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037" w:rsidRPr="00736748" w:rsidRDefault="00F35037" w:rsidP="00736748">
      <w:pPr>
        <w:spacing w:after="0" w:line="240" w:lineRule="auto"/>
        <w:jc w:val="center"/>
        <w:rPr>
          <w:rFonts w:ascii="Times New Roman" w:hAnsi="Times New Roman" w:cs="Times New Roman"/>
          <w:sz w:val="24"/>
          <w:szCs w:val="24"/>
          <w:lang w:val="ru-RU"/>
        </w:rPr>
      </w:pPr>
      <w:r w:rsidRPr="00736748">
        <w:rPr>
          <w:rFonts w:ascii="Times New Roman" w:hAnsi="Times New Roman" w:cs="Times New Roman"/>
          <w:b/>
          <w:color w:val="000000"/>
          <w:sz w:val="24"/>
          <w:szCs w:val="24"/>
          <w:lang w:val="ru-RU"/>
        </w:rPr>
        <w:t>МИНИСТЕРСТВО ПРОСВЕЩЕНИЯ РОССИЙСКОЙ ФЕДЕРАЦИИ</w:t>
      </w:r>
    </w:p>
    <w:p w:rsidR="00F35037" w:rsidRPr="00736748" w:rsidRDefault="00F35037" w:rsidP="00736748">
      <w:pPr>
        <w:spacing w:after="0" w:line="240" w:lineRule="auto"/>
        <w:rPr>
          <w:rFonts w:ascii="Times New Roman" w:hAnsi="Times New Roman" w:cs="Times New Roman"/>
          <w:sz w:val="24"/>
          <w:szCs w:val="24"/>
          <w:lang w:val="ru-RU"/>
        </w:rPr>
      </w:pPr>
    </w:p>
    <w:p w:rsidR="00F35037" w:rsidRDefault="00F35037" w:rsidP="003F2D92">
      <w:pPr>
        <w:spacing w:after="0" w:line="240" w:lineRule="auto"/>
        <w:jc w:val="center"/>
        <w:rPr>
          <w:rFonts w:ascii="Times New Roman" w:hAnsi="Times New Roman" w:cs="Times New Roman"/>
          <w:sz w:val="24"/>
          <w:szCs w:val="24"/>
          <w:lang w:val="ru-RU"/>
        </w:rPr>
      </w:pPr>
      <w:r w:rsidRPr="00736748">
        <w:rPr>
          <w:rFonts w:ascii="Times New Roman" w:hAnsi="Times New Roman" w:cs="Times New Roman"/>
          <w:b/>
          <w:color w:val="000000"/>
          <w:sz w:val="24"/>
          <w:szCs w:val="24"/>
          <w:lang w:val="ru-RU"/>
        </w:rPr>
        <w:t>МАОУ "Гимназия № 1 г. Орска"</w:t>
      </w:r>
    </w:p>
    <w:p w:rsidR="003F2D92" w:rsidRPr="00736748" w:rsidRDefault="003F2D92" w:rsidP="003F2D92">
      <w:pPr>
        <w:spacing w:after="0" w:line="240" w:lineRule="auto"/>
        <w:jc w:val="center"/>
        <w:rPr>
          <w:rFonts w:ascii="Times New Roman" w:hAnsi="Times New Roman" w:cs="Times New Roman"/>
          <w:sz w:val="24"/>
          <w:szCs w:val="24"/>
          <w:lang w:val="ru-RU"/>
        </w:rPr>
      </w:pPr>
    </w:p>
    <w:p w:rsidR="00F35037" w:rsidRPr="00736748" w:rsidRDefault="00F35037" w:rsidP="00736748">
      <w:pPr>
        <w:spacing w:after="0" w:line="240" w:lineRule="auto"/>
        <w:rPr>
          <w:rFonts w:ascii="Times New Roman" w:hAnsi="Times New Roman" w:cs="Times New Roman"/>
          <w:sz w:val="24"/>
          <w:szCs w:val="24"/>
          <w:lang w:val="ru-RU"/>
        </w:rPr>
      </w:pPr>
    </w:p>
    <w:p w:rsidR="00F35037" w:rsidRPr="00736748" w:rsidRDefault="00F35037" w:rsidP="00736748">
      <w:pPr>
        <w:spacing w:after="0" w:line="240" w:lineRule="auto"/>
        <w:rPr>
          <w:rFonts w:ascii="Times New Roman" w:hAnsi="Times New Roman" w:cs="Times New Roman"/>
          <w:sz w:val="24"/>
          <w:szCs w:val="24"/>
          <w:lang w:val="ru-RU"/>
        </w:rPr>
      </w:pPr>
    </w:p>
    <w:tbl>
      <w:tblPr>
        <w:tblW w:w="0" w:type="auto"/>
        <w:tblLook w:val="04A0"/>
      </w:tblPr>
      <w:tblGrid>
        <w:gridCol w:w="3114"/>
        <w:gridCol w:w="3115"/>
        <w:gridCol w:w="3115"/>
      </w:tblGrid>
      <w:tr w:rsidR="00F35037" w:rsidRPr="00736748" w:rsidTr="00A15BF5">
        <w:tc>
          <w:tcPr>
            <w:tcW w:w="3114" w:type="dxa"/>
          </w:tcPr>
          <w:p w:rsidR="00F35037" w:rsidRPr="00736748" w:rsidRDefault="00F35037" w:rsidP="00736748">
            <w:pPr>
              <w:autoSpaceDE w:val="0"/>
              <w:autoSpaceDN w:val="0"/>
              <w:spacing w:after="120" w:line="240" w:lineRule="auto"/>
              <w:jc w:val="center"/>
              <w:rPr>
                <w:rFonts w:ascii="Times New Roman" w:eastAsia="Times New Roman" w:hAnsi="Times New Roman" w:cs="Times New Roman"/>
                <w:color w:val="000000"/>
                <w:sz w:val="24"/>
                <w:szCs w:val="24"/>
                <w:lang w:val="ru-RU"/>
              </w:rPr>
            </w:pPr>
            <w:r w:rsidRPr="00736748">
              <w:rPr>
                <w:rFonts w:ascii="Times New Roman" w:eastAsia="Times New Roman" w:hAnsi="Times New Roman" w:cs="Times New Roman"/>
                <w:color w:val="000000"/>
                <w:sz w:val="24"/>
                <w:szCs w:val="24"/>
                <w:lang w:val="ru-RU"/>
              </w:rPr>
              <w:t>РАССМОТРЕНО</w:t>
            </w:r>
          </w:p>
          <w:p w:rsidR="00F35037" w:rsidRPr="00736748" w:rsidRDefault="00F35037" w:rsidP="00736748">
            <w:pPr>
              <w:autoSpaceDE w:val="0"/>
              <w:autoSpaceDN w:val="0"/>
              <w:spacing w:after="120" w:line="240" w:lineRule="auto"/>
              <w:jc w:val="center"/>
              <w:rPr>
                <w:rFonts w:ascii="Times New Roman" w:eastAsia="Times New Roman" w:hAnsi="Times New Roman" w:cs="Times New Roman"/>
                <w:color w:val="000000"/>
                <w:sz w:val="24"/>
                <w:szCs w:val="24"/>
                <w:lang w:val="ru-RU"/>
              </w:rPr>
            </w:pPr>
            <w:r w:rsidRPr="00736748">
              <w:rPr>
                <w:rFonts w:ascii="Times New Roman" w:eastAsia="Times New Roman" w:hAnsi="Times New Roman" w:cs="Times New Roman"/>
                <w:color w:val="000000"/>
                <w:sz w:val="24"/>
                <w:szCs w:val="24"/>
                <w:lang w:val="ru-RU"/>
              </w:rPr>
              <w:t>на школьном методическом объединении</w:t>
            </w:r>
          </w:p>
          <w:p w:rsidR="00F35037" w:rsidRPr="00736748" w:rsidRDefault="00F35037" w:rsidP="00736748">
            <w:pPr>
              <w:autoSpaceDE w:val="0"/>
              <w:autoSpaceDN w:val="0"/>
              <w:spacing w:after="0" w:line="240" w:lineRule="auto"/>
              <w:jc w:val="center"/>
              <w:rPr>
                <w:rFonts w:ascii="Times New Roman" w:eastAsia="Times New Roman" w:hAnsi="Times New Roman" w:cs="Times New Roman"/>
                <w:color w:val="000000"/>
                <w:sz w:val="24"/>
                <w:szCs w:val="24"/>
                <w:lang w:val="ru-RU"/>
              </w:rPr>
            </w:pPr>
            <w:r w:rsidRPr="00736748">
              <w:rPr>
                <w:rFonts w:ascii="Times New Roman" w:eastAsia="Times New Roman" w:hAnsi="Times New Roman" w:cs="Times New Roman"/>
                <w:color w:val="000000"/>
                <w:sz w:val="24"/>
                <w:szCs w:val="24"/>
                <w:lang w:val="ru-RU"/>
              </w:rPr>
              <w:t xml:space="preserve">протокол № 4 </w:t>
            </w:r>
          </w:p>
          <w:p w:rsidR="00F35037" w:rsidRPr="00736748" w:rsidRDefault="00F35037" w:rsidP="00736748">
            <w:pPr>
              <w:autoSpaceDE w:val="0"/>
              <w:autoSpaceDN w:val="0"/>
              <w:spacing w:after="0" w:line="240" w:lineRule="auto"/>
              <w:jc w:val="center"/>
              <w:rPr>
                <w:rFonts w:ascii="Times New Roman" w:eastAsia="Times New Roman" w:hAnsi="Times New Roman" w:cs="Times New Roman"/>
                <w:color w:val="000000"/>
                <w:sz w:val="24"/>
                <w:szCs w:val="24"/>
                <w:lang w:val="ru-RU"/>
              </w:rPr>
            </w:pPr>
            <w:r w:rsidRPr="00736748">
              <w:rPr>
                <w:rFonts w:ascii="Times New Roman" w:eastAsia="Times New Roman" w:hAnsi="Times New Roman" w:cs="Times New Roman"/>
                <w:color w:val="000000"/>
                <w:sz w:val="24"/>
                <w:szCs w:val="24"/>
                <w:lang w:val="ru-RU"/>
              </w:rPr>
              <w:t>от «19» 05   2023 г.</w:t>
            </w:r>
          </w:p>
          <w:p w:rsidR="00F35037" w:rsidRPr="00736748" w:rsidRDefault="00F35037" w:rsidP="00736748">
            <w:pPr>
              <w:autoSpaceDE w:val="0"/>
              <w:autoSpaceDN w:val="0"/>
              <w:spacing w:after="120" w:line="240" w:lineRule="auto"/>
              <w:jc w:val="center"/>
              <w:rPr>
                <w:rFonts w:ascii="Times New Roman" w:eastAsia="Times New Roman" w:hAnsi="Times New Roman" w:cs="Times New Roman"/>
                <w:color w:val="000000"/>
                <w:sz w:val="24"/>
                <w:szCs w:val="24"/>
                <w:lang w:val="ru-RU"/>
              </w:rPr>
            </w:pPr>
          </w:p>
        </w:tc>
        <w:tc>
          <w:tcPr>
            <w:tcW w:w="3115" w:type="dxa"/>
          </w:tcPr>
          <w:p w:rsidR="00F35037" w:rsidRPr="00736748" w:rsidRDefault="00F35037" w:rsidP="00736748">
            <w:pPr>
              <w:autoSpaceDE w:val="0"/>
              <w:autoSpaceDN w:val="0"/>
              <w:spacing w:after="120" w:line="240" w:lineRule="auto"/>
              <w:jc w:val="center"/>
              <w:rPr>
                <w:rFonts w:ascii="Times New Roman" w:eastAsia="Times New Roman" w:hAnsi="Times New Roman" w:cs="Times New Roman"/>
                <w:color w:val="000000"/>
                <w:sz w:val="24"/>
                <w:szCs w:val="24"/>
                <w:lang w:val="ru-RU"/>
              </w:rPr>
            </w:pPr>
            <w:r w:rsidRPr="00736748">
              <w:rPr>
                <w:rFonts w:ascii="Times New Roman" w:eastAsia="Times New Roman" w:hAnsi="Times New Roman" w:cs="Times New Roman"/>
                <w:color w:val="000000"/>
                <w:sz w:val="24"/>
                <w:szCs w:val="24"/>
                <w:lang w:val="ru-RU"/>
              </w:rPr>
              <w:t>СОГЛАСОВАНО</w:t>
            </w:r>
          </w:p>
          <w:p w:rsidR="00F35037" w:rsidRPr="00736748" w:rsidRDefault="00F35037" w:rsidP="00736748">
            <w:pPr>
              <w:autoSpaceDE w:val="0"/>
              <w:autoSpaceDN w:val="0"/>
              <w:spacing w:after="120" w:line="240" w:lineRule="auto"/>
              <w:jc w:val="center"/>
              <w:rPr>
                <w:rFonts w:ascii="Times New Roman" w:eastAsia="Times New Roman" w:hAnsi="Times New Roman" w:cs="Times New Roman"/>
                <w:color w:val="000000"/>
                <w:sz w:val="24"/>
                <w:szCs w:val="24"/>
                <w:lang w:val="ru-RU"/>
              </w:rPr>
            </w:pPr>
            <w:r w:rsidRPr="00736748">
              <w:rPr>
                <w:rFonts w:ascii="Times New Roman" w:eastAsia="Times New Roman" w:hAnsi="Times New Roman" w:cs="Times New Roman"/>
                <w:color w:val="000000"/>
                <w:sz w:val="24"/>
                <w:szCs w:val="24"/>
                <w:lang w:val="ru-RU"/>
              </w:rPr>
              <w:t>заместитель директора</w:t>
            </w:r>
          </w:p>
          <w:p w:rsidR="00F35037" w:rsidRPr="00736748" w:rsidRDefault="00F35037" w:rsidP="00736748">
            <w:pPr>
              <w:autoSpaceDE w:val="0"/>
              <w:autoSpaceDN w:val="0"/>
              <w:spacing w:after="120" w:line="240" w:lineRule="auto"/>
              <w:jc w:val="center"/>
              <w:rPr>
                <w:rFonts w:ascii="Times New Roman" w:eastAsia="Times New Roman" w:hAnsi="Times New Roman" w:cs="Times New Roman"/>
                <w:color w:val="000000"/>
                <w:sz w:val="24"/>
                <w:szCs w:val="24"/>
                <w:lang w:val="ru-RU"/>
              </w:rPr>
            </w:pPr>
            <w:r w:rsidRPr="00736748">
              <w:rPr>
                <w:rFonts w:ascii="Times New Roman" w:eastAsia="Times New Roman" w:hAnsi="Times New Roman" w:cs="Times New Roman"/>
                <w:color w:val="000000"/>
                <w:sz w:val="24"/>
                <w:szCs w:val="24"/>
                <w:lang w:val="ru-RU"/>
              </w:rPr>
              <w:t>________________________</w:t>
            </w:r>
          </w:p>
          <w:p w:rsidR="00F35037" w:rsidRPr="00736748" w:rsidRDefault="00F35037" w:rsidP="00736748">
            <w:pPr>
              <w:autoSpaceDE w:val="0"/>
              <w:autoSpaceDN w:val="0"/>
              <w:spacing w:after="0" w:line="240" w:lineRule="auto"/>
              <w:jc w:val="center"/>
              <w:rPr>
                <w:rFonts w:ascii="Times New Roman" w:eastAsia="Times New Roman" w:hAnsi="Times New Roman" w:cs="Times New Roman"/>
                <w:color w:val="000000"/>
                <w:sz w:val="24"/>
                <w:szCs w:val="24"/>
                <w:lang w:val="ru-RU"/>
              </w:rPr>
            </w:pPr>
            <w:r w:rsidRPr="00736748">
              <w:rPr>
                <w:rFonts w:ascii="Times New Roman" w:eastAsia="Times New Roman" w:hAnsi="Times New Roman" w:cs="Times New Roman"/>
                <w:color w:val="000000"/>
                <w:sz w:val="24"/>
                <w:szCs w:val="24"/>
                <w:lang w:val="ru-RU"/>
              </w:rPr>
              <w:t>Юдина Н.В.</w:t>
            </w:r>
          </w:p>
          <w:p w:rsidR="00F35037" w:rsidRPr="00736748" w:rsidRDefault="00F35037" w:rsidP="00736748">
            <w:pPr>
              <w:autoSpaceDE w:val="0"/>
              <w:autoSpaceDN w:val="0"/>
              <w:spacing w:after="0" w:line="240" w:lineRule="auto"/>
              <w:jc w:val="center"/>
              <w:rPr>
                <w:rFonts w:ascii="Times New Roman" w:eastAsia="Times New Roman" w:hAnsi="Times New Roman" w:cs="Times New Roman"/>
                <w:color w:val="000000"/>
                <w:sz w:val="24"/>
                <w:szCs w:val="24"/>
                <w:lang w:val="ru-RU"/>
              </w:rPr>
            </w:pPr>
            <w:r w:rsidRPr="00736748">
              <w:rPr>
                <w:rFonts w:ascii="Times New Roman" w:eastAsia="Times New Roman" w:hAnsi="Times New Roman" w:cs="Times New Roman"/>
                <w:color w:val="000000"/>
                <w:sz w:val="24"/>
                <w:szCs w:val="24"/>
                <w:lang w:val="ru-RU"/>
              </w:rPr>
              <w:t>от «28» 08.2023 г.</w:t>
            </w:r>
          </w:p>
          <w:p w:rsidR="00F35037" w:rsidRPr="00736748" w:rsidRDefault="00F35037" w:rsidP="00736748">
            <w:pPr>
              <w:autoSpaceDE w:val="0"/>
              <w:autoSpaceDN w:val="0"/>
              <w:spacing w:after="120" w:line="240" w:lineRule="auto"/>
              <w:jc w:val="center"/>
              <w:rPr>
                <w:rFonts w:ascii="Times New Roman" w:eastAsia="Times New Roman" w:hAnsi="Times New Roman" w:cs="Times New Roman"/>
                <w:color w:val="000000"/>
                <w:sz w:val="24"/>
                <w:szCs w:val="24"/>
                <w:lang w:val="ru-RU"/>
              </w:rPr>
            </w:pPr>
          </w:p>
        </w:tc>
        <w:tc>
          <w:tcPr>
            <w:tcW w:w="3115" w:type="dxa"/>
          </w:tcPr>
          <w:p w:rsidR="00F35037" w:rsidRPr="00736748" w:rsidRDefault="00F35037" w:rsidP="00736748">
            <w:pPr>
              <w:autoSpaceDE w:val="0"/>
              <w:autoSpaceDN w:val="0"/>
              <w:spacing w:after="120" w:line="240" w:lineRule="auto"/>
              <w:jc w:val="center"/>
              <w:rPr>
                <w:rFonts w:ascii="Times New Roman" w:eastAsia="Times New Roman" w:hAnsi="Times New Roman" w:cs="Times New Roman"/>
                <w:color w:val="000000"/>
                <w:sz w:val="24"/>
                <w:szCs w:val="24"/>
                <w:lang w:val="ru-RU"/>
              </w:rPr>
            </w:pPr>
            <w:r w:rsidRPr="00736748">
              <w:rPr>
                <w:rFonts w:ascii="Times New Roman" w:eastAsia="Times New Roman" w:hAnsi="Times New Roman" w:cs="Times New Roman"/>
                <w:color w:val="000000"/>
                <w:sz w:val="24"/>
                <w:szCs w:val="24"/>
                <w:lang w:val="ru-RU"/>
              </w:rPr>
              <w:t>УТВЕРЖДЕНО</w:t>
            </w:r>
          </w:p>
          <w:p w:rsidR="00F35037" w:rsidRPr="00736748" w:rsidRDefault="00F35037" w:rsidP="00736748">
            <w:pPr>
              <w:autoSpaceDE w:val="0"/>
              <w:autoSpaceDN w:val="0"/>
              <w:spacing w:after="120" w:line="240" w:lineRule="auto"/>
              <w:jc w:val="center"/>
              <w:rPr>
                <w:rFonts w:ascii="Times New Roman" w:eastAsia="Times New Roman" w:hAnsi="Times New Roman" w:cs="Times New Roman"/>
                <w:color w:val="000000"/>
                <w:sz w:val="24"/>
                <w:szCs w:val="24"/>
                <w:lang w:val="ru-RU"/>
              </w:rPr>
            </w:pPr>
            <w:r w:rsidRPr="00736748">
              <w:rPr>
                <w:rFonts w:ascii="Times New Roman" w:eastAsia="Times New Roman" w:hAnsi="Times New Roman" w:cs="Times New Roman"/>
                <w:color w:val="000000"/>
                <w:sz w:val="24"/>
                <w:szCs w:val="24"/>
                <w:lang w:val="ru-RU"/>
              </w:rPr>
              <w:t>директор</w:t>
            </w:r>
          </w:p>
          <w:p w:rsidR="00F35037" w:rsidRPr="00736748" w:rsidRDefault="00F35037" w:rsidP="00736748">
            <w:pPr>
              <w:autoSpaceDE w:val="0"/>
              <w:autoSpaceDN w:val="0"/>
              <w:spacing w:after="120" w:line="240" w:lineRule="auto"/>
              <w:jc w:val="center"/>
              <w:rPr>
                <w:rFonts w:ascii="Times New Roman" w:eastAsia="Times New Roman" w:hAnsi="Times New Roman" w:cs="Times New Roman"/>
                <w:color w:val="000000"/>
                <w:sz w:val="24"/>
                <w:szCs w:val="24"/>
                <w:lang w:val="ru-RU"/>
              </w:rPr>
            </w:pPr>
            <w:r w:rsidRPr="00736748">
              <w:rPr>
                <w:rFonts w:ascii="Times New Roman" w:eastAsia="Times New Roman" w:hAnsi="Times New Roman" w:cs="Times New Roman"/>
                <w:color w:val="000000"/>
                <w:sz w:val="24"/>
                <w:szCs w:val="24"/>
                <w:lang w:val="ru-RU"/>
              </w:rPr>
              <w:t>________________________</w:t>
            </w:r>
          </w:p>
          <w:p w:rsidR="00F35037" w:rsidRPr="00736748" w:rsidRDefault="00F35037" w:rsidP="00736748">
            <w:pPr>
              <w:autoSpaceDE w:val="0"/>
              <w:autoSpaceDN w:val="0"/>
              <w:spacing w:after="0" w:line="240" w:lineRule="auto"/>
              <w:jc w:val="center"/>
              <w:rPr>
                <w:rFonts w:ascii="Times New Roman" w:eastAsia="Times New Roman" w:hAnsi="Times New Roman" w:cs="Times New Roman"/>
                <w:color w:val="000000"/>
                <w:sz w:val="24"/>
                <w:szCs w:val="24"/>
                <w:lang w:val="ru-RU"/>
              </w:rPr>
            </w:pPr>
            <w:r w:rsidRPr="00736748">
              <w:rPr>
                <w:rFonts w:ascii="Times New Roman" w:eastAsia="Times New Roman" w:hAnsi="Times New Roman" w:cs="Times New Roman"/>
                <w:color w:val="000000"/>
                <w:sz w:val="24"/>
                <w:szCs w:val="24"/>
                <w:lang w:val="ru-RU"/>
              </w:rPr>
              <w:t>Солопов Е.А.</w:t>
            </w:r>
          </w:p>
          <w:p w:rsidR="00F35037" w:rsidRPr="00736748" w:rsidRDefault="00F35037" w:rsidP="00736748">
            <w:pPr>
              <w:autoSpaceDE w:val="0"/>
              <w:autoSpaceDN w:val="0"/>
              <w:spacing w:after="0" w:line="240" w:lineRule="auto"/>
              <w:jc w:val="center"/>
              <w:rPr>
                <w:rFonts w:ascii="Times New Roman" w:eastAsia="Times New Roman" w:hAnsi="Times New Roman" w:cs="Times New Roman"/>
                <w:color w:val="000000"/>
                <w:sz w:val="24"/>
                <w:szCs w:val="24"/>
                <w:lang w:val="ru-RU"/>
              </w:rPr>
            </w:pPr>
            <w:r w:rsidRPr="00736748">
              <w:rPr>
                <w:rFonts w:ascii="Times New Roman" w:eastAsia="Times New Roman" w:hAnsi="Times New Roman" w:cs="Times New Roman"/>
                <w:color w:val="000000"/>
                <w:sz w:val="24"/>
                <w:szCs w:val="24"/>
                <w:lang w:val="ru-RU"/>
              </w:rPr>
              <w:t xml:space="preserve">приказ № 159 </w:t>
            </w:r>
          </w:p>
          <w:p w:rsidR="00F35037" w:rsidRPr="00736748" w:rsidRDefault="00F35037" w:rsidP="00736748">
            <w:pPr>
              <w:autoSpaceDE w:val="0"/>
              <w:autoSpaceDN w:val="0"/>
              <w:spacing w:after="0" w:line="240" w:lineRule="auto"/>
              <w:jc w:val="center"/>
              <w:rPr>
                <w:rFonts w:ascii="Times New Roman" w:eastAsia="Times New Roman" w:hAnsi="Times New Roman" w:cs="Times New Roman"/>
                <w:color w:val="000000"/>
                <w:sz w:val="24"/>
                <w:szCs w:val="24"/>
                <w:lang w:val="ru-RU"/>
              </w:rPr>
            </w:pPr>
            <w:r w:rsidRPr="00736748">
              <w:rPr>
                <w:rFonts w:ascii="Times New Roman" w:eastAsia="Times New Roman" w:hAnsi="Times New Roman" w:cs="Times New Roman"/>
                <w:color w:val="000000"/>
                <w:sz w:val="24"/>
                <w:szCs w:val="24"/>
                <w:lang w:val="ru-RU"/>
              </w:rPr>
              <w:t>от «29» 08. 2023 г.</w:t>
            </w:r>
          </w:p>
          <w:p w:rsidR="00F35037" w:rsidRPr="00736748" w:rsidRDefault="00F35037" w:rsidP="00736748">
            <w:pPr>
              <w:autoSpaceDE w:val="0"/>
              <w:autoSpaceDN w:val="0"/>
              <w:spacing w:after="120" w:line="240" w:lineRule="auto"/>
              <w:jc w:val="center"/>
              <w:rPr>
                <w:rFonts w:ascii="Times New Roman" w:eastAsia="Times New Roman" w:hAnsi="Times New Roman" w:cs="Times New Roman"/>
                <w:color w:val="000000"/>
                <w:sz w:val="24"/>
                <w:szCs w:val="24"/>
                <w:lang w:val="ru-RU"/>
              </w:rPr>
            </w:pPr>
          </w:p>
        </w:tc>
      </w:tr>
    </w:tbl>
    <w:p w:rsidR="000F7FD9" w:rsidRPr="00736748" w:rsidRDefault="000F7FD9" w:rsidP="00736748">
      <w:pPr>
        <w:spacing w:after="0" w:line="240" w:lineRule="auto"/>
        <w:jc w:val="both"/>
        <w:rPr>
          <w:rFonts w:ascii="Times New Roman" w:hAnsi="Times New Roman" w:cs="Times New Roman"/>
          <w:sz w:val="24"/>
          <w:szCs w:val="24"/>
          <w:lang w:val="ru-RU"/>
        </w:rPr>
      </w:pPr>
    </w:p>
    <w:p w:rsidR="000F7FD9" w:rsidRPr="00736748" w:rsidRDefault="000F7FD9" w:rsidP="00736748">
      <w:pPr>
        <w:spacing w:after="0" w:line="240" w:lineRule="auto"/>
        <w:jc w:val="both"/>
        <w:rPr>
          <w:rFonts w:ascii="Times New Roman" w:hAnsi="Times New Roman" w:cs="Times New Roman"/>
          <w:sz w:val="24"/>
          <w:szCs w:val="24"/>
          <w:lang w:val="ru-RU"/>
        </w:rPr>
      </w:pPr>
      <w:r w:rsidRPr="00736748">
        <w:rPr>
          <w:rFonts w:ascii="Times New Roman" w:hAnsi="Times New Roman" w:cs="Times New Roman"/>
          <w:color w:val="000000"/>
          <w:sz w:val="24"/>
          <w:szCs w:val="24"/>
          <w:lang w:val="ru-RU"/>
        </w:rPr>
        <w:t>‌</w:t>
      </w:r>
    </w:p>
    <w:p w:rsidR="000F7FD9" w:rsidRPr="00736748" w:rsidRDefault="000F7FD9" w:rsidP="00736748">
      <w:pPr>
        <w:spacing w:after="0" w:line="240" w:lineRule="auto"/>
        <w:jc w:val="both"/>
        <w:rPr>
          <w:rFonts w:ascii="Times New Roman" w:hAnsi="Times New Roman" w:cs="Times New Roman"/>
          <w:sz w:val="24"/>
          <w:szCs w:val="24"/>
          <w:lang w:val="ru-RU"/>
        </w:rPr>
      </w:pPr>
    </w:p>
    <w:p w:rsidR="000F7FD9" w:rsidRPr="00736748" w:rsidRDefault="000F7FD9" w:rsidP="00736748">
      <w:pPr>
        <w:spacing w:after="0" w:line="240" w:lineRule="auto"/>
        <w:jc w:val="both"/>
        <w:rPr>
          <w:rFonts w:ascii="Times New Roman" w:hAnsi="Times New Roman" w:cs="Times New Roman"/>
          <w:sz w:val="24"/>
          <w:szCs w:val="24"/>
          <w:lang w:val="ru-RU"/>
        </w:rPr>
      </w:pPr>
    </w:p>
    <w:p w:rsidR="000F7FD9" w:rsidRDefault="000F7FD9" w:rsidP="00736748">
      <w:pPr>
        <w:spacing w:after="0" w:line="240" w:lineRule="auto"/>
        <w:jc w:val="both"/>
        <w:rPr>
          <w:rFonts w:ascii="Times New Roman" w:hAnsi="Times New Roman" w:cs="Times New Roman"/>
          <w:sz w:val="24"/>
          <w:szCs w:val="24"/>
          <w:lang w:val="ru-RU"/>
        </w:rPr>
      </w:pPr>
    </w:p>
    <w:p w:rsidR="003F2D92" w:rsidRPr="00736748" w:rsidRDefault="003F2D92" w:rsidP="00736748">
      <w:pPr>
        <w:spacing w:after="0" w:line="240" w:lineRule="auto"/>
        <w:jc w:val="both"/>
        <w:rPr>
          <w:rFonts w:ascii="Times New Roman" w:hAnsi="Times New Roman" w:cs="Times New Roman"/>
          <w:sz w:val="24"/>
          <w:szCs w:val="24"/>
          <w:lang w:val="ru-RU"/>
        </w:rPr>
      </w:pPr>
    </w:p>
    <w:p w:rsidR="000F7FD9" w:rsidRPr="00736748" w:rsidRDefault="000F7FD9" w:rsidP="00736748">
      <w:pPr>
        <w:spacing w:after="0" w:line="240" w:lineRule="auto"/>
        <w:jc w:val="center"/>
        <w:rPr>
          <w:rFonts w:ascii="Times New Roman" w:hAnsi="Times New Roman" w:cs="Times New Roman"/>
          <w:sz w:val="24"/>
          <w:szCs w:val="24"/>
          <w:lang w:val="ru-RU"/>
        </w:rPr>
      </w:pPr>
    </w:p>
    <w:p w:rsidR="003F2D92" w:rsidRPr="003F2D92" w:rsidRDefault="00A15BF5" w:rsidP="00736748">
      <w:pPr>
        <w:spacing w:after="0" w:line="240" w:lineRule="auto"/>
        <w:jc w:val="center"/>
        <w:rPr>
          <w:rFonts w:ascii="Times New Roman" w:hAnsi="Times New Roman" w:cs="Times New Roman"/>
          <w:b/>
          <w:sz w:val="32"/>
          <w:szCs w:val="32"/>
          <w:lang w:val="ru-RU"/>
        </w:rPr>
      </w:pPr>
      <w:r w:rsidRPr="003F2D92">
        <w:rPr>
          <w:rFonts w:ascii="Times New Roman" w:hAnsi="Times New Roman" w:cs="Times New Roman"/>
          <w:b/>
          <w:sz w:val="32"/>
          <w:szCs w:val="32"/>
          <w:lang w:val="ru-RU"/>
        </w:rPr>
        <w:t>А</w:t>
      </w:r>
      <w:r w:rsidR="008A025D" w:rsidRPr="003F2D92">
        <w:rPr>
          <w:rFonts w:ascii="Times New Roman" w:hAnsi="Times New Roman" w:cs="Times New Roman"/>
          <w:b/>
          <w:sz w:val="32"/>
          <w:szCs w:val="32"/>
          <w:lang w:val="ru-RU"/>
        </w:rPr>
        <w:t xml:space="preserve">даптированная основная общеобразовательная программа </w:t>
      </w:r>
      <w:r w:rsidR="008A025D" w:rsidRPr="003F2D92">
        <w:rPr>
          <w:rFonts w:ascii="Times New Roman" w:hAnsi="Times New Roman" w:cs="Times New Roman"/>
          <w:b/>
          <w:sz w:val="32"/>
          <w:szCs w:val="32"/>
          <w:lang w:val="ru-RU"/>
        </w:rPr>
        <w:br/>
        <w:t xml:space="preserve">начального общего образования </w:t>
      </w:r>
      <w:r w:rsidR="008A025D" w:rsidRPr="003F2D92">
        <w:rPr>
          <w:rFonts w:ascii="Times New Roman" w:hAnsi="Times New Roman" w:cs="Times New Roman"/>
          <w:b/>
          <w:sz w:val="32"/>
          <w:szCs w:val="32"/>
          <w:lang w:val="ru-RU"/>
        </w:rPr>
        <w:br/>
        <w:t>обучающихся с задержкой психического развития</w:t>
      </w:r>
    </w:p>
    <w:p w:rsidR="008A025D" w:rsidRPr="00736748" w:rsidRDefault="009A5548" w:rsidP="00736748">
      <w:pPr>
        <w:spacing w:after="0" w:line="240" w:lineRule="auto"/>
        <w:jc w:val="center"/>
        <w:rPr>
          <w:rFonts w:ascii="Times New Roman" w:hAnsi="Times New Roman" w:cs="Times New Roman"/>
          <w:sz w:val="24"/>
          <w:szCs w:val="24"/>
          <w:lang w:val="ru-RU"/>
        </w:rPr>
      </w:pPr>
      <w:r w:rsidRPr="00736748">
        <w:rPr>
          <w:rFonts w:ascii="Times New Roman" w:hAnsi="Times New Roman" w:cs="Times New Roman"/>
          <w:b/>
          <w:sz w:val="24"/>
          <w:szCs w:val="24"/>
          <w:lang w:val="ru-RU"/>
        </w:rPr>
        <w:t>(вариант 7.1)</w:t>
      </w:r>
    </w:p>
    <w:p w:rsidR="000F7FD9" w:rsidRPr="00736748" w:rsidRDefault="000F7FD9" w:rsidP="00736748">
      <w:pPr>
        <w:spacing w:after="0" w:line="240" w:lineRule="auto"/>
        <w:jc w:val="center"/>
        <w:rPr>
          <w:rFonts w:ascii="Times New Roman" w:hAnsi="Times New Roman" w:cs="Times New Roman"/>
          <w:sz w:val="24"/>
          <w:szCs w:val="24"/>
          <w:lang w:val="ru-RU"/>
        </w:rPr>
      </w:pPr>
      <w:r w:rsidRPr="00736748">
        <w:rPr>
          <w:rFonts w:ascii="Times New Roman" w:hAnsi="Times New Roman" w:cs="Times New Roman"/>
          <w:color w:val="000000"/>
          <w:sz w:val="24"/>
          <w:szCs w:val="24"/>
          <w:lang w:val="ru-RU"/>
        </w:rPr>
        <w:t>для обучающихся 1-4 классов</w:t>
      </w:r>
    </w:p>
    <w:p w:rsidR="000F7FD9" w:rsidRPr="00736748" w:rsidRDefault="000F7FD9" w:rsidP="00736748">
      <w:pPr>
        <w:spacing w:after="0" w:line="240" w:lineRule="auto"/>
        <w:jc w:val="both"/>
        <w:rPr>
          <w:rFonts w:ascii="Times New Roman" w:hAnsi="Times New Roman" w:cs="Times New Roman"/>
          <w:sz w:val="24"/>
          <w:szCs w:val="24"/>
          <w:lang w:val="ru-RU"/>
        </w:rPr>
      </w:pPr>
    </w:p>
    <w:p w:rsidR="000F7FD9" w:rsidRPr="00736748" w:rsidRDefault="000F7FD9" w:rsidP="00736748">
      <w:pPr>
        <w:spacing w:after="0" w:line="240" w:lineRule="auto"/>
        <w:jc w:val="both"/>
        <w:rPr>
          <w:rFonts w:ascii="Times New Roman" w:hAnsi="Times New Roman" w:cs="Times New Roman"/>
          <w:sz w:val="24"/>
          <w:szCs w:val="24"/>
          <w:lang w:val="ru-RU"/>
        </w:rPr>
      </w:pPr>
    </w:p>
    <w:p w:rsidR="000F7FD9" w:rsidRPr="00736748" w:rsidRDefault="000F7FD9" w:rsidP="00736748">
      <w:pPr>
        <w:spacing w:after="0" w:line="240" w:lineRule="auto"/>
        <w:jc w:val="both"/>
        <w:rPr>
          <w:rFonts w:ascii="Times New Roman" w:hAnsi="Times New Roman" w:cs="Times New Roman"/>
          <w:sz w:val="24"/>
          <w:szCs w:val="24"/>
          <w:lang w:val="ru-RU"/>
        </w:rPr>
      </w:pPr>
    </w:p>
    <w:p w:rsidR="000F7FD9" w:rsidRPr="00736748" w:rsidRDefault="000F7FD9" w:rsidP="00736748">
      <w:pPr>
        <w:spacing w:after="0" w:line="240" w:lineRule="auto"/>
        <w:jc w:val="both"/>
        <w:rPr>
          <w:rFonts w:ascii="Times New Roman" w:hAnsi="Times New Roman" w:cs="Times New Roman"/>
          <w:sz w:val="24"/>
          <w:szCs w:val="24"/>
          <w:lang w:val="ru-RU"/>
        </w:rPr>
      </w:pPr>
    </w:p>
    <w:p w:rsidR="000F7FD9" w:rsidRPr="00736748" w:rsidRDefault="000F7FD9" w:rsidP="00736748">
      <w:pPr>
        <w:spacing w:after="0" w:line="240" w:lineRule="auto"/>
        <w:jc w:val="both"/>
        <w:rPr>
          <w:rFonts w:ascii="Times New Roman" w:hAnsi="Times New Roman" w:cs="Times New Roman"/>
          <w:sz w:val="24"/>
          <w:szCs w:val="24"/>
          <w:lang w:val="ru-RU"/>
        </w:rPr>
      </w:pPr>
    </w:p>
    <w:p w:rsidR="000F7FD9" w:rsidRPr="00736748" w:rsidRDefault="000F7FD9" w:rsidP="00736748">
      <w:pPr>
        <w:spacing w:after="0" w:line="240" w:lineRule="auto"/>
        <w:jc w:val="both"/>
        <w:rPr>
          <w:rFonts w:ascii="Times New Roman" w:hAnsi="Times New Roman" w:cs="Times New Roman"/>
          <w:sz w:val="24"/>
          <w:szCs w:val="24"/>
          <w:lang w:val="ru-RU"/>
        </w:rPr>
      </w:pPr>
    </w:p>
    <w:p w:rsidR="000F7FD9" w:rsidRPr="00736748" w:rsidRDefault="000F7FD9" w:rsidP="00736748">
      <w:pPr>
        <w:spacing w:after="0" w:line="240" w:lineRule="auto"/>
        <w:jc w:val="both"/>
        <w:rPr>
          <w:rFonts w:ascii="Times New Roman" w:hAnsi="Times New Roman" w:cs="Times New Roman"/>
          <w:sz w:val="24"/>
          <w:szCs w:val="24"/>
          <w:lang w:val="ru-RU"/>
        </w:rPr>
      </w:pPr>
    </w:p>
    <w:p w:rsidR="000F7FD9" w:rsidRPr="00736748" w:rsidRDefault="000F7FD9" w:rsidP="00736748">
      <w:pPr>
        <w:spacing w:after="0" w:line="240" w:lineRule="auto"/>
        <w:jc w:val="both"/>
        <w:rPr>
          <w:rFonts w:ascii="Times New Roman" w:hAnsi="Times New Roman" w:cs="Times New Roman"/>
          <w:sz w:val="24"/>
          <w:szCs w:val="24"/>
          <w:lang w:val="ru-RU"/>
        </w:rPr>
      </w:pPr>
    </w:p>
    <w:p w:rsidR="000F7FD9" w:rsidRPr="00736748" w:rsidRDefault="000F7FD9" w:rsidP="00736748">
      <w:pPr>
        <w:spacing w:after="0" w:line="240" w:lineRule="auto"/>
        <w:jc w:val="both"/>
        <w:rPr>
          <w:rFonts w:ascii="Times New Roman" w:hAnsi="Times New Roman" w:cs="Times New Roman"/>
          <w:sz w:val="24"/>
          <w:szCs w:val="24"/>
          <w:lang w:val="ru-RU"/>
        </w:rPr>
      </w:pPr>
    </w:p>
    <w:p w:rsidR="000F7FD9" w:rsidRPr="00736748" w:rsidRDefault="000F7FD9" w:rsidP="00736748">
      <w:pPr>
        <w:spacing w:after="0" w:line="240" w:lineRule="auto"/>
        <w:jc w:val="both"/>
        <w:rPr>
          <w:rFonts w:ascii="Times New Roman" w:hAnsi="Times New Roman" w:cs="Times New Roman"/>
          <w:sz w:val="24"/>
          <w:szCs w:val="24"/>
          <w:lang w:val="ru-RU"/>
        </w:rPr>
      </w:pPr>
    </w:p>
    <w:p w:rsidR="000F7FD9" w:rsidRPr="00736748" w:rsidRDefault="000F7FD9" w:rsidP="00736748">
      <w:pPr>
        <w:spacing w:after="0" w:line="240" w:lineRule="auto"/>
        <w:jc w:val="both"/>
        <w:rPr>
          <w:rFonts w:ascii="Times New Roman" w:hAnsi="Times New Roman" w:cs="Times New Roman"/>
          <w:sz w:val="24"/>
          <w:szCs w:val="24"/>
          <w:lang w:val="ru-RU"/>
        </w:rPr>
      </w:pPr>
    </w:p>
    <w:p w:rsidR="000F7FD9" w:rsidRDefault="000F7FD9" w:rsidP="00736748">
      <w:pPr>
        <w:spacing w:after="0" w:line="240" w:lineRule="auto"/>
        <w:jc w:val="both"/>
        <w:rPr>
          <w:rFonts w:ascii="Times New Roman" w:hAnsi="Times New Roman" w:cs="Times New Roman"/>
          <w:sz w:val="24"/>
          <w:szCs w:val="24"/>
          <w:lang w:val="ru-RU"/>
        </w:rPr>
      </w:pPr>
    </w:p>
    <w:p w:rsidR="003F2D92" w:rsidRPr="00736748" w:rsidRDefault="003F2D92" w:rsidP="00736748">
      <w:pPr>
        <w:spacing w:after="0" w:line="240" w:lineRule="auto"/>
        <w:jc w:val="both"/>
        <w:rPr>
          <w:rFonts w:ascii="Times New Roman" w:hAnsi="Times New Roman" w:cs="Times New Roman"/>
          <w:sz w:val="24"/>
          <w:szCs w:val="24"/>
          <w:lang w:val="ru-RU"/>
        </w:rPr>
      </w:pPr>
    </w:p>
    <w:p w:rsidR="000F7FD9" w:rsidRPr="00736748" w:rsidRDefault="000F7FD9" w:rsidP="00736748">
      <w:pPr>
        <w:spacing w:after="0" w:line="240" w:lineRule="auto"/>
        <w:jc w:val="both"/>
        <w:rPr>
          <w:rFonts w:ascii="Times New Roman" w:hAnsi="Times New Roman" w:cs="Times New Roman"/>
          <w:sz w:val="24"/>
          <w:szCs w:val="24"/>
          <w:lang w:val="ru-RU"/>
        </w:rPr>
      </w:pPr>
    </w:p>
    <w:p w:rsidR="000F7FD9" w:rsidRPr="00736748" w:rsidRDefault="000F7FD9" w:rsidP="00736748">
      <w:pPr>
        <w:spacing w:after="0" w:line="240" w:lineRule="auto"/>
        <w:jc w:val="both"/>
        <w:rPr>
          <w:rFonts w:ascii="Times New Roman" w:hAnsi="Times New Roman" w:cs="Times New Roman"/>
          <w:sz w:val="24"/>
          <w:szCs w:val="24"/>
          <w:lang w:val="ru-RU"/>
        </w:rPr>
      </w:pPr>
    </w:p>
    <w:p w:rsidR="009A5548" w:rsidRPr="00736748" w:rsidRDefault="000F7FD9" w:rsidP="00736748">
      <w:pPr>
        <w:spacing w:after="0" w:line="240" w:lineRule="auto"/>
        <w:jc w:val="center"/>
        <w:rPr>
          <w:rFonts w:ascii="Times New Roman" w:hAnsi="Times New Roman" w:cs="Times New Roman"/>
          <w:color w:val="000000"/>
          <w:sz w:val="24"/>
          <w:szCs w:val="24"/>
          <w:lang w:val="ru-RU"/>
        </w:rPr>
      </w:pPr>
      <w:r w:rsidRPr="00736748">
        <w:rPr>
          <w:rFonts w:ascii="Times New Roman" w:hAnsi="Times New Roman" w:cs="Times New Roman"/>
          <w:color w:val="000000"/>
          <w:sz w:val="24"/>
          <w:szCs w:val="24"/>
          <w:lang w:val="ru-RU"/>
        </w:rPr>
        <w:t>​</w:t>
      </w:r>
      <w:bookmarkStart w:id="0" w:name="6129fc25-1484-4cce-a161-840ff826026d"/>
    </w:p>
    <w:p w:rsidR="009A5548" w:rsidRPr="00736748" w:rsidRDefault="009A5548" w:rsidP="00736748">
      <w:pPr>
        <w:spacing w:after="0" w:line="240" w:lineRule="auto"/>
        <w:jc w:val="center"/>
        <w:rPr>
          <w:rFonts w:ascii="Times New Roman" w:hAnsi="Times New Roman" w:cs="Times New Roman"/>
          <w:color w:val="000000"/>
          <w:sz w:val="24"/>
          <w:szCs w:val="24"/>
          <w:lang w:val="ru-RU"/>
        </w:rPr>
      </w:pPr>
    </w:p>
    <w:p w:rsidR="009A5548" w:rsidRPr="00736748" w:rsidRDefault="009A5548" w:rsidP="00736748">
      <w:pPr>
        <w:spacing w:after="0" w:line="240" w:lineRule="auto"/>
        <w:jc w:val="center"/>
        <w:rPr>
          <w:rFonts w:ascii="Times New Roman" w:hAnsi="Times New Roman" w:cs="Times New Roman"/>
          <w:color w:val="000000"/>
          <w:sz w:val="24"/>
          <w:szCs w:val="24"/>
          <w:lang w:val="ru-RU"/>
        </w:rPr>
      </w:pPr>
    </w:p>
    <w:p w:rsidR="009A5548" w:rsidRPr="00736748" w:rsidRDefault="009A5548" w:rsidP="00736748">
      <w:pPr>
        <w:spacing w:after="0" w:line="240" w:lineRule="auto"/>
        <w:jc w:val="center"/>
        <w:rPr>
          <w:rFonts w:ascii="Times New Roman" w:hAnsi="Times New Roman" w:cs="Times New Roman"/>
          <w:color w:val="000000"/>
          <w:sz w:val="24"/>
          <w:szCs w:val="24"/>
          <w:lang w:val="ru-RU"/>
        </w:rPr>
      </w:pPr>
    </w:p>
    <w:p w:rsidR="009A5548" w:rsidRPr="00736748" w:rsidRDefault="009A5548" w:rsidP="00736748">
      <w:pPr>
        <w:spacing w:after="0" w:line="240" w:lineRule="auto"/>
        <w:jc w:val="center"/>
        <w:rPr>
          <w:rFonts w:ascii="Times New Roman" w:hAnsi="Times New Roman" w:cs="Times New Roman"/>
          <w:color w:val="000000"/>
          <w:sz w:val="24"/>
          <w:szCs w:val="24"/>
          <w:lang w:val="ru-RU"/>
        </w:rPr>
      </w:pPr>
    </w:p>
    <w:p w:rsidR="009A5548" w:rsidRPr="00736748" w:rsidRDefault="009A5548" w:rsidP="00736748">
      <w:pPr>
        <w:spacing w:after="0" w:line="240" w:lineRule="auto"/>
        <w:jc w:val="center"/>
        <w:rPr>
          <w:rFonts w:ascii="Times New Roman" w:hAnsi="Times New Roman" w:cs="Times New Roman"/>
          <w:color w:val="000000"/>
          <w:sz w:val="24"/>
          <w:szCs w:val="24"/>
          <w:lang w:val="ru-RU"/>
        </w:rPr>
      </w:pPr>
    </w:p>
    <w:p w:rsidR="009A5548" w:rsidRPr="00736748" w:rsidRDefault="009A5548" w:rsidP="00736748">
      <w:pPr>
        <w:spacing w:after="0" w:line="240" w:lineRule="auto"/>
        <w:jc w:val="center"/>
        <w:rPr>
          <w:rFonts w:ascii="Times New Roman" w:hAnsi="Times New Roman" w:cs="Times New Roman"/>
          <w:color w:val="000000"/>
          <w:sz w:val="24"/>
          <w:szCs w:val="24"/>
          <w:lang w:val="ru-RU"/>
        </w:rPr>
      </w:pPr>
    </w:p>
    <w:p w:rsidR="00113203" w:rsidRPr="003F2D92" w:rsidRDefault="000F7FD9" w:rsidP="003F2D92">
      <w:pPr>
        <w:spacing w:after="0" w:line="240" w:lineRule="auto"/>
        <w:jc w:val="center"/>
        <w:rPr>
          <w:rFonts w:ascii="Times New Roman" w:hAnsi="Times New Roman" w:cs="Times New Roman"/>
          <w:sz w:val="24"/>
          <w:szCs w:val="24"/>
          <w:lang w:val="ru-RU"/>
        </w:rPr>
      </w:pPr>
      <w:r w:rsidRPr="00736748">
        <w:rPr>
          <w:rFonts w:ascii="Times New Roman" w:hAnsi="Times New Roman" w:cs="Times New Roman"/>
          <w:b/>
          <w:color w:val="000000"/>
          <w:sz w:val="24"/>
          <w:szCs w:val="24"/>
          <w:lang w:val="ru-RU"/>
        </w:rPr>
        <w:t>г. Орск,</w:t>
      </w:r>
      <w:bookmarkStart w:id="1" w:name="62614f64-10de-4f5c-96b5-e9621fb5538a"/>
      <w:bookmarkEnd w:id="0"/>
      <w:r w:rsidRPr="00736748">
        <w:rPr>
          <w:rFonts w:ascii="Times New Roman" w:hAnsi="Times New Roman" w:cs="Times New Roman"/>
          <w:b/>
          <w:color w:val="000000"/>
          <w:sz w:val="24"/>
          <w:szCs w:val="24"/>
          <w:lang w:val="ru-RU"/>
        </w:rPr>
        <w:t xml:space="preserve"> 2023</w:t>
      </w:r>
      <w:bookmarkEnd w:id="1"/>
    </w:p>
    <w:p w:rsidR="009A5548" w:rsidRPr="00736748" w:rsidRDefault="009A5548" w:rsidP="00736748">
      <w:pPr>
        <w:spacing w:before="240" w:after="360" w:line="240" w:lineRule="auto"/>
        <w:jc w:val="both"/>
        <w:rPr>
          <w:rFonts w:ascii="Times New Roman" w:hAnsi="Times New Roman" w:cs="Times New Roman"/>
          <w:b/>
          <w:sz w:val="24"/>
          <w:szCs w:val="24"/>
        </w:rPr>
      </w:pPr>
      <w:r w:rsidRPr="00736748">
        <w:rPr>
          <w:rFonts w:ascii="Times New Roman" w:hAnsi="Times New Roman" w:cs="Times New Roman"/>
          <w:b/>
          <w:sz w:val="24"/>
          <w:szCs w:val="24"/>
        </w:rPr>
        <w:t>ОГЛАВЛЕНИЕ</w:t>
      </w:r>
    </w:p>
    <w:p w:rsidR="009A5548" w:rsidRPr="00736748" w:rsidRDefault="00AA0570" w:rsidP="001C2AEF">
      <w:pPr>
        <w:pStyle w:val="12"/>
        <w:rPr>
          <w:rFonts w:eastAsia="Times New Roman"/>
          <w:noProof/>
          <w:color w:val="auto"/>
          <w:kern w:val="0"/>
          <w:lang w:eastAsia="ru-RU"/>
        </w:rPr>
      </w:pPr>
      <w:r w:rsidRPr="00AA0570">
        <w:lastRenderedPageBreak/>
        <w:fldChar w:fldCharType="begin"/>
      </w:r>
      <w:r w:rsidR="009A5548" w:rsidRPr="00736748">
        <w:instrText xml:space="preserve"> TOC \o "1-3" \h \z \u </w:instrText>
      </w:r>
      <w:r w:rsidRPr="00AA0570">
        <w:fldChar w:fldCharType="separate"/>
      </w:r>
      <w:hyperlink w:anchor="_Toc415833112" w:history="1">
        <w:r w:rsidR="009A5548" w:rsidRPr="00736748">
          <w:rPr>
            <w:rStyle w:val="a6"/>
            <w:rFonts w:ascii="Times New Roman" w:hAnsi="Times New Roman" w:cs="Times New Roman"/>
            <w:b/>
            <w:noProof/>
            <w:sz w:val="24"/>
            <w:szCs w:val="24"/>
          </w:rPr>
          <w:t>1. ОБЩИЕ ПОЛОЖЕНИЯ</w:t>
        </w:r>
        <w:r w:rsidR="009A5548" w:rsidRPr="00736748">
          <w:rPr>
            <w:noProof/>
            <w:webHidden/>
          </w:rPr>
          <w:tab/>
        </w:r>
        <w:r w:rsidR="00BF06ED" w:rsidRPr="00736748">
          <w:rPr>
            <w:noProof/>
            <w:webHidden/>
          </w:rPr>
          <w:t>3</w:t>
        </w:r>
      </w:hyperlink>
    </w:p>
    <w:p w:rsidR="009A5548" w:rsidRPr="00736748" w:rsidRDefault="00AA0570" w:rsidP="001C2AEF">
      <w:pPr>
        <w:pStyle w:val="12"/>
        <w:rPr>
          <w:rFonts w:eastAsia="Times New Roman"/>
          <w:noProof/>
          <w:color w:val="auto"/>
          <w:kern w:val="0"/>
          <w:lang w:eastAsia="ru-RU"/>
        </w:rPr>
      </w:pPr>
      <w:hyperlink w:anchor="_Toc415833113" w:history="1">
        <w:r w:rsidR="009A5548" w:rsidRPr="00736748">
          <w:rPr>
            <w:rStyle w:val="a6"/>
            <w:rFonts w:ascii="Times New Roman" w:hAnsi="Times New Roman" w:cs="Times New Roman"/>
            <w:b/>
            <w:noProof/>
            <w:sz w:val="24"/>
            <w:szCs w:val="24"/>
          </w:rPr>
          <w:t xml:space="preserve">2. </w:t>
        </w:r>
        <w:r w:rsidR="009A5548" w:rsidRPr="00736748">
          <w:rPr>
            <w:rStyle w:val="a6"/>
            <w:rFonts w:ascii="Times New Roman" w:hAnsi="Times New Roman" w:cs="Times New Roman"/>
            <w:b/>
            <w:caps/>
            <w:noProof/>
            <w:kern w:val="28"/>
            <w:sz w:val="24"/>
            <w:szCs w:val="24"/>
          </w:rPr>
          <w:t xml:space="preserve"> а</w:t>
        </w:r>
        <w:r w:rsidR="009A5548" w:rsidRPr="00736748">
          <w:rPr>
            <w:rStyle w:val="a6"/>
            <w:rFonts w:ascii="Times New Roman" w:hAnsi="Times New Roman" w:cs="Times New Roman"/>
            <w:b/>
            <w:caps/>
            <w:noProof/>
            <w:sz w:val="24"/>
            <w:szCs w:val="24"/>
          </w:rPr>
          <w:t>даптированная основная Общеобразовательная программа начального общего образования обучающихся  С ЗАДЕРЖКОЙ ПСИХИЧЕСКОГО РАЗВИТИЯ (вариант 7.1)</w:t>
        </w:r>
        <w:r w:rsidR="009A5548" w:rsidRPr="00736748">
          <w:rPr>
            <w:noProof/>
            <w:webHidden/>
          </w:rPr>
          <w:tab/>
        </w:r>
        <w:r w:rsidR="004A07DF">
          <w:rPr>
            <w:noProof/>
            <w:webHidden/>
          </w:rPr>
          <w:t>……</w:t>
        </w:r>
        <w:r w:rsidR="00BF06ED" w:rsidRPr="00736748">
          <w:rPr>
            <w:noProof/>
            <w:webHidden/>
          </w:rPr>
          <w:t>6</w:t>
        </w:r>
      </w:hyperlink>
    </w:p>
    <w:p w:rsidR="009A5548" w:rsidRPr="00736748" w:rsidRDefault="00AA0570" w:rsidP="001C2AEF">
      <w:pPr>
        <w:pStyle w:val="23"/>
        <w:rPr>
          <w:rFonts w:eastAsia="Times New Roman"/>
          <w:noProof/>
          <w:color w:val="auto"/>
          <w:kern w:val="0"/>
          <w:lang w:eastAsia="ru-RU"/>
        </w:rPr>
      </w:pPr>
      <w:hyperlink w:anchor="_Toc415833114" w:history="1">
        <w:r w:rsidR="009A5548" w:rsidRPr="00736748">
          <w:rPr>
            <w:rStyle w:val="a6"/>
            <w:rFonts w:ascii="Times New Roman" w:hAnsi="Times New Roman" w:cs="Times New Roman"/>
            <w:b/>
            <w:noProof/>
            <w:sz w:val="24"/>
            <w:szCs w:val="24"/>
          </w:rPr>
          <w:t>2.1</w:t>
        </w:r>
        <w:r w:rsidR="00BE556F">
          <w:rPr>
            <w:rStyle w:val="a6"/>
            <w:rFonts w:ascii="Times New Roman" w:hAnsi="Times New Roman" w:cs="Times New Roman"/>
            <w:b/>
            <w:noProof/>
            <w:sz w:val="24"/>
            <w:szCs w:val="24"/>
          </w:rPr>
          <w:t>.</w:t>
        </w:r>
        <w:r w:rsidR="009A5548" w:rsidRPr="00736748">
          <w:rPr>
            <w:rStyle w:val="a6"/>
            <w:rFonts w:ascii="Times New Roman" w:hAnsi="Times New Roman" w:cs="Times New Roman"/>
            <w:b/>
            <w:noProof/>
            <w:sz w:val="24"/>
            <w:szCs w:val="24"/>
          </w:rPr>
          <w:t xml:space="preserve"> Целевой раздел</w:t>
        </w:r>
        <w:r w:rsidR="009A5548" w:rsidRPr="00736748">
          <w:rPr>
            <w:noProof/>
            <w:webHidden/>
          </w:rPr>
          <w:tab/>
        </w:r>
        <w:r w:rsidR="001C2AEF">
          <w:rPr>
            <w:noProof/>
            <w:webHidden/>
          </w:rPr>
          <w:t>…………………………………………………………………………………………………………………</w:t>
        </w:r>
        <w:r w:rsidR="004A07DF">
          <w:rPr>
            <w:noProof/>
            <w:webHidden/>
          </w:rPr>
          <w:t>………</w:t>
        </w:r>
        <w:r w:rsidR="00BF06ED" w:rsidRPr="00736748">
          <w:rPr>
            <w:noProof/>
            <w:webHidden/>
          </w:rPr>
          <w:t>6</w:t>
        </w:r>
      </w:hyperlink>
    </w:p>
    <w:p w:rsidR="009A5548" w:rsidRPr="00736748" w:rsidRDefault="00AA0570" w:rsidP="00736748">
      <w:pPr>
        <w:pStyle w:val="31"/>
        <w:ind w:left="0"/>
        <w:rPr>
          <w:rFonts w:ascii="Times New Roman" w:eastAsia="Times New Roman" w:hAnsi="Times New Roman" w:cs="Times New Roman"/>
          <w:noProof/>
          <w:color w:val="auto"/>
          <w:kern w:val="0"/>
          <w:sz w:val="24"/>
          <w:szCs w:val="24"/>
          <w:lang w:eastAsia="ru-RU"/>
        </w:rPr>
      </w:pPr>
      <w:hyperlink w:anchor="_Toc415833115" w:history="1">
        <w:r w:rsidR="009A5548" w:rsidRPr="00736748">
          <w:rPr>
            <w:rStyle w:val="a6"/>
            <w:rFonts w:ascii="Times New Roman" w:hAnsi="Times New Roman" w:cs="Times New Roman"/>
            <w:b/>
            <w:noProof/>
            <w:sz w:val="24"/>
            <w:szCs w:val="24"/>
          </w:rPr>
          <w:t>2.1.1. Пояснительная записка</w:t>
        </w:r>
        <w:r w:rsidR="001C2AEF">
          <w:rPr>
            <w:rFonts w:ascii="Times New Roman" w:hAnsi="Times New Roman" w:cs="Times New Roman"/>
            <w:noProof/>
            <w:webHidden/>
            <w:sz w:val="24"/>
            <w:szCs w:val="24"/>
          </w:rPr>
          <w:t>…………………………………………………………...</w:t>
        </w:r>
        <w:r w:rsidR="00BF06ED" w:rsidRPr="00736748">
          <w:rPr>
            <w:rFonts w:ascii="Times New Roman" w:hAnsi="Times New Roman" w:cs="Times New Roman"/>
            <w:noProof/>
            <w:webHidden/>
            <w:sz w:val="24"/>
            <w:szCs w:val="24"/>
          </w:rPr>
          <w:t>6</w:t>
        </w:r>
      </w:hyperlink>
    </w:p>
    <w:p w:rsidR="009A5548" w:rsidRPr="00736748" w:rsidRDefault="00AA0570" w:rsidP="00736748">
      <w:pPr>
        <w:pStyle w:val="31"/>
        <w:ind w:left="0"/>
        <w:rPr>
          <w:rFonts w:ascii="Times New Roman" w:eastAsia="Times New Roman" w:hAnsi="Times New Roman" w:cs="Times New Roman"/>
          <w:noProof/>
          <w:color w:val="auto"/>
          <w:kern w:val="0"/>
          <w:sz w:val="24"/>
          <w:szCs w:val="24"/>
          <w:lang w:eastAsia="ru-RU"/>
        </w:rPr>
      </w:pPr>
      <w:hyperlink w:anchor="_Toc415833116" w:history="1">
        <w:r w:rsidR="009A5548" w:rsidRPr="00736748">
          <w:rPr>
            <w:rStyle w:val="a6"/>
            <w:rFonts w:ascii="Times New Roman" w:hAnsi="Times New Roman" w:cs="Times New Roman"/>
            <w:b/>
            <w:noProof/>
            <w:sz w:val="24"/>
            <w:szCs w:val="24"/>
          </w:rPr>
          <w:t>2.1.2. Планируемые результаты освоения обучающимися  с задержкой психического развития адаптированной основной общеобразовательной программы начального общего образования</w:t>
        </w:r>
        <w:r w:rsidR="001C2AEF">
          <w:rPr>
            <w:rFonts w:ascii="Times New Roman" w:hAnsi="Times New Roman" w:cs="Times New Roman"/>
            <w:noProof/>
            <w:webHidden/>
            <w:sz w:val="24"/>
            <w:szCs w:val="24"/>
          </w:rPr>
          <w:t>………………………………………..</w:t>
        </w:r>
        <w:r w:rsidR="00C123F6" w:rsidRPr="00736748">
          <w:rPr>
            <w:rFonts w:ascii="Times New Roman" w:hAnsi="Times New Roman" w:cs="Times New Roman"/>
            <w:noProof/>
            <w:webHidden/>
            <w:sz w:val="24"/>
            <w:szCs w:val="24"/>
          </w:rPr>
          <w:t>10</w:t>
        </w:r>
      </w:hyperlink>
    </w:p>
    <w:p w:rsidR="009A5548" w:rsidRPr="00736748" w:rsidRDefault="00AA0570" w:rsidP="00736748">
      <w:pPr>
        <w:pStyle w:val="31"/>
        <w:ind w:left="0"/>
        <w:rPr>
          <w:rFonts w:ascii="Times New Roman" w:eastAsia="Times New Roman" w:hAnsi="Times New Roman" w:cs="Times New Roman"/>
          <w:noProof/>
          <w:color w:val="auto"/>
          <w:kern w:val="0"/>
          <w:sz w:val="24"/>
          <w:szCs w:val="24"/>
          <w:lang w:eastAsia="ru-RU"/>
        </w:rPr>
      </w:pPr>
      <w:hyperlink w:anchor="_Toc415833117" w:history="1">
        <w:r w:rsidR="009A5548" w:rsidRPr="00736748">
          <w:rPr>
            <w:rStyle w:val="a6"/>
            <w:rFonts w:ascii="Times New Roman" w:hAnsi="Times New Roman" w:cs="Times New Roman"/>
            <w:b/>
            <w:noProof/>
            <w:sz w:val="24"/>
            <w:szCs w:val="24"/>
          </w:rPr>
          <w:t>2.1.3. Система оценки достижения обучающимися  с задержкой психического развития планируемых результатов освоения  адаптированной основной общеобразовательной программы  начального общего образования</w:t>
        </w:r>
        <w:r w:rsidR="001C2AEF">
          <w:rPr>
            <w:rFonts w:ascii="Times New Roman" w:hAnsi="Times New Roman" w:cs="Times New Roman"/>
            <w:noProof/>
            <w:webHidden/>
            <w:sz w:val="24"/>
            <w:szCs w:val="24"/>
          </w:rPr>
          <w:t>……………</w:t>
        </w:r>
        <w:r w:rsidR="00C123F6" w:rsidRPr="00736748">
          <w:rPr>
            <w:rFonts w:ascii="Times New Roman" w:hAnsi="Times New Roman" w:cs="Times New Roman"/>
            <w:noProof/>
            <w:webHidden/>
            <w:sz w:val="24"/>
            <w:szCs w:val="24"/>
          </w:rPr>
          <w:t>1</w:t>
        </w:r>
        <w:r w:rsidR="00172AF8" w:rsidRPr="00736748">
          <w:rPr>
            <w:rFonts w:ascii="Times New Roman" w:hAnsi="Times New Roman" w:cs="Times New Roman"/>
            <w:noProof/>
            <w:webHidden/>
            <w:sz w:val="24"/>
            <w:szCs w:val="24"/>
          </w:rPr>
          <w:t>2</w:t>
        </w:r>
      </w:hyperlink>
    </w:p>
    <w:p w:rsidR="009A5548" w:rsidRPr="00736748" w:rsidRDefault="00AA0570" w:rsidP="001C2AEF">
      <w:pPr>
        <w:pStyle w:val="23"/>
        <w:rPr>
          <w:rFonts w:eastAsia="Times New Roman"/>
          <w:noProof/>
          <w:color w:val="auto"/>
          <w:kern w:val="0"/>
          <w:lang w:eastAsia="ru-RU"/>
        </w:rPr>
      </w:pPr>
      <w:hyperlink w:anchor="_Toc415833118" w:history="1">
        <w:r w:rsidR="009A5548" w:rsidRPr="00736748">
          <w:rPr>
            <w:rStyle w:val="a6"/>
            <w:rFonts w:ascii="Times New Roman" w:hAnsi="Times New Roman" w:cs="Times New Roman"/>
            <w:b/>
            <w:noProof/>
            <w:sz w:val="24"/>
            <w:szCs w:val="24"/>
          </w:rPr>
          <w:t>2.2. Содержательный раздел</w:t>
        </w:r>
        <w:r w:rsidR="00435D43" w:rsidRPr="00736748">
          <w:rPr>
            <w:noProof/>
            <w:webHidden/>
          </w:rPr>
          <w:t>…………………………………………………………</w:t>
        </w:r>
        <w:r w:rsidR="001C2AEF">
          <w:rPr>
            <w:noProof/>
            <w:webHidden/>
          </w:rPr>
          <w:t>……………………………..</w:t>
        </w:r>
        <w:r w:rsidR="00435D43" w:rsidRPr="00736748">
          <w:rPr>
            <w:noProof/>
            <w:webHidden/>
          </w:rPr>
          <w:t>.</w:t>
        </w:r>
        <w:r w:rsidR="001C2AEF">
          <w:rPr>
            <w:noProof/>
            <w:webHidden/>
          </w:rPr>
          <w:t>.</w:t>
        </w:r>
        <w:r w:rsidR="004A07DF">
          <w:rPr>
            <w:noProof/>
            <w:webHidden/>
          </w:rPr>
          <w:t>............</w:t>
        </w:r>
        <w:r w:rsidR="00655EBD" w:rsidRPr="00736748">
          <w:rPr>
            <w:noProof/>
            <w:webHidden/>
          </w:rPr>
          <w:t>15</w:t>
        </w:r>
      </w:hyperlink>
    </w:p>
    <w:p w:rsidR="009A5548" w:rsidRPr="00736748" w:rsidRDefault="00AA0570" w:rsidP="00736748">
      <w:pPr>
        <w:pStyle w:val="31"/>
        <w:ind w:left="0"/>
        <w:rPr>
          <w:rFonts w:ascii="Times New Roman" w:eastAsia="Times New Roman" w:hAnsi="Times New Roman" w:cs="Times New Roman"/>
          <w:noProof/>
          <w:color w:val="auto"/>
          <w:kern w:val="0"/>
          <w:sz w:val="24"/>
          <w:szCs w:val="24"/>
          <w:lang w:eastAsia="ru-RU"/>
        </w:rPr>
      </w:pPr>
      <w:hyperlink w:anchor="_Toc415833119" w:history="1">
        <w:r w:rsidR="009A5548" w:rsidRPr="00736748">
          <w:rPr>
            <w:rStyle w:val="a6"/>
            <w:rFonts w:ascii="Times New Roman" w:hAnsi="Times New Roman" w:cs="Times New Roman"/>
            <w:b/>
            <w:noProof/>
            <w:sz w:val="24"/>
            <w:szCs w:val="24"/>
          </w:rPr>
          <w:t>2.2.1. Направление и содержание программы коррекционной работы</w:t>
        </w:r>
        <w:r w:rsidR="001C2AEF">
          <w:rPr>
            <w:rFonts w:ascii="Times New Roman" w:hAnsi="Times New Roman" w:cs="Times New Roman"/>
            <w:noProof/>
            <w:webHidden/>
            <w:sz w:val="24"/>
            <w:szCs w:val="24"/>
          </w:rPr>
          <w:t>………….</w:t>
        </w:r>
        <w:r w:rsidRPr="00736748">
          <w:rPr>
            <w:rFonts w:ascii="Times New Roman" w:hAnsi="Times New Roman" w:cs="Times New Roman"/>
            <w:noProof/>
            <w:webHidden/>
            <w:sz w:val="24"/>
            <w:szCs w:val="24"/>
          </w:rPr>
          <w:fldChar w:fldCharType="begin"/>
        </w:r>
        <w:r w:rsidR="009A5548" w:rsidRPr="00736748">
          <w:rPr>
            <w:rFonts w:ascii="Times New Roman" w:hAnsi="Times New Roman" w:cs="Times New Roman"/>
            <w:noProof/>
            <w:webHidden/>
            <w:sz w:val="24"/>
            <w:szCs w:val="24"/>
          </w:rPr>
          <w:instrText xml:space="preserve"> PAGEREF _Toc415833119 \h </w:instrText>
        </w:r>
        <w:r w:rsidRPr="00736748">
          <w:rPr>
            <w:rFonts w:ascii="Times New Roman" w:hAnsi="Times New Roman" w:cs="Times New Roman"/>
            <w:noProof/>
            <w:webHidden/>
            <w:sz w:val="24"/>
            <w:szCs w:val="24"/>
          </w:rPr>
        </w:r>
        <w:r w:rsidRPr="00736748">
          <w:rPr>
            <w:rFonts w:ascii="Times New Roman" w:hAnsi="Times New Roman" w:cs="Times New Roman"/>
            <w:noProof/>
            <w:webHidden/>
            <w:sz w:val="24"/>
            <w:szCs w:val="24"/>
          </w:rPr>
          <w:fldChar w:fldCharType="separate"/>
        </w:r>
        <w:r w:rsidR="00561102" w:rsidRPr="00736748">
          <w:rPr>
            <w:rFonts w:ascii="Times New Roman" w:hAnsi="Times New Roman" w:cs="Times New Roman"/>
            <w:noProof/>
            <w:webHidden/>
            <w:sz w:val="24"/>
            <w:szCs w:val="24"/>
          </w:rPr>
          <w:t>15</w:t>
        </w:r>
        <w:r w:rsidRPr="00736748">
          <w:rPr>
            <w:rFonts w:ascii="Times New Roman" w:hAnsi="Times New Roman" w:cs="Times New Roman"/>
            <w:noProof/>
            <w:webHidden/>
            <w:sz w:val="24"/>
            <w:szCs w:val="24"/>
          </w:rPr>
          <w:fldChar w:fldCharType="end"/>
        </w:r>
      </w:hyperlink>
    </w:p>
    <w:p w:rsidR="009A5548" w:rsidRPr="00736748" w:rsidRDefault="00AA0570" w:rsidP="001C2AEF">
      <w:pPr>
        <w:pStyle w:val="23"/>
        <w:rPr>
          <w:rFonts w:eastAsia="Times New Roman"/>
          <w:noProof/>
          <w:color w:val="auto"/>
          <w:kern w:val="0"/>
          <w:lang w:eastAsia="ru-RU"/>
        </w:rPr>
      </w:pPr>
      <w:hyperlink w:anchor="_Toc415833120" w:history="1">
        <w:r w:rsidR="009A5548" w:rsidRPr="00736748">
          <w:rPr>
            <w:rStyle w:val="a6"/>
            <w:rFonts w:ascii="Times New Roman" w:hAnsi="Times New Roman" w:cs="Times New Roman"/>
            <w:b/>
            <w:noProof/>
            <w:sz w:val="24"/>
            <w:szCs w:val="24"/>
          </w:rPr>
          <w:t>2.3. Организационный раздел</w:t>
        </w:r>
        <w:r w:rsidR="00435D43" w:rsidRPr="00736748">
          <w:rPr>
            <w:noProof/>
            <w:webHidden/>
          </w:rPr>
          <w:t>………………………………………………………</w:t>
        </w:r>
        <w:r w:rsidR="001C2AEF">
          <w:rPr>
            <w:noProof/>
            <w:webHidden/>
          </w:rPr>
          <w:t>………………………………</w:t>
        </w:r>
        <w:r w:rsidR="004A07DF">
          <w:rPr>
            <w:noProof/>
            <w:webHidden/>
          </w:rPr>
          <w:t>…………..</w:t>
        </w:r>
        <w:r w:rsidR="00561102" w:rsidRPr="00736748">
          <w:rPr>
            <w:noProof/>
            <w:webHidden/>
          </w:rPr>
          <w:t>18</w:t>
        </w:r>
      </w:hyperlink>
    </w:p>
    <w:p w:rsidR="009A5548" w:rsidRPr="00736748" w:rsidRDefault="00AA0570" w:rsidP="00736748">
      <w:pPr>
        <w:pStyle w:val="31"/>
        <w:ind w:left="0"/>
        <w:rPr>
          <w:rFonts w:ascii="Times New Roman" w:eastAsia="Times New Roman" w:hAnsi="Times New Roman" w:cs="Times New Roman"/>
          <w:noProof/>
          <w:color w:val="auto"/>
          <w:kern w:val="0"/>
          <w:sz w:val="24"/>
          <w:szCs w:val="24"/>
          <w:lang w:eastAsia="ru-RU"/>
        </w:rPr>
      </w:pPr>
      <w:hyperlink w:anchor="_Toc415833121" w:history="1">
        <w:r w:rsidR="009A5548" w:rsidRPr="00736748">
          <w:rPr>
            <w:rStyle w:val="a6"/>
            <w:rFonts w:ascii="Times New Roman" w:hAnsi="Times New Roman" w:cs="Times New Roman"/>
            <w:b/>
            <w:noProof/>
            <w:sz w:val="24"/>
            <w:szCs w:val="24"/>
          </w:rPr>
          <w:t>2.3.1. Учебный план</w:t>
        </w:r>
        <w:r w:rsidR="001C2AEF">
          <w:rPr>
            <w:rFonts w:ascii="Times New Roman" w:hAnsi="Times New Roman" w:cs="Times New Roman"/>
            <w:noProof/>
            <w:webHidden/>
            <w:sz w:val="24"/>
            <w:szCs w:val="24"/>
          </w:rPr>
          <w:t>…………………………………………………………………….</w:t>
        </w:r>
        <w:r w:rsidR="00561102" w:rsidRPr="00736748">
          <w:rPr>
            <w:rFonts w:ascii="Times New Roman" w:hAnsi="Times New Roman" w:cs="Times New Roman"/>
            <w:noProof/>
            <w:webHidden/>
            <w:sz w:val="24"/>
            <w:szCs w:val="24"/>
          </w:rPr>
          <w:t>18</w:t>
        </w:r>
      </w:hyperlink>
    </w:p>
    <w:p w:rsidR="009A5548" w:rsidRPr="00736748" w:rsidRDefault="00AA0570" w:rsidP="00736748">
      <w:pPr>
        <w:pStyle w:val="31"/>
        <w:ind w:left="0"/>
        <w:rPr>
          <w:rFonts w:ascii="Times New Roman" w:eastAsia="Times New Roman" w:hAnsi="Times New Roman" w:cs="Times New Roman"/>
          <w:noProof/>
          <w:color w:val="auto"/>
          <w:kern w:val="0"/>
          <w:sz w:val="24"/>
          <w:szCs w:val="24"/>
          <w:lang w:eastAsia="ru-RU"/>
        </w:rPr>
      </w:pPr>
      <w:hyperlink w:anchor="_Toc415833122" w:history="1">
        <w:r w:rsidR="009A5548" w:rsidRPr="00736748">
          <w:rPr>
            <w:rStyle w:val="a6"/>
            <w:rFonts w:ascii="Times New Roman" w:hAnsi="Times New Roman" w:cs="Times New Roman"/>
            <w:b/>
            <w:noProof/>
            <w:sz w:val="24"/>
            <w:szCs w:val="24"/>
          </w:rPr>
          <w:t>2.3.2. Система условий реализации адаптированной основной общеобразовательной программы начального общего образования обучающихся с задержкой психического развития</w:t>
        </w:r>
        <w:r w:rsidR="001C2AEF">
          <w:rPr>
            <w:rFonts w:ascii="Times New Roman" w:hAnsi="Times New Roman" w:cs="Times New Roman"/>
            <w:noProof/>
            <w:webHidden/>
            <w:sz w:val="24"/>
            <w:szCs w:val="24"/>
          </w:rPr>
          <w:t>…………………………….......</w:t>
        </w:r>
        <w:r w:rsidR="00561102" w:rsidRPr="00736748">
          <w:rPr>
            <w:rFonts w:ascii="Times New Roman" w:hAnsi="Times New Roman" w:cs="Times New Roman"/>
            <w:noProof/>
            <w:webHidden/>
            <w:sz w:val="24"/>
            <w:szCs w:val="24"/>
          </w:rPr>
          <w:t>18</w:t>
        </w:r>
      </w:hyperlink>
    </w:p>
    <w:p w:rsidR="009A5548" w:rsidRPr="00736748" w:rsidRDefault="00AA0570" w:rsidP="00736748">
      <w:pPr>
        <w:spacing w:after="0" w:line="240" w:lineRule="auto"/>
        <w:jc w:val="both"/>
        <w:outlineLvl w:val="0"/>
        <w:rPr>
          <w:rFonts w:ascii="Times New Roman" w:hAnsi="Times New Roman" w:cs="Times New Roman"/>
          <w:b/>
          <w:sz w:val="24"/>
          <w:szCs w:val="24"/>
          <w:lang w:val="ru-RU"/>
        </w:rPr>
      </w:pPr>
      <w:r w:rsidRPr="00736748">
        <w:rPr>
          <w:rFonts w:ascii="Times New Roman" w:hAnsi="Times New Roman" w:cs="Times New Roman"/>
          <w:b/>
          <w:sz w:val="24"/>
          <w:szCs w:val="24"/>
        </w:rPr>
        <w:fldChar w:fldCharType="end"/>
      </w:r>
    </w:p>
    <w:p w:rsidR="009A5548" w:rsidRPr="00736748" w:rsidRDefault="00A15BF5" w:rsidP="00736748">
      <w:pPr>
        <w:spacing w:after="0" w:line="240" w:lineRule="auto"/>
        <w:jc w:val="both"/>
        <w:outlineLvl w:val="0"/>
        <w:rPr>
          <w:rFonts w:ascii="Times New Roman" w:hAnsi="Times New Roman" w:cs="Times New Roman"/>
          <w:b/>
          <w:sz w:val="24"/>
          <w:szCs w:val="24"/>
          <w:lang w:val="ru-RU"/>
        </w:rPr>
      </w:pPr>
      <w:r w:rsidRPr="00736748">
        <w:rPr>
          <w:rFonts w:ascii="Times New Roman" w:hAnsi="Times New Roman" w:cs="Times New Roman"/>
          <w:b/>
          <w:sz w:val="24"/>
          <w:szCs w:val="24"/>
          <w:lang w:val="ru-RU"/>
        </w:rPr>
        <w:t>Приложение 1</w:t>
      </w:r>
    </w:p>
    <w:p w:rsidR="00A15BF5" w:rsidRPr="00736748" w:rsidRDefault="00A15BF5" w:rsidP="00736748">
      <w:pPr>
        <w:tabs>
          <w:tab w:val="left" w:pos="9072"/>
          <w:tab w:val="left" w:pos="9214"/>
        </w:tabs>
        <w:spacing w:after="0" w:line="240" w:lineRule="auto"/>
        <w:rPr>
          <w:rFonts w:ascii="Times New Roman" w:hAnsi="Times New Roman" w:cs="Times New Roman"/>
          <w:sz w:val="24"/>
          <w:szCs w:val="24"/>
          <w:lang w:val="ru-RU"/>
        </w:rPr>
      </w:pPr>
      <w:r w:rsidRPr="00DA3323">
        <w:rPr>
          <w:rFonts w:ascii="Times New Roman" w:hAnsi="Times New Roman" w:cs="Times New Roman"/>
          <w:sz w:val="24"/>
          <w:szCs w:val="24"/>
          <w:lang w:val="ru-RU"/>
        </w:rPr>
        <w:t>Рабочая    программа «Коррекционно - развиваюшие занятия »  (педагог - психолог)…………………………………………………………………………………</w:t>
      </w:r>
      <w:r w:rsidR="004A07DF">
        <w:rPr>
          <w:rFonts w:ascii="Times New Roman" w:hAnsi="Times New Roman" w:cs="Times New Roman"/>
          <w:sz w:val="24"/>
          <w:szCs w:val="24"/>
          <w:lang w:val="ru-RU"/>
        </w:rPr>
        <w:t>…..</w:t>
      </w:r>
      <w:r w:rsidR="00435D43" w:rsidRPr="00736748">
        <w:rPr>
          <w:rFonts w:ascii="Times New Roman" w:hAnsi="Times New Roman" w:cs="Times New Roman"/>
          <w:sz w:val="24"/>
          <w:szCs w:val="24"/>
          <w:lang w:val="ru-RU"/>
        </w:rPr>
        <w:t>26</w:t>
      </w:r>
    </w:p>
    <w:p w:rsidR="00A15BF5" w:rsidRPr="00736748" w:rsidRDefault="00A15BF5" w:rsidP="00736748">
      <w:pPr>
        <w:spacing w:after="0" w:line="240" w:lineRule="auto"/>
        <w:jc w:val="both"/>
        <w:outlineLvl w:val="0"/>
        <w:rPr>
          <w:rFonts w:ascii="Times New Roman" w:hAnsi="Times New Roman" w:cs="Times New Roman"/>
          <w:b/>
          <w:sz w:val="24"/>
          <w:szCs w:val="24"/>
          <w:lang w:val="ru-RU"/>
        </w:rPr>
      </w:pPr>
      <w:r w:rsidRPr="00736748">
        <w:rPr>
          <w:rFonts w:ascii="Times New Roman" w:hAnsi="Times New Roman" w:cs="Times New Roman"/>
          <w:b/>
          <w:sz w:val="24"/>
          <w:szCs w:val="24"/>
          <w:lang w:val="ru-RU"/>
        </w:rPr>
        <w:t>Приложение 2</w:t>
      </w:r>
    </w:p>
    <w:p w:rsidR="004A07DF" w:rsidRDefault="00A15BF5" w:rsidP="00736748">
      <w:pPr>
        <w:spacing w:after="0" w:line="240" w:lineRule="auto"/>
        <w:jc w:val="both"/>
        <w:outlineLvl w:val="0"/>
        <w:rPr>
          <w:rFonts w:ascii="Times New Roman" w:hAnsi="Times New Roman" w:cs="Times New Roman"/>
          <w:sz w:val="24"/>
          <w:szCs w:val="24"/>
          <w:lang w:val="ru-RU"/>
        </w:rPr>
      </w:pPr>
      <w:r w:rsidRPr="00DA3323">
        <w:rPr>
          <w:rFonts w:ascii="Times New Roman" w:hAnsi="Times New Roman" w:cs="Times New Roman"/>
          <w:sz w:val="24"/>
          <w:szCs w:val="24"/>
          <w:lang w:val="ru-RU"/>
        </w:rPr>
        <w:t>Рабочая    программа  коррекционного  курса «Коррекция нарушений устной и письменной речи»……………………………………………………………………………</w:t>
      </w:r>
      <w:r w:rsidR="001C2AEF" w:rsidRPr="00DA3323">
        <w:rPr>
          <w:rFonts w:ascii="Times New Roman" w:hAnsi="Times New Roman" w:cs="Times New Roman"/>
          <w:sz w:val="24"/>
          <w:szCs w:val="24"/>
          <w:lang w:val="ru-RU"/>
        </w:rPr>
        <w:t>…</w:t>
      </w:r>
      <w:r w:rsidR="004A07DF">
        <w:rPr>
          <w:rFonts w:ascii="Times New Roman" w:hAnsi="Times New Roman" w:cs="Times New Roman"/>
          <w:sz w:val="24"/>
          <w:szCs w:val="24"/>
          <w:lang w:val="ru-RU"/>
        </w:rPr>
        <w:t>39</w:t>
      </w:r>
    </w:p>
    <w:p w:rsidR="00A15BF5" w:rsidRPr="00736748" w:rsidRDefault="00A15BF5" w:rsidP="00736748">
      <w:pPr>
        <w:spacing w:after="0" w:line="240" w:lineRule="auto"/>
        <w:jc w:val="both"/>
        <w:outlineLvl w:val="0"/>
        <w:rPr>
          <w:rFonts w:ascii="Times New Roman" w:hAnsi="Times New Roman" w:cs="Times New Roman"/>
          <w:b/>
          <w:sz w:val="24"/>
          <w:szCs w:val="24"/>
          <w:lang w:val="ru-RU"/>
        </w:rPr>
      </w:pPr>
      <w:r w:rsidRPr="00736748">
        <w:rPr>
          <w:rFonts w:ascii="Times New Roman" w:hAnsi="Times New Roman" w:cs="Times New Roman"/>
          <w:b/>
          <w:sz w:val="24"/>
          <w:szCs w:val="24"/>
          <w:lang w:val="ru-RU"/>
        </w:rPr>
        <w:t>Приложение 3</w:t>
      </w:r>
    </w:p>
    <w:p w:rsidR="009A5548" w:rsidRPr="00DA3323" w:rsidRDefault="00A15BF5" w:rsidP="00736748">
      <w:pPr>
        <w:spacing w:after="0" w:line="240" w:lineRule="auto"/>
        <w:jc w:val="both"/>
        <w:outlineLvl w:val="0"/>
        <w:rPr>
          <w:rFonts w:ascii="Times New Roman" w:hAnsi="Times New Roman" w:cs="Times New Roman"/>
          <w:sz w:val="24"/>
          <w:szCs w:val="24"/>
          <w:lang w:val="ru-RU"/>
        </w:rPr>
      </w:pPr>
      <w:r w:rsidRPr="00DA3323">
        <w:rPr>
          <w:rFonts w:ascii="Times New Roman" w:hAnsi="Times New Roman" w:cs="Times New Roman"/>
          <w:sz w:val="24"/>
          <w:szCs w:val="24"/>
          <w:lang w:val="ru-RU"/>
        </w:rPr>
        <w:t>Занятия     с  учителем</w:t>
      </w:r>
      <w:r w:rsidR="004A07DF">
        <w:rPr>
          <w:rFonts w:ascii="Times New Roman" w:hAnsi="Times New Roman" w:cs="Times New Roman"/>
          <w:sz w:val="24"/>
          <w:szCs w:val="24"/>
          <w:lang w:val="ru-RU"/>
        </w:rPr>
        <w:t>…………………………………………………………….........50</w:t>
      </w:r>
      <w:r w:rsidR="001C2AEF" w:rsidRPr="00DA3323">
        <w:rPr>
          <w:rFonts w:ascii="Times New Roman" w:hAnsi="Times New Roman" w:cs="Times New Roman"/>
          <w:sz w:val="24"/>
          <w:szCs w:val="24"/>
          <w:lang w:val="ru-RU"/>
        </w:rPr>
        <w:t xml:space="preserve"> </w:t>
      </w:r>
    </w:p>
    <w:p w:rsidR="009A5548" w:rsidRPr="00DA3323" w:rsidRDefault="009A5548" w:rsidP="00736748">
      <w:pPr>
        <w:spacing w:before="240" w:after="240" w:line="240" w:lineRule="auto"/>
        <w:jc w:val="both"/>
        <w:outlineLvl w:val="0"/>
        <w:rPr>
          <w:rFonts w:ascii="Times New Roman" w:hAnsi="Times New Roman" w:cs="Times New Roman"/>
          <w:sz w:val="24"/>
          <w:szCs w:val="24"/>
          <w:lang w:val="ru-RU"/>
        </w:rPr>
      </w:pPr>
    </w:p>
    <w:p w:rsidR="009A5548" w:rsidRPr="00736748" w:rsidRDefault="009A5548" w:rsidP="00736748">
      <w:pPr>
        <w:spacing w:before="240" w:after="240" w:line="240" w:lineRule="auto"/>
        <w:jc w:val="both"/>
        <w:outlineLvl w:val="0"/>
        <w:rPr>
          <w:rFonts w:ascii="Times New Roman" w:hAnsi="Times New Roman" w:cs="Times New Roman"/>
          <w:b/>
          <w:sz w:val="24"/>
          <w:szCs w:val="24"/>
          <w:lang w:val="ru-RU"/>
        </w:rPr>
      </w:pPr>
    </w:p>
    <w:p w:rsidR="009A5548" w:rsidRPr="00736748" w:rsidRDefault="009A5548" w:rsidP="00736748">
      <w:pPr>
        <w:spacing w:before="240" w:after="240" w:line="240" w:lineRule="auto"/>
        <w:jc w:val="both"/>
        <w:outlineLvl w:val="0"/>
        <w:rPr>
          <w:rFonts w:ascii="Times New Roman" w:hAnsi="Times New Roman" w:cs="Times New Roman"/>
          <w:b/>
          <w:sz w:val="24"/>
          <w:szCs w:val="24"/>
          <w:lang w:val="ru-RU"/>
        </w:rPr>
      </w:pPr>
    </w:p>
    <w:p w:rsidR="009A5548" w:rsidRPr="00736748" w:rsidRDefault="009A5548" w:rsidP="00736748">
      <w:pPr>
        <w:spacing w:before="240" w:after="240" w:line="240" w:lineRule="auto"/>
        <w:jc w:val="both"/>
        <w:outlineLvl w:val="0"/>
        <w:rPr>
          <w:rFonts w:ascii="Times New Roman" w:hAnsi="Times New Roman" w:cs="Times New Roman"/>
          <w:b/>
          <w:sz w:val="24"/>
          <w:szCs w:val="24"/>
          <w:lang w:val="ru-RU"/>
        </w:rPr>
      </w:pPr>
    </w:p>
    <w:p w:rsidR="009A5548" w:rsidRPr="00736748" w:rsidRDefault="009A5548" w:rsidP="00736748">
      <w:pPr>
        <w:spacing w:before="240" w:after="240" w:line="240" w:lineRule="auto"/>
        <w:jc w:val="both"/>
        <w:outlineLvl w:val="0"/>
        <w:rPr>
          <w:rFonts w:ascii="Times New Roman" w:hAnsi="Times New Roman" w:cs="Times New Roman"/>
          <w:b/>
          <w:sz w:val="24"/>
          <w:szCs w:val="24"/>
          <w:lang w:val="ru-RU"/>
        </w:rPr>
      </w:pPr>
      <w:r w:rsidRPr="00736748">
        <w:rPr>
          <w:rFonts w:ascii="Times New Roman" w:hAnsi="Times New Roman" w:cs="Times New Roman"/>
          <w:sz w:val="24"/>
          <w:szCs w:val="24"/>
          <w:lang w:val="ru-RU"/>
        </w:rPr>
        <w:br w:type="page"/>
      </w:r>
      <w:bookmarkStart w:id="2" w:name="_Toc415833112"/>
      <w:r w:rsidRPr="00736748">
        <w:rPr>
          <w:rFonts w:ascii="Times New Roman" w:hAnsi="Times New Roman" w:cs="Times New Roman"/>
          <w:b/>
          <w:sz w:val="24"/>
          <w:szCs w:val="24"/>
          <w:lang w:val="ru-RU"/>
        </w:rPr>
        <w:lastRenderedPageBreak/>
        <w:t>1. ОБЩИЕ ПОЛОЖЕНИЯ</w:t>
      </w:r>
      <w:bookmarkEnd w:id="2"/>
    </w:p>
    <w:p w:rsidR="009A5548" w:rsidRPr="00736748" w:rsidRDefault="003F2D92" w:rsidP="00736748">
      <w:pPr>
        <w:spacing w:after="0" w:line="240" w:lineRule="auto"/>
        <w:jc w:val="both"/>
        <w:rPr>
          <w:rFonts w:ascii="Times New Roman" w:hAnsi="Times New Roman" w:cs="Times New Roman"/>
          <w:sz w:val="24"/>
          <w:szCs w:val="24"/>
          <w:lang w:val="ru-RU"/>
        </w:rPr>
      </w:pPr>
      <w:r>
        <w:rPr>
          <w:rFonts w:ascii="Times New Roman" w:hAnsi="Times New Roman" w:cs="Times New Roman"/>
          <w:b/>
          <w:sz w:val="24"/>
          <w:szCs w:val="24"/>
          <w:lang w:val="ru-RU"/>
        </w:rPr>
        <w:t xml:space="preserve">1.1. </w:t>
      </w:r>
      <w:r w:rsidR="009A5548" w:rsidRPr="00736748">
        <w:rPr>
          <w:rFonts w:ascii="Times New Roman" w:hAnsi="Times New Roman" w:cs="Times New Roman"/>
          <w:b/>
          <w:sz w:val="24"/>
          <w:szCs w:val="24"/>
          <w:lang w:val="ru-RU"/>
        </w:rPr>
        <w:t>Определение и назначение адаптированной основной общеобразовательной программы начального общего образования обучающихся с задержкой психического развития</w:t>
      </w:r>
    </w:p>
    <w:p w:rsidR="003F2D92" w:rsidRDefault="003F2D92" w:rsidP="003F2D92">
      <w:pPr>
        <w:pStyle w:val="a9"/>
        <w:spacing w:line="240" w:lineRule="auto"/>
        <w:ind w:firstLine="708"/>
        <w:rPr>
          <w:sz w:val="24"/>
          <w:szCs w:val="24"/>
        </w:rPr>
      </w:pPr>
    </w:p>
    <w:p w:rsidR="009A5548" w:rsidRPr="00736748" w:rsidRDefault="009A5548" w:rsidP="003F2D92">
      <w:pPr>
        <w:pStyle w:val="a9"/>
        <w:spacing w:line="240" w:lineRule="auto"/>
        <w:ind w:firstLine="708"/>
        <w:rPr>
          <w:caps w:val="0"/>
          <w:sz w:val="24"/>
          <w:szCs w:val="24"/>
        </w:rPr>
      </w:pPr>
      <w:r w:rsidRPr="00736748">
        <w:rPr>
          <w:sz w:val="24"/>
          <w:szCs w:val="24"/>
        </w:rPr>
        <w:t>А</w:t>
      </w:r>
      <w:r w:rsidRPr="00736748">
        <w:rPr>
          <w:caps w:val="0"/>
          <w:sz w:val="24"/>
          <w:szCs w:val="24"/>
        </w:rPr>
        <w:t xml:space="preserve">даптированная </w:t>
      </w:r>
      <w:r w:rsidRPr="00736748">
        <w:rPr>
          <w:caps w:val="0"/>
          <w:color w:val="auto"/>
          <w:sz w:val="24"/>
          <w:szCs w:val="24"/>
        </w:rPr>
        <w:t>основная общеобразовательная</w:t>
      </w:r>
      <w:r w:rsidRPr="00736748">
        <w:rPr>
          <w:caps w:val="0"/>
          <w:sz w:val="24"/>
          <w:szCs w:val="24"/>
        </w:rPr>
        <w:t xml:space="preserve"> программа начального общего образования обучающихся с задержкой психического развития (</w:t>
      </w:r>
      <w:r w:rsidRPr="00736748">
        <w:rPr>
          <w:caps w:val="0"/>
          <w:color w:val="auto"/>
          <w:sz w:val="24"/>
          <w:szCs w:val="24"/>
        </w:rPr>
        <w:t xml:space="preserve">далее </w:t>
      </w:r>
      <w:r w:rsidRPr="00736748">
        <w:rPr>
          <w:sz w:val="24"/>
          <w:szCs w:val="24"/>
        </w:rPr>
        <w:t>–</w:t>
      </w:r>
      <w:r w:rsidRPr="00736748">
        <w:rPr>
          <w:caps w:val="0"/>
          <w:color w:val="auto"/>
          <w:sz w:val="24"/>
          <w:szCs w:val="24"/>
        </w:rPr>
        <w:t xml:space="preserve">АООП НОО обучающихся с </w:t>
      </w:r>
      <w:r w:rsidRPr="00736748">
        <w:rPr>
          <w:caps w:val="0"/>
          <w:sz w:val="24"/>
          <w:szCs w:val="24"/>
        </w:rPr>
        <w:t xml:space="preserve">ЗПР) </w:t>
      </w:r>
      <w:r w:rsidRPr="00736748">
        <w:rPr>
          <w:sz w:val="24"/>
          <w:szCs w:val="24"/>
        </w:rPr>
        <w:t xml:space="preserve">– </w:t>
      </w:r>
      <w:r w:rsidRPr="00736748">
        <w:rPr>
          <w:caps w:val="0"/>
          <w:sz w:val="24"/>
          <w:szCs w:val="24"/>
        </w:rPr>
        <w:t>это образовательная программа, адаптированная для обучения данной категории обучающихсяс учетом особенностей их психофизического развития, индивидуальных возможностей</w:t>
      </w:r>
      <w:r w:rsidRPr="00736748">
        <w:rPr>
          <w:sz w:val="24"/>
          <w:szCs w:val="24"/>
        </w:rPr>
        <w:t>,</w:t>
      </w:r>
      <w:r w:rsidRPr="00736748">
        <w:rPr>
          <w:caps w:val="0"/>
          <w:sz w:val="24"/>
          <w:szCs w:val="24"/>
        </w:rPr>
        <w:t xml:space="preserve"> обеспечивающая коррекцию нарушений развития и социальную адаптацию</w:t>
      </w:r>
      <w:r w:rsidRPr="00736748">
        <w:rPr>
          <w:sz w:val="24"/>
          <w:szCs w:val="24"/>
        </w:rPr>
        <w:t>.</w:t>
      </w:r>
    </w:p>
    <w:p w:rsidR="003F2D92" w:rsidRPr="00736748" w:rsidRDefault="009A5548" w:rsidP="003F2D92">
      <w:pPr>
        <w:pStyle w:val="ConsPlusNormal"/>
        <w:ind w:firstLine="708"/>
        <w:jc w:val="both"/>
        <w:rPr>
          <w:caps/>
          <w:sz w:val="24"/>
          <w:szCs w:val="24"/>
        </w:rPr>
      </w:pPr>
      <w:r w:rsidRPr="00736748">
        <w:rPr>
          <w:rFonts w:ascii="Times New Roman" w:hAnsi="Times New Roman" w:cs="Times New Roman"/>
          <w:sz w:val="24"/>
          <w:szCs w:val="24"/>
        </w:rPr>
        <w:t xml:space="preserve">АООП НОО </w:t>
      </w:r>
      <w:r w:rsidR="003F2D92">
        <w:rPr>
          <w:rFonts w:ascii="Times New Roman" w:hAnsi="Times New Roman" w:cs="Times New Roman"/>
          <w:sz w:val="24"/>
          <w:szCs w:val="24"/>
        </w:rPr>
        <w:t xml:space="preserve">разработана в МАОУ «Гимназия № 1 г. Орска» </w:t>
      </w:r>
      <w:r w:rsidRPr="00736748">
        <w:rPr>
          <w:rFonts w:ascii="Times New Roman" w:hAnsi="Times New Roman" w:cs="Times New Roman"/>
          <w:sz w:val="24"/>
          <w:szCs w:val="24"/>
        </w:rPr>
        <w:t xml:space="preserve"> в соответствии с</w:t>
      </w:r>
    </w:p>
    <w:p w:rsidR="009A5548" w:rsidRPr="00736748" w:rsidRDefault="009A5548" w:rsidP="003F2D92">
      <w:pPr>
        <w:pStyle w:val="a9"/>
        <w:spacing w:line="240" w:lineRule="auto"/>
        <w:ind w:firstLine="0"/>
        <w:rPr>
          <w:caps w:val="0"/>
          <w:color w:val="auto"/>
          <w:sz w:val="24"/>
          <w:szCs w:val="24"/>
        </w:rPr>
      </w:pPr>
      <w:r w:rsidRPr="00736748">
        <w:rPr>
          <w:caps w:val="0"/>
          <w:color w:val="auto"/>
          <w:sz w:val="24"/>
          <w:szCs w:val="24"/>
        </w:rPr>
        <w:t>с требованиями федерального государственного образовательного стандарта начального общего образования обучающихся с ограниченными возможностями здоровья</w:t>
      </w:r>
      <w:r w:rsidR="003F2D92">
        <w:rPr>
          <w:caps w:val="0"/>
          <w:color w:val="auto"/>
          <w:sz w:val="24"/>
          <w:szCs w:val="24"/>
        </w:rPr>
        <w:t xml:space="preserve"> и примерной ФАООП НОО</w:t>
      </w:r>
      <w:r w:rsidRPr="00736748">
        <w:rPr>
          <w:caps w:val="0"/>
          <w:color w:val="auto"/>
          <w:sz w:val="24"/>
          <w:szCs w:val="24"/>
        </w:rPr>
        <w:t xml:space="preserve">, </w:t>
      </w:r>
      <w:r w:rsidRPr="00736748">
        <w:rPr>
          <w:caps w:val="0"/>
          <w:sz w:val="24"/>
          <w:szCs w:val="24"/>
        </w:rPr>
        <w:t xml:space="preserve">предъявляемыми к структуре, условиям реализации и планируемым результатам освоения </w:t>
      </w:r>
      <w:r w:rsidRPr="00736748">
        <w:rPr>
          <w:sz w:val="24"/>
          <w:szCs w:val="24"/>
        </w:rPr>
        <w:t xml:space="preserve">АООП НОО </w:t>
      </w:r>
      <w:r w:rsidRPr="00736748">
        <w:rPr>
          <w:caps w:val="0"/>
          <w:color w:val="auto"/>
          <w:sz w:val="24"/>
          <w:szCs w:val="24"/>
        </w:rPr>
        <w:t>обучающихся с</w:t>
      </w:r>
      <w:r w:rsidRPr="00736748">
        <w:rPr>
          <w:color w:val="auto"/>
          <w:sz w:val="24"/>
          <w:szCs w:val="24"/>
        </w:rPr>
        <w:t xml:space="preserve"> ЗПР.</w:t>
      </w:r>
    </w:p>
    <w:p w:rsidR="003F2D92" w:rsidRDefault="003F2D92" w:rsidP="003F2D92">
      <w:pPr>
        <w:tabs>
          <w:tab w:val="left" w:pos="0"/>
          <w:tab w:val="right" w:leader="dot" w:pos="9639"/>
        </w:tabs>
        <w:spacing w:after="0" w:line="240" w:lineRule="auto"/>
        <w:rPr>
          <w:rFonts w:ascii="Times New Roman" w:hAnsi="Times New Roman" w:cs="Times New Roman"/>
          <w:b/>
          <w:sz w:val="24"/>
          <w:szCs w:val="24"/>
          <w:lang w:val="ru-RU"/>
        </w:rPr>
      </w:pPr>
    </w:p>
    <w:p w:rsidR="009A5548" w:rsidRPr="00736748" w:rsidRDefault="003F2D92" w:rsidP="003F2D92">
      <w:pPr>
        <w:tabs>
          <w:tab w:val="left" w:pos="0"/>
          <w:tab w:val="right" w:leader="dot" w:pos="9639"/>
        </w:tabs>
        <w:spacing w:after="0" w:line="240" w:lineRule="auto"/>
        <w:rPr>
          <w:rFonts w:ascii="Times New Roman" w:hAnsi="Times New Roman" w:cs="Times New Roman"/>
          <w:sz w:val="24"/>
          <w:szCs w:val="24"/>
          <w:lang w:val="ru-RU"/>
        </w:rPr>
      </w:pPr>
      <w:r>
        <w:rPr>
          <w:rFonts w:ascii="Times New Roman" w:hAnsi="Times New Roman" w:cs="Times New Roman"/>
          <w:b/>
          <w:sz w:val="24"/>
          <w:szCs w:val="24"/>
          <w:lang w:val="ru-RU"/>
        </w:rPr>
        <w:t xml:space="preserve">1.2. </w:t>
      </w:r>
      <w:r w:rsidR="009A5548" w:rsidRPr="00736748">
        <w:rPr>
          <w:rFonts w:ascii="Times New Roman" w:hAnsi="Times New Roman" w:cs="Times New Roman"/>
          <w:b/>
          <w:sz w:val="24"/>
          <w:szCs w:val="24"/>
          <w:lang w:val="ru-RU"/>
        </w:rPr>
        <w:t>Структура адаптированной основной общеобразовательной программы начального общего образования обучающихся с задержкой психического развития</w:t>
      </w:r>
    </w:p>
    <w:p w:rsidR="003F2D92" w:rsidRDefault="003F2D92" w:rsidP="00736748">
      <w:pPr>
        <w:pStyle w:val="a9"/>
        <w:spacing w:line="240" w:lineRule="auto"/>
        <w:ind w:firstLine="0"/>
        <w:rPr>
          <w:caps w:val="0"/>
          <w:color w:val="auto"/>
          <w:sz w:val="24"/>
          <w:szCs w:val="24"/>
        </w:rPr>
      </w:pPr>
    </w:p>
    <w:p w:rsidR="009A5548" w:rsidRPr="00736748" w:rsidRDefault="009A5548" w:rsidP="003F2D92">
      <w:pPr>
        <w:pStyle w:val="a9"/>
        <w:spacing w:line="240" w:lineRule="auto"/>
        <w:ind w:firstLine="708"/>
        <w:rPr>
          <w:color w:val="auto"/>
          <w:sz w:val="24"/>
          <w:szCs w:val="24"/>
        </w:rPr>
      </w:pPr>
      <w:r w:rsidRPr="00736748">
        <w:rPr>
          <w:caps w:val="0"/>
          <w:color w:val="auto"/>
          <w:sz w:val="24"/>
          <w:szCs w:val="24"/>
        </w:rPr>
        <w:t>Структура АООП НОО обучающихся с ЗПР включает целевой, содержательный и организационный разделы.</w:t>
      </w:r>
    </w:p>
    <w:p w:rsidR="009A5548" w:rsidRPr="00736748" w:rsidRDefault="009A5548" w:rsidP="00736748">
      <w:pPr>
        <w:pStyle w:val="a7"/>
        <w:spacing w:after="0" w:line="240" w:lineRule="auto"/>
        <w:jc w:val="both"/>
        <w:rPr>
          <w:rStyle w:val="aa"/>
          <w:caps w:val="0"/>
          <w:color w:val="auto"/>
          <w:sz w:val="24"/>
          <w:szCs w:val="24"/>
        </w:rPr>
      </w:pPr>
      <w:r w:rsidRPr="00736748">
        <w:rPr>
          <w:rFonts w:ascii="Times New Roman" w:hAnsi="Times New Roman"/>
          <w:color w:val="auto"/>
          <w:sz w:val="24"/>
          <w:szCs w:val="24"/>
        </w:rPr>
        <w:t xml:space="preserve">Целевой </w:t>
      </w:r>
      <w:r w:rsidR="00BE556F">
        <w:rPr>
          <w:rFonts w:ascii="Times New Roman" w:hAnsi="Times New Roman"/>
          <w:color w:val="auto"/>
          <w:sz w:val="24"/>
          <w:szCs w:val="24"/>
        </w:rPr>
        <w:t xml:space="preserve">раздел определяет общее назначение, цели, задачи и планируемые результаты реализации АООП НОО обучающихся с </w:t>
      </w:r>
      <w:r w:rsidR="00C45563">
        <w:rPr>
          <w:rFonts w:ascii="Times New Roman" w:hAnsi="Times New Roman"/>
          <w:color w:val="auto"/>
          <w:sz w:val="24"/>
          <w:szCs w:val="24"/>
        </w:rPr>
        <w:t xml:space="preserve">ЗПР, а также способы определения достижения этих целей и результатов. </w:t>
      </w:r>
    </w:p>
    <w:p w:rsidR="009A5548" w:rsidRPr="003F2D92" w:rsidRDefault="009A5548" w:rsidP="003F2D92">
      <w:pPr>
        <w:pStyle w:val="a9"/>
        <w:spacing w:line="240" w:lineRule="auto"/>
        <w:ind w:firstLine="708"/>
        <w:rPr>
          <w:b/>
          <w:color w:val="auto"/>
          <w:sz w:val="24"/>
          <w:szCs w:val="24"/>
        </w:rPr>
      </w:pPr>
      <w:r w:rsidRPr="003F2D92">
        <w:rPr>
          <w:b/>
          <w:caps w:val="0"/>
          <w:color w:val="auto"/>
          <w:sz w:val="24"/>
          <w:szCs w:val="24"/>
        </w:rPr>
        <w:t>Целевой раздел включает:</w:t>
      </w:r>
    </w:p>
    <w:p w:rsidR="009A5548" w:rsidRPr="00736748" w:rsidRDefault="009A5548" w:rsidP="00736748">
      <w:pPr>
        <w:pStyle w:val="a9"/>
        <w:spacing w:line="240" w:lineRule="auto"/>
        <w:ind w:firstLine="0"/>
        <w:rPr>
          <w:color w:val="auto"/>
          <w:sz w:val="24"/>
          <w:szCs w:val="24"/>
        </w:rPr>
      </w:pPr>
      <w:r w:rsidRPr="00736748">
        <w:rPr>
          <w:caps w:val="0"/>
          <w:color w:val="auto"/>
          <w:sz w:val="24"/>
          <w:szCs w:val="24"/>
        </w:rPr>
        <w:t>• пояснительную записку;</w:t>
      </w:r>
    </w:p>
    <w:p w:rsidR="009A5548" w:rsidRPr="00736748" w:rsidRDefault="009A5548" w:rsidP="00736748">
      <w:pPr>
        <w:pStyle w:val="a9"/>
        <w:spacing w:line="240" w:lineRule="auto"/>
        <w:ind w:firstLine="0"/>
        <w:rPr>
          <w:color w:val="auto"/>
          <w:sz w:val="24"/>
          <w:szCs w:val="24"/>
        </w:rPr>
      </w:pPr>
      <w:r w:rsidRPr="00736748">
        <w:rPr>
          <w:caps w:val="0"/>
          <w:color w:val="auto"/>
          <w:sz w:val="24"/>
          <w:szCs w:val="24"/>
        </w:rPr>
        <w:t>• планируемые результаты освоения обучающимися с ЗПР АООП НОО;</w:t>
      </w:r>
    </w:p>
    <w:p w:rsidR="009A5548" w:rsidRPr="00736748" w:rsidRDefault="009A5548" w:rsidP="00736748">
      <w:pPr>
        <w:pStyle w:val="a9"/>
        <w:spacing w:line="240" w:lineRule="auto"/>
        <w:ind w:firstLine="0"/>
        <w:rPr>
          <w:color w:val="auto"/>
          <w:sz w:val="24"/>
          <w:szCs w:val="24"/>
        </w:rPr>
      </w:pPr>
      <w:r w:rsidRPr="00736748">
        <w:rPr>
          <w:caps w:val="0"/>
          <w:color w:val="auto"/>
          <w:sz w:val="24"/>
          <w:szCs w:val="24"/>
        </w:rPr>
        <w:t>• систему оценки достижения планируемых результатов освоенияАООП НОО.</w:t>
      </w:r>
    </w:p>
    <w:p w:rsidR="009A5548" w:rsidRPr="00736748" w:rsidRDefault="009A5548" w:rsidP="003F2D92">
      <w:pPr>
        <w:pStyle w:val="a9"/>
        <w:spacing w:line="240" w:lineRule="auto"/>
        <w:ind w:firstLine="708"/>
        <w:rPr>
          <w:color w:val="auto"/>
          <w:sz w:val="24"/>
          <w:szCs w:val="24"/>
        </w:rPr>
      </w:pPr>
      <w:r w:rsidRPr="00736748">
        <w:rPr>
          <w:caps w:val="0"/>
          <w:color w:val="auto"/>
          <w:sz w:val="24"/>
          <w:szCs w:val="24"/>
        </w:rPr>
        <w:t>Содержательный раздел определяет общее содержание начального общего образования и включает следующие программы, ориентированные на достижение личностных, метапредметных и предметных результатов</w:t>
      </w:r>
      <w:r w:rsidRPr="00736748">
        <w:rPr>
          <w:color w:val="auto"/>
          <w:sz w:val="24"/>
          <w:szCs w:val="24"/>
        </w:rPr>
        <w:t>:</w:t>
      </w:r>
    </w:p>
    <w:p w:rsidR="009A5548" w:rsidRPr="00736748" w:rsidRDefault="009A5548" w:rsidP="00736748">
      <w:pPr>
        <w:pStyle w:val="a9"/>
        <w:spacing w:line="240" w:lineRule="auto"/>
        <w:ind w:firstLine="0"/>
        <w:rPr>
          <w:color w:val="auto"/>
          <w:sz w:val="24"/>
          <w:szCs w:val="24"/>
        </w:rPr>
      </w:pPr>
      <w:r w:rsidRPr="00736748">
        <w:rPr>
          <w:caps w:val="0"/>
          <w:color w:val="auto"/>
          <w:sz w:val="24"/>
          <w:szCs w:val="24"/>
        </w:rPr>
        <w:t>• программу формирования универсальных учебных действий у обучающихся с ЗПР</w:t>
      </w:r>
      <w:r w:rsidRPr="00736748">
        <w:rPr>
          <w:color w:val="auto"/>
          <w:sz w:val="24"/>
          <w:szCs w:val="24"/>
        </w:rPr>
        <w:t>;</w:t>
      </w:r>
    </w:p>
    <w:p w:rsidR="009A5548" w:rsidRPr="00736748" w:rsidRDefault="009A5548" w:rsidP="00736748">
      <w:pPr>
        <w:pStyle w:val="a9"/>
        <w:spacing w:line="240" w:lineRule="auto"/>
        <w:ind w:firstLine="0"/>
        <w:rPr>
          <w:color w:val="auto"/>
          <w:sz w:val="24"/>
          <w:szCs w:val="24"/>
        </w:rPr>
      </w:pPr>
      <w:r w:rsidRPr="00736748">
        <w:rPr>
          <w:caps w:val="0"/>
          <w:color w:val="auto"/>
          <w:sz w:val="24"/>
          <w:szCs w:val="24"/>
        </w:rPr>
        <w:t>• программы отдельных учебных предметов, курсов коррекционно-развивающей области;</w:t>
      </w:r>
    </w:p>
    <w:p w:rsidR="009A5548" w:rsidRPr="00736748" w:rsidRDefault="009A5548" w:rsidP="00736748">
      <w:pPr>
        <w:pStyle w:val="a9"/>
        <w:spacing w:line="240" w:lineRule="auto"/>
        <w:ind w:firstLine="0"/>
        <w:rPr>
          <w:color w:val="auto"/>
          <w:sz w:val="24"/>
          <w:szCs w:val="24"/>
        </w:rPr>
      </w:pPr>
      <w:r w:rsidRPr="00736748">
        <w:rPr>
          <w:caps w:val="0"/>
          <w:color w:val="auto"/>
          <w:sz w:val="24"/>
          <w:szCs w:val="24"/>
        </w:rPr>
        <w:t>• программу духовно-нравственного развития, воспитания обучающихся с ЗПР;</w:t>
      </w:r>
    </w:p>
    <w:p w:rsidR="009A5548" w:rsidRPr="00736748" w:rsidRDefault="009A5548" w:rsidP="00736748">
      <w:pPr>
        <w:pStyle w:val="a9"/>
        <w:spacing w:line="240" w:lineRule="auto"/>
        <w:ind w:firstLine="0"/>
        <w:rPr>
          <w:color w:val="auto"/>
          <w:sz w:val="24"/>
          <w:szCs w:val="24"/>
        </w:rPr>
      </w:pPr>
      <w:r w:rsidRPr="00736748">
        <w:rPr>
          <w:caps w:val="0"/>
          <w:color w:val="auto"/>
          <w:sz w:val="24"/>
          <w:szCs w:val="24"/>
        </w:rPr>
        <w:t>• программу формирования экологической культуры здорового и безопасного образа жизни;</w:t>
      </w:r>
    </w:p>
    <w:p w:rsidR="009A5548" w:rsidRPr="00736748" w:rsidRDefault="009A5548" w:rsidP="00736748">
      <w:pPr>
        <w:pStyle w:val="a9"/>
        <w:spacing w:line="240" w:lineRule="auto"/>
        <w:ind w:firstLine="0"/>
        <w:rPr>
          <w:color w:val="auto"/>
          <w:sz w:val="24"/>
          <w:szCs w:val="24"/>
        </w:rPr>
      </w:pPr>
      <w:r w:rsidRPr="00736748">
        <w:rPr>
          <w:caps w:val="0"/>
          <w:color w:val="auto"/>
          <w:sz w:val="24"/>
          <w:szCs w:val="24"/>
        </w:rPr>
        <w:t>• программу коррекционной работы;</w:t>
      </w:r>
    </w:p>
    <w:p w:rsidR="009A5548" w:rsidRPr="00736748" w:rsidRDefault="009A5548" w:rsidP="00736748">
      <w:pPr>
        <w:spacing w:after="0" w:line="240" w:lineRule="auto"/>
        <w:jc w:val="both"/>
        <w:rPr>
          <w:rFonts w:ascii="Times New Roman" w:hAnsi="Times New Roman" w:cs="Times New Roman"/>
          <w:sz w:val="24"/>
          <w:szCs w:val="24"/>
          <w:lang w:val="ru-RU"/>
        </w:rPr>
      </w:pPr>
      <w:r w:rsidRPr="00736748">
        <w:rPr>
          <w:rFonts w:ascii="Times New Roman" w:hAnsi="Times New Roman" w:cs="Times New Roman"/>
          <w:caps/>
          <w:sz w:val="24"/>
          <w:szCs w:val="24"/>
          <w:lang w:val="ru-RU"/>
        </w:rPr>
        <w:t>•</w:t>
      </w:r>
      <w:r w:rsidRPr="00736748">
        <w:rPr>
          <w:rFonts w:ascii="Times New Roman" w:hAnsi="Times New Roman" w:cs="Times New Roman"/>
          <w:caps/>
          <w:sz w:val="24"/>
          <w:szCs w:val="24"/>
        </w:rPr>
        <w:t> </w:t>
      </w:r>
      <w:r w:rsidRPr="00736748">
        <w:rPr>
          <w:rFonts w:ascii="Times New Roman" w:hAnsi="Times New Roman" w:cs="Times New Roman"/>
          <w:sz w:val="24"/>
          <w:szCs w:val="24"/>
          <w:lang w:val="ru-RU"/>
        </w:rPr>
        <w:t>программу внеурочной деятельности.</w:t>
      </w:r>
    </w:p>
    <w:p w:rsidR="009A5548" w:rsidRPr="00736748" w:rsidRDefault="009A5548" w:rsidP="003F2D92">
      <w:pPr>
        <w:pStyle w:val="a7"/>
        <w:spacing w:after="0" w:line="240" w:lineRule="auto"/>
        <w:ind w:firstLine="708"/>
        <w:jc w:val="both"/>
        <w:rPr>
          <w:rStyle w:val="aa"/>
          <w:caps w:val="0"/>
          <w:color w:val="auto"/>
          <w:sz w:val="24"/>
          <w:szCs w:val="24"/>
        </w:rPr>
      </w:pPr>
      <w:r w:rsidRPr="003F2D92">
        <w:rPr>
          <w:rFonts w:ascii="Times New Roman" w:hAnsi="Times New Roman"/>
          <w:b/>
          <w:color w:val="auto"/>
          <w:sz w:val="24"/>
          <w:szCs w:val="24"/>
        </w:rPr>
        <w:t xml:space="preserve">Организационный </w:t>
      </w:r>
      <w:r w:rsidR="00BF06ED" w:rsidRPr="003F2D92">
        <w:rPr>
          <w:rFonts w:ascii="Times New Roman" w:hAnsi="Times New Roman"/>
          <w:b/>
          <w:color w:val="auto"/>
          <w:sz w:val="24"/>
          <w:szCs w:val="24"/>
        </w:rPr>
        <w:t xml:space="preserve">  раздел</w:t>
      </w:r>
      <w:r w:rsidR="00BF06ED" w:rsidRPr="00736748">
        <w:rPr>
          <w:rFonts w:ascii="Times New Roman" w:hAnsi="Times New Roman"/>
          <w:color w:val="auto"/>
          <w:sz w:val="24"/>
          <w:szCs w:val="24"/>
        </w:rPr>
        <w:t xml:space="preserve">   определяет   общие    рамки  реализации  образовательного    процесса, а  также   механизмы   реализации   компонентов  </w:t>
      </w:r>
      <w:r w:rsidRPr="00736748">
        <w:rPr>
          <w:rStyle w:val="aa"/>
          <w:color w:val="auto"/>
          <w:sz w:val="24"/>
          <w:szCs w:val="24"/>
        </w:rPr>
        <w:t>АООП НОО.</w:t>
      </w:r>
    </w:p>
    <w:p w:rsidR="009A5548" w:rsidRPr="00736748" w:rsidRDefault="009A5548" w:rsidP="003F2D92">
      <w:pPr>
        <w:pStyle w:val="a9"/>
        <w:spacing w:line="240" w:lineRule="auto"/>
        <w:ind w:firstLine="708"/>
        <w:rPr>
          <w:color w:val="auto"/>
          <w:sz w:val="24"/>
          <w:szCs w:val="24"/>
        </w:rPr>
      </w:pPr>
      <w:r w:rsidRPr="003F2D92">
        <w:rPr>
          <w:b/>
          <w:caps w:val="0"/>
          <w:color w:val="auto"/>
          <w:sz w:val="24"/>
          <w:szCs w:val="24"/>
        </w:rPr>
        <w:t>Организационный раздел</w:t>
      </w:r>
      <w:r w:rsidRPr="00736748">
        <w:rPr>
          <w:caps w:val="0"/>
          <w:color w:val="auto"/>
          <w:sz w:val="24"/>
          <w:szCs w:val="24"/>
        </w:rPr>
        <w:t xml:space="preserve"> включает:</w:t>
      </w:r>
    </w:p>
    <w:p w:rsidR="009A5548" w:rsidRPr="00736748" w:rsidRDefault="009A5548" w:rsidP="00736748">
      <w:pPr>
        <w:pStyle w:val="a9"/>
        <w:spacing w:line="240" w:lineRule="auto"/>
        <w:ind w:firstLine="0"/>
        <w:rPr>
          <w:color w:val="auto"/>
          <w:sz w:val="24"/>
          <w:szCs w:val="24"/>
        </w:rPr>
      </w:pPr>
      <w:r w:rsidRPr="00736748">
        <w:rPr>
          <w:caps w:val="0"/>
          <w:color w:val="auto"/>
          <w:sz w:val="24"/>
          <w:szCs w:val="24"/>
        </w:rPr>
        <w:t>• учебный план начального общего образования;</w:t>
      </w:r>
    </w:p>
    <w:p w:rsidR="009A5548" w:rsidRPr="00736748" w:rsidRDefault="009A5548" w:rsidP="00736748">
      <w:pPr>
        <w:pStyle w:val="a9"/>
        <w:spacing w:line="240" w:lineRule="auto"/>
        <w:ind w:firstLine="0"/>
        <w:rPr>
          <w:color w:val="auto"/>
          <w:sz w:val="24"/>
          <w:szCs w:val="24"/>
        </w:rPr>
      </w:pPr>
      <w:r w:rsidRPr="00736748">
        <w:rPr>
          <w:caps w:val="0"/>
          <w:color w:val="auto"/>
          <w:sz w:val="24"/>
          <w:szCs w:val="24"/>
        </w:rPr>
        <w:t>• систему специальных условий реализации АООП НОО в соответствии с требованиями Стандарта.</w:t>
      </w:r>
    </w:p>
    <w:p w:rsidR="00BE556F" w:rsidRDefault="009A5548" w:rsidP="003F2D92">
      <w:pPr>
        <w:pStyle w:val="a9"/>
        <w:spacing w:line="240" w:lineRule="auto"/>
        <w:ind w:firstLine="708"/>
        <w:rPr>
          <w:caps w:val="0"/>
          <w:color w:val="auto"/>
          <w:sz w:val="24"/>
          <w:szCs w:val="24"/>
        </w:rPr>
      </w:pPr>
      <w:r w:rsidRPr="00736748">
        <w:rPr>
          <w:caps w:val="0"/>
          <w:color w:val="auto"/>
          <w:sz w:val="24"/>
          <w:szCs w:val="24"/>
        </w:rPr>
        <w:t xml:space="preserve">В соответствии с требованиями </w:t>
      </w:r>
      <w:r w:rsidRPr="00736748">
        <w:rPr>
          <w:sz w:val="24"/>
          <w:szCs w:val="24"/>
        </w:rPr>
        <w:t xml:space="preserve">ФГОС НОО </w:t>
      </w:r>
      <w:r w:rsidRPr="00736748">
        <w:rPr>
          <w:caps w:val="0"/>
          <w:sz w:val="24"/>
          <w:szCs w:val="24"/>
        </w:rPr>
        <w:t>обучающихся с</w:t>
      </w:r>
      <w:r w:rsidRPr="00736748">
        <w:rPr>
          <w:sz w:val="24"/>
          <w:szCs w:val="24"/>
        </w:rPr>
        <w:t xml:space="preserve"> ОВЗ</w:t>
      </w:r>
      <w:r w:rsidR="003F2D92">
        <w:rPr>
          <w:caps w:val="0"/>
          <w:color w:val="auto"/>
          <w:sz w:val="24"/>
          <w:szCs w:val="24"/>
        </w:rPr>
        <w:t xml:space="preserve">МАОУ «Гимназия № 1 г. Орска» составлена АООП НОО для детей с </w:t>
      </w:r>
      <w:r w:rsidR="00BE556F">
        <w:rPr>
          <w:caps w:val="0"/>
          <w:color w:val="auto"/>
          <w:sz w:val="24"/>
          <w:szCs w:val="24"/>
        </w:rPr>
        <w:t>ЗПР (вариант 7.1).</w:t>
      </w:r>
    </w:p>
    <w:p w:rsidR="009A5548" w:rsidRPr="00736748" w:rsidRDefault="00BE556F" w:rsidP="00BE556F">
      <w:pPr>
        <w:pStyle w:val="a9"/>
        <w:spacing w:line="240" w:lineRule="auto"/>
        <w:ind w:firstLine="708"/>
        <w:rPr>
          <w:caps w:val="0"/>
          <w:color w:val="auto"/>
          <w:sz w:val="24"/>
          <w:szCs w:val="24"/>
        </w:rPr>
      </w:pPr>
      <w:r>
        <w:rPr>
          <w:caps w:val="0"/>
          <w:color w:val="auto"/>
          <w:sz w:val="24"/>
          <w:szCs w:val="24"/>
        </w:rPr>
        <w:t xml:space="preserve">АООП НОО для детей с ЗПР (вариант 7.1) </w:t>
      </w:r>
      <w:r w:rsidR="009A5548" w:rsidRPr="00736748">
        <w:rPr>
          <w:caps w:val="0"/>
          <w:color w:val="auto"/>
          <w:sz w:val="24"/>
          <w:szCs w:val="24"/>
        </w:rPr>
        <w:t xml:space="preserve">содержит дифференцированные требования к структуре, результатам освоения и условиям ее реализации, обеспечивающие удовлетворение как общих, так и особых образовательных потребностей разных групп или </w:t>
      </w:r>
      <w:r w:rsidR="009A5548" w:rsidRPr="00736748">
        <w:rPr>
          <w:caps w:val="0"/>
          <w:color w:val="auto"/>
          <w:sz w:val="24"/>
          <w:szCs w:val="24"/>
        </w:rPr>
        <w:lastRenderedPageBreak/>
        <w:t>отдельных обучающихся с ЗПР</w:t>
      </w:r>
      <w:r w:rsidR="009A5548" w:rsidRPr="00736748">
        <w:rPr>
          <w:color w:val="auto"/>
          <w:sz w:val="24"/>
          <w:szCs w:val="24"/>
        </w:rPr>
        <w:t>,</w:t>
      </w:r>
      <w:r w:rsidR="009A5548" w:rsidRPr="00736748">
        <w:rPr>
          <w:caps w:val="0"/>
          <w:color w:val="auto"/>
          <w:sz w:val="24"/>
          <w:szCs w:val="24"/>
        </w:rPr>
        <w:t xml:space="preserve"> получение образования вне зависимости от выраженности задержки психического развития, места проживания обучающегося и вида Организации.</w:t>
      </w:r>
    </w:p>
    <w:p w:rsidR="009A5548" w:rsidRPr="00736748" w:rsidRDefault="009A5548" w:rsidP="00BE556F">
      <w:pPr>
        <w:pStyle w:val="Standard"/>
        <w:ind w:firstLine="708"/>
        <w:jc w:val="both"/>
        <w:rPr>
          <w:rFonts w:ascii="Times New Roman" w:hAnsi="Times New Roman" w:cs="Times New Roman"/>
        </w:rPr>
      </w:pPr>
      <w:r w:rsidRPr="00736748">
        <w:rPr>
          <w:rFonts w:ascii="Times New Roman" w:hAnsi="Times New Roman" w:cs="Times New Roman"/>
        </w:rPr>
        <w:t>На основе ФГОС НОО обучающихся с ОВЗ создается АООП НОО обучающихся с ЗПР, к которой при необходимости может быть создано несколько учебных планов, в том числе индивидуальные учебные планы, учитывающие образовательные потребности групп или отдельных обучающихся с ЗПР.</w:t>
      </w:r>
    </w:p>
    <w:p w:rsidR="009A5548" w:rsidRPr="00736748" w:rsidRDefault="00BE556F" w:rsidP="00736748">
      <w:pPr>
        <w:tabs>
          <w:tab w:val="left" w:pos="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9A5548" w:rsidRPr="00736748">
        <w:rPr>
          <w:rFonts w:ascii="Times New Roman" w:hAnsi="Times New Roman" w:cs="Times New Roman"/>
          <w:sz w:val="24"/>
          <w:szCs w:val="24"/>
          <w:lang w:val="ru-RU"/>
        </w:rPr>
        <w:t xml:space="preserve">АООП НОО для </w:t>
      </w:r>
      <w:r w:rsidR="009A5548" w:rsidRPr="00736748">
        <w:rPr>
          <w:rFonts w:ascii="Times New Roman" w:hAnsi="Times New Roman" w:cs="Times New Roman"/>
          <w:iCs/>
          <w:sz w:val="24"/>
          <w:szCs w:val="24"/>
          <w:lang w:val="ru-RU"/>
        </w:rPr>
        <w:t>обучающихся с ЗПР, имеющих инвалидность,</w:t>
      </w:r>
      <w:r w:rsidR="009A5548" w:rsidRPr="00736748">
        <w:rPr>
          <w:rFonts w:ascii="Times New Roman" w:hAnsi="Times New Roman" w:cs="Times New Roman"/>
          <w:sz w:val="24"/>
          <w:szCs w:val="24"/>
          <w:lang w:val="ru-RU"/>
        </w:rPr>
        <w:t xml:space="preserve"> дополняется индивидуальной программой реабилитации инвалида (далее — ИПР) в части создания специальных условий получения образования.</w:t>
      </w:r>
    </w:p>
    <w:p w:rsidR="00BE556F" w:rsidRPr="00736748" w:rsidRDefault="009A5548" w:rsidP="00BE556F">
      <w:pPr>
        <w:spacing w:after="0" w:line="240" w:lineRule="auto"/>
        <w:ind w:firstLine="708"/>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Определение  вариант</w:t>
      </w:r>
      <w:r w:rsidR="00BE556F">
        <w:rPr>
          <w:rFonts w:ascii="Times New Roman" w:hAnsi="Times New Roman" w:cs="Times New Roman"/>
          <w:sz w:val="24"/>
          <w:szCs w:val="24"/>
          <w:lang w:val="ru-RU"/>
        </w:rPr>
        <w:t xml:space="preserve">а </w:t>
      </w:r>
      <w:r w:rsidRPr="00736748">
        <w:rPr>
          <w:rFonts w:ascii="Times New Roman" w:hAnsi="Times New Roman" w:cs="Times New Roman"/>
          <w:sz w:val="24"/>
          <w:szCs w:val="24"/>
          <w:lang w:val="ru-RU"/>
        </w:rPr>
        <w:t xml:space="preserve"> АООП НОО обучающихся с ЗПР осуществляется на основе рекомендаций психолого-медико-педагогической комиссии (далее ― ПМПК), сформулированных по результатам его комплексного психолого-медико-педагогического обследования, с учетом ИПР и в порядке, установленном законодательством Российской Федерации.</w:t>
      </w:r>
    </w:p>
    <w:p w:rsidR="00BE556F" w:rsidRDefault="00BE556F" w:rsidP="00736748">
      <w:pPr>
        <w:tabs>
          <w:tab w:val="left" w:pos="0"/>
          <w:tab w:val="right" w:leader="dot" w:pos="9639"/>
        </w:tabs>
        <w:spacing w:after="0" w:line="240" w:lineRule="auto"/>
        <w:jc w:val="both"/>
        <w:rPr>
          <w:rFonts w:ascii="Times New Roman" w:hAnsi="Times New Roman" w:cs="Times New Roman"/>
          <w:b/>
          <w:sz w:val="24"/>
          <w:szCs w:val="24"/>
          <w:lang w:val="ru-RU"/>
        </w:rPr>
      </w:pPr>
    </w:p>
    <w:p w:rsidR="009A5548" w:rsidRPr="00736748" w:rsidRDefault="00BE556F" w:rsidP="00736748">
      <w:pPr>
        <w:tabs>
          <w:tab w:val="left" w:pos="0"/>
          <w:tab w:val="right" w:leader="dot" w:pos="9639"/>
        </w:tabs>
        <w:spacing w:after="0" w:line="240" w:lineRule="auto"/>
        <w:jc w:val="both"/>
        <w:rPr>
          <w:rFonts w:ascii="Times New Roman" w:hAnsi="Times New Roman" w:cs="Times New Roman"/>
          <w:b/>
          <w:caps/>
          <w:sz w:val="24"/>
          <w:szCs w:val="24"/>
          <w:lang w:val="ru-RU"/>
        </w:rPr>
      </w:pPr>
      <w:r>
        <w:rPr>
          <w:rFonts w:ascii="Times New Roman" w:hAnsi="Times New Roman" w:cs="Times New Roman"/>
          <w:b/>
          <w:sz w:val="24"/>
          <w:szCs w:val="24"/>
          <w:lang w:val="ru-RU"/>
        </w:rPr>
        <w:t xml:space="preserve">1.3. </w:t>
      </w:r>
      <w:r w:rsidR="009A5548" w:rsidRPr="00736748">
        <w:rPr>
          <w:rFonts w:ascii="Times New Roman" w:hAnsi="Times New Roman" w:cs="Times New Roman"/>
          <w:b/>
          <w:sz w:val="24"/>
          <w:szCs w:val="24"/>
          <w:lang w:val="ru-RU"/>
        </w:rPr>
        <w:t>Принципы и подходы к формированию адаптированной основной общеобразовательной программы начального общего образования обучающихся с задержкой психического развития</w:t>
      </w:r>
    </w:p>
    <w:p w:rsidR="00BE556F" w:rsidRDefault="00BE556F" w:rsidP="00BE556F">
      <w:pPr>
        <w:pStyle w:val="a9"/>
        <w:spacing w:line="240" w:lineRule="auto"/>
        <w:ind w:firstLine="708"/>
        <w:rPr>
          <w:caps w:val="0"/>
          <w:color w:val="auto"/>
          <w:kern w:val="28"/>
          <w:sz w:val="24"/>
          <w:szCs w:val="24"/>
        </w:rPr>
      </w:pPr>
    </w:p>
    <w:p w:rsidR="009A5548" w:rsidRPr="00736748" w:rsidRDefault="009A5548" w:rsidP="00BE556F">
      <w:pPr>
        <w:pStyle w:val="a9"/>
        <w:spacing w:line="240" w:lineRule="auto"/>
        <w:ind w:firstLine="708"/>
        <w:rPr>
          <w:b/>
          <w:sz w:val="24"/>
          <w:szCs w:val="24"/>
        </w:rPr>
      </w:pPr>
      <w:r w:rsidRPr="00736748">
        <w:rPr>
          <w:caps w:val="0"/>
          <w:color w:val="auto"/>
          <w:kern w:val="28"/>
          <w:sz w:val="24"/>
          <w:szCs w:val="24"/>
        </w:rPr>
        <w:t>В основу разработки и реализации АООП</w:t>
      </w:r>
      <w:r w:rsidRPr="00736748">
        <w:rPr>
          <w:bCs/>
          <w:iCs/>
          <w:caps w:val="0"/>
          <w:color w:val="auto"/>
          <w:kern w:val="28"/>
          <w:sz w:val="24"/>
          <w:szCs w:val="24"/>
        </w:rPr>
        <w:t xml:space="preserve"> НОО</w:t>
      </w:r>
      <w:r w:rsidRPr="00736748">
        <w:rPr>
          <w:caps w:val="0"/>
          <w:color w:val="auto"/>
          <w:kern w:val="28"/>
          <w:sz w:val="24"/>
          <w:szCs w:val="24"/>
        </w:rPr>
        <w:t xml:space="preserve">обучающихсяс ЗПР заложены </w:t>
      </w:r>
      <w:r w:rsidRPr="00736748">
        <w:rPr>
          <w:i/>
          <w:caps w:val="0"/>
          <w:color w:val="auto"/>
          <w:kern w:val="28"/>
          <w:sz w:val="24"/>
          <w:szCs w:val="24"/>
        </w:rPr>
        <w:t xml:space="preserve">дифференцированный </w:t>
      </w:r>
      <w:r w:rsidRPr="00736748">
        <w:rPr>
          <w:caps w:val="0"/>
          <w:color w:val="auto"/>
          <w:kern w:val="28"/>
          <w:sz w:val="24"/>
          <w:szCs w:val="24"/>
        </w:rPr>
        <w:t>и</w:t>
      </w:r>
      <w:r w:rsidRPr="00736748">
        <w:rPr>
          <w:i/>
          <w:caps w:val="0"/>
          <w:color w:val="auto"/>
          <w:kern w:val="28"/>
          <w:sz w:val="24"/>
          <w:szCs w:val="24"/>
        </w:rPr>
        <w:t xml:space="preserve"> деятельностный подходы</w:t>
      </w:r>
      <w:r w:rsidRPr="00736748">
        <w:rPr>
          <w:caps w:val="0"/>
          <w:color w:val="auto"/>
          <w:kern w:val="28"/>
          <w:sz w:val="24"/>
          <w:szCs w:val="24"/>
        </w:rPr>
        <w:t>.</w:t>
      </w:r>
    </w:p>
    <w:p w:rsidR="00BE556F" w:rsidRDefault="009A5548" w:rsidP="00BE556F">
      <w:pPr>
        <w:spacing w:after="0" w:line="240" w:lineRule="auto"/>
        <w:ind w:firstLine="708"/>
        <w:jc w:val="both"/>
        <w:rPr>
          <w:rFonts w:ascii="Times New Roman" w:hAnsi="Times New Roman" w:cs="Times New Roman"/>
          <w:bCs/>
          <w:iCs/>
          <w:kern w:val="28"/>
          <w:sz w:val="24"/>
          <w:szCs w:val="24"/>
          <w:lang w:val="ru-RU"/>
        </w:rPr>
      </w:pPr>
      <w:r w:rsidRPr="00736748">
        <w:rPr>
          <w:rFonts w:ascii="Times New Roman" w:hAnsi="Times New Roman" w:cs="Times New Roman"/>
          <w:bCs/>
          <w:i/>
          <w:iCs/>
          <w:kern w:val="28"/>
          <w:sz w:val="24"/>
          <w:szCs w:val="24"/>
          <w:lang w:val="ru-RU"/>
        </w:rPr>
        <w:t>Дифференцированный подход</w:t>
      </w:r>
      <w:r w:rsidRPr="00736748">
        <w:rPr>
          <w:rFonts w:ascii="Times New Roman" w:hAnsi="Times New Roman" w:cs="Times New Roman"/>
          <w:bCs/>
          <w:iCs/>
          <w:kern w:val="28"/>
          <w:sz w:val="24"/>
          <w:szCs w:val="24"/>
          <w:lang w:val="ru-RU"/>
        </w:rPr>
        <w:t xml:space="preserve"> к разработке и реализации АООП НОО </w:t>
      </w:r>
      <w:r w:rsidRPr="00736748">
        <w:rPr>
          <w:rFonts w:ascii="Times New Roman" w:hAnsi="Times New Roman" w:cs="Times New Roman"/>
          <w:kern w:val="28"/>
          <w:sz w:val="24"/>
          <w:szCs w:val="24"/>
          <w:lang w:val="ru-RU"/>
        </w:rPr>
        <w:t>обучающихся</w:t>
      </w:r>
      <w:r w:rsidRPr="00736748">
        <w:rPr>
          <w:rFonts w:ascii="Times New Roman" w:hAnsi="Times New Roman" w:cs="Times New Roman"/>
          <w:bCs/>
          <w:iCs/>
          <w:kern w:val="28"/>
          <w:sz w:val="24"/>
          <w:szCs w:val="24"/>
          <w:lang w:val="ru-RU"/>
        </w:rPr>
        <w:t xml:space="preserve"> с ЗПР предполагает учет их особых образовательных потребностей, которые проявляются в неоднородности по возможностям освоения содержания образования. Это обусловливает необходимость создания и реализации разных вариантов АООП НОО </w:t>
      </w:r>
      <w:r w:rsidRPr="00736748">
        <w:rPr>
          <w:rFonts w:ascii="Times New Roman" w:hAnsi="Times New Roman" w:cs="Times New Roman"/>
          <w:kern w:val="28"/>
          <w:sz w:val="24"/>
          <w:szCs w:val="24"/>
          <w:lang w:val="ru-RU"/>
        </w:rPr>
        <w:t>обучающихся с ЗПР</w:t>
      </w:r>
      <w:r w:rsidRPr="00736748">
        <w:rPr>
          <w:rFonts w:ascii="Times New Roman" w:hAnsi="Times New Roman" w:cs="Times New Roman"/>
          <w:bCs/>
          <w:iCs/>
          <w:kern w:val="28"/>
          <w:sz w:val="24"/>
          <w:szCs w:val="24"/>
          <w:lang w:val="ru-RU"/>
        </w:rPr>
        <w:t xml:space="preserve">, в том числе и на основе индивидуального учебного плана. </w:t>
      </w:r>
    </w:p>
    <w:p w:rsidR="009A5548" w:rsidRPr="00736748" w:rsidRDefault="009A5548" w:rsidP="00BE556F">
      <w:pPr>
        <w:spacing w:after="0" w:line="240" w:lineRule="auto"/>
        <w:ind w:firstLine="708"/>
        <w:jc w:val="both"/>
        <w:rPr>
          <w:rFonts w:ascii="Times New Roman" w:hAnsi="Times New Roman" w:cs="Times New Roman"/>
          <w:bCs/>
          <w:iCs/>
          <w:kern w:val="28"/>
          <w:sz w:val="24"/>
          <w:szCs w:val="24"/>
          <w:lang w:val="ru-RU"/>
        </w:rPr>
      </w:pPr>
      <w:r w:rsidRPr="00736748">
        <w:rPr>
          <w:rFonts w:ascii="Times New Roman" w:hAnsi="Times New Roman" w:cs="Times New Roman"/>
          <w:bCs/>
          <w:iCs/>
          <w:kern w:val="28"/>
          <w:sz w:val="24"/>
          <w:szCs w:val="24"/>
          <w:lang w:val="ru-RU"/>
        </w:rPr>
        <w:t xml:space="preserve">Варианты АООП НОО </w:t>
      </w:r>
      <w:r w:rsidRPr="00736748">
        <w:rPr>
          <w:rFonts w:ascii="Times New Roman" w:hAnsi="Times New Roman" w:cs="Times New Roman"/>
          <w:kern w:val="28"/>
          <w:sz w:val="24"/>
          <w:szCs w:val="24"/>
          <w:lang w:val="ru-RU"/>
        </w:rPr>
        <w:t xml:space="preserve">обучающихся с ЗПР </w:t>
      </w:r>
      <w:r w:rsidRPr="00736748">
        <w:rPr>
          <w:rFonts w:ascii="Times New Roman" w:hAnsi="Times New Roman" w:cs="Times New Roman"/>
          <w:bCs/>
          <w:iCs/>
          <w:kern w:val="28"/>
          <w:sz w:val="24"/>
          <w:szCs w:val="24"/>
          <w:lang w:val="ru-RU"/>
        </w:rPr>
        <w:t xml:space="preserve">создаются и реализуются в соответствии с дифференцированно сформулированными требованиями в </w:t>
      </w:r>
      <w:r w:rsidRPr="00736748">
        <w:rPr>
          <w:rFonts w:ascii="Times New Roman" w:hAnsi="Times New Roman" w:cs="Times New Roman"/>
          <w:sz w:val="24"/>
          <w:szCs w:val="24"/>
          <w:lang w:val="ru-RU"/>
        </w:rPr>
        <w:t>ФГОС НОО обучающихся с ОВЗ</w:t>
      </w:r>
      <w:r w:rsidRPr="00736748">
        <w:rPr>
          <w:rFonts w:ascii="Times New Roman" w:hAnsi="Times New Roman" w:cs="Times New Roman"/>
          <w:bCs/>
          <w:iCs/>
          <w:kern w:val="28"/>
          <w:sz w:val="24"/>
          <w:szCs w:val="24"/>
          <w:lang w:val="ru-RU"/>
        </w:rPr>
        <w:t xml:space="preserve"> к:</w:t>
      </w:r>
    </w:p>
    <w:p w:rsidR="009A5548" w:rsidRPr="00736748" w:rsidRDefault="009A5548" w:rsidP="00736748">
      <w:pPr>
        <w:autoSpaceDE w:val="0"/>
        <w:autoSpaceDN w:val="0"/>
        <w:adjustRightInd w:val="0"/>
        <w:spacing w:after="0" w:line="240" w:lineRule="auto"/>
        <w:jc w:val="both"/>
        <w:rPr>
          <w:rFonts w:ascii="Times New Roman" w:hAnsi="Times New Roman" w:cs="Times New Roman"/>
          <w:bCs/>
          <w:iCs/>
          <w:kern w:val="28"/>
          <w:sz w:val="24"/>
          <w:szCs w:val="24"/>
          <w:lang w:val="ru-RU"/>
        </w:rPr>
      </w:pPr>
      <w:r w:rsidRPr="00736748">
        <w:rPr>
          <w:rFonts w:ascii="Times New Roman" w:hAnsi="Times New Roman" w:cs="Times New Roman"/>
          <w:sz w:val="24"/>
          <w:szCs w:val="24"/>
          <w:lang w:val="ru-RU"/>
        </w:rPr>
        <w:t>•</w:t>
      </w:r>
      <w:r w:rsidRPr="00736748">
        <w:rPr>
          <w:rFonts w:ascii="Times New Roman" w:hAnsi="Times New Roman" w:cs="Times New Roman"/>
          <w:sz w:val="24"/>
          <w:szCs w:val="24"/>
        </w:rPr>
        <w:t> </w:t>
      </w:r>
      <w:r w:rsidRPr="00736748">
        <w:rPr>
          <w:rFonts w:ascii="Times New Roman" w:hAnsi="Times New Roman" w:cs="Times New Roman"/>
          <w:bCs/>
          <w:iCs/>
          <w:kern w:val="28"/>
          <w:sz w:val="24"/>
          <w:szCs w:val="24"/>
          <w:lang w:val="ru-RU"/>
        </w:rPr>
        <w:t>структуре АООП НОО;</w:t>
      </w:r>
    </w:p>
    <w:p w:rsidR="009A5548" w:rsidRPr="00736748" w:rsidRDefault="009A5548" w:rsidP="00736748">
      <w:pPr>
        <w:autoSpaceDE w:val="0"/>
        <w:autoSpaceDN w:val="0"/>
        <w:adjustRightInd w:val="0"/>
        <w:spacing w:after="0" w:line="240" w:lineRule="auto"/>
        <w:jc w:val="both"/>
        <w:rPr>
          <w:rFonts w:ascii="Times New Roman" w:hAnsi="Times New Roman" w:cs="Times New Roman"/>
          <w:bCs/>
          <w:iCs/>
          <w:kern w:val="28"/>
          <w:sz w:val="24"/>
          <w:szCs w:val="24"/>
          <w:lang w:val="ru-RU"/>
        </w:rPr>
      </w:pPr>
      <w:r w:rsidRPr="00736748">
        <w:rPr>
          <w:rFonts w:ascii="Times New Roman" w:hAnsi="Times New Roman" w:cs="Times New Roman"/>
          <w:sz w:val="24"/>
          <w:szCs w:val="24"/>
          <w:lang w:val="ru-RU"/>
        </w:rPr>
        <w:t>•</w:t>
      </w:r>
      <w:r w:rsidRPr="00736748">
        <w:rPr>
          <w:rFonts w:ascii="Times New Roman" w:hAnsi="Times New Roman" w:cs="Times New Roman"/>
          <w:sz w:val="24"/>
          <w:szCs w:val="24"/>
        </w:rPr>
        <w:t> </w:t>
      </w:r>
      <w:r w:rsidRPr="00736748">
        <w:rPr>
          <w:rFonts w:ascii="Times New Roman" w:hAnsi="Times New Roman" w:cs="Times New Roman"/>
          <w:bCs/>
          <w:iCs/>
          <w:kern w:val="28"/>
          <w:sz w:val="24"/>
          <w:szCs w:val="24"/>
          <w:lang w:val="ru-RU"/>
        </w:rPr>
        <w:t xml:space="preserve">условиям реализации АООП НОО; </w:t>
      </w:r>
    </w:p>
    <w:p w:rsidR="009A5548" w:rsidRPr="00736748" w:rsidRDefault="009A5548" w:rsidP="00736748">
      <w:pPr>
        <w:autoSpaceDE w:val="0"/>
        <w:autoSpaceDN w:val="0"/>
        <w:adjustRightInd w:val="0"/>
        <w:spacing w:after="0" w:line="240" w:lineRule="auto"/>
        <w:jc w:val="both"/>
        <w:rPr>
          <w:rFonts w:ascii="Times New Roman" w:hAnsi="Times New Roman" w:cs="Times New Roman"/>
          <w:bCs/>
          <w:iCs/>
          <w:kern w:val="28"/>
          <w:sz w:val="24"/>
          <w:szCs w:val="24"/>
          <w:lang w:val="ru-RU"/>
        </w:rPr>
      </w:pPr>
      <w:r w:rsidRPr="00736748">
        <w:rPr>
          <w:rFonts w:ascii="Times New Roman" w:hAnsi="Times New Roman" w:cs="Times New Roman"/>
          <w:sz w:val="24"/>
          <w:szCs w:val="24"/>
          <w:lang w:val="ru-RU"/>
        </w:rPr>
        <w:t>•</w:t>
      </w:r>
      <w:r w:rsidRPr="00736748">
        <w:rPr>
          <w:rFonts w:ascii="Times New Roman" w:hAnsi="Times New Roman" w:cs="Times New Roman"/>
          <w:sz w:val="24"/>
          <w:szCs w:val="24"/>
        </w:rPr>
        <w:t> </w:t>
      </w:r>
      <w:r w:rsidRPr="00736748">
        <w:rPr>
          <w:rFonts w:ascii="Times New Roman" w:hAnsi="Times New Roman" w:cs="Times New Roman"/>
          <w:bCs/>
          <w:iCs/>
          <w:kern w:val="28"/>
          <w:sz w:val="24"/>
          <w:szCs w:val="24"/>
          <w:lang w:val="ru-RU"/>
        </w:rPr>
        <w:t>результатам освоения АООП НОО.</w:t>
      </w:r>
    </w:p>
    <w:p w:rsidR="009A5548" w:rsidRPr="00736748" w:rsidRDefault="009A5548" w:rsidP="00BE556F">
      <w:pPr>
        <w:autoSpaceDE w:val="0"/>
        <w:autoSpaceDN w:val="0"/>
        <w:adjustRightInd w:val="0"/>
        <w:spacing w:after="0" w:line="240" w:lineRule="auto"/>
        <w:ind w:firstLine="708"/>
        <w:jc w:val="both"/>
        <w:rPr>
          <w:rFonts w:ascii="Times New Roman" w:hAnsi="Times New Roman" w:cs="Times New Roman"/>
          <w:kern w:val="28"/>
          <w:sz w:val="24"/>
          <w:szCs w:val="24"/>
          <w:lang w:val="ru-RU"/>
        </w:rPr>
      </w:pPr>
      <w:r w:rsidRPr="00736748">
        <w:rPr>
          <w:rFonts w:ascii="Times New Roman" w:hAnsi="Times New Roman" w:cs="Times New Roman"/>
          <w:bCs/>
          <w:iCs/>
          <w:kern w:val="28"/>
          <w:sz w:val="24"/>
          <w:szCs w:val="24"/>
          <w:lang w:val="ru-RU"/>
        </w:rPr>
        <w:t xml:space="preserve">Применение дифференцированного подхода к созданию и реализации АООП НОО обеспечивает </w:t>
      </w:r>
      <w:r w:rsidRPr="00736748">
        <w:rPr>
          <w:rFonts w:ascii="Times New Roman" w:hAnsi="Times New Roman" w:cs="Times New Roman"/>
          <w:kern w:val="28"/>
          <w:sz w:val="24"/>
          <w:szCs w:val="24"/>
          <w:lang w:val="ru-RU"/>
        </w:rPr>
        <w:t>разнообразие содержания, предоставляя обучающимся</w:t>
      </w:r>
      <w:r w:rsidRPr="00736748">
        <w:rPr>
          <w:rFonts w:ascii="Times New Roman" w:hAnsi="Times New Roman" w:cs="Times New Roman"/>
          <w:bCs/>
          <w:iCs/>
          <w:kern w:val="28"/>
          <w:sz w:val="24"/>
          <w:szCs w:val="24"/>
          <w:lang w:val="ru-RU"/>
        </w:rPr>
        <w:t xml:space="preserve"> с ЗПР </w:t>
      </w:r>
      <w:r w:rsidRPr="00736748">
        <w:rPr>
          <w:rFonts w:ascii="Times New Roman" w:hAnsi="Times New Roman" w:cs="Times New Roman"/>
          <w:kern w:val="28"/>
          <w:sz w:val="24"/>
          <w:szCs w:val="24"/>
          <w:lang w:val="ru-RU"/>
        </w:rPr>
        <w:t xml:space="preserve">возможность реализовать индивидуальный потенциал развития. </w:t>
      </w:r>
    </w:p>
    <w:p w:rsidR="009A5548" w:rsidRPr="00736748" w:rsidRDefault="009A5548" w:rsidP="00736748">
      <w:pPr>
        <w:spacing w:after="0" w:line="240" w:lineRule="auto"/>
        <w:jc w:val="both"/>
        <w:rPr>
          <w:rFonts w:ascii="Times New Roman" w:hAnsi="Times New Roman" w:cs="Times New Roman"/>
          <w:kern w:val="28"/>
          <w:sz w:val="24"/>
          <w:szCs w:val="24"/>
          <w:lang w:val="ru-RU"/>
        </w:rPr>
      </w:pPr>
      <w:r w:rsidRPr="00736748">
        <w:rPr>
          <w:rFonts w:ascii="Times New Roman" w:hAnsi="Times New Roman" w:cs="Times New Roman"/>
          <w:bCs/>
          <w:i/>
          <w:iCs/>
          <w:kern w:val="28"/>
          <w:sz w:val="24"/>
          <w:szCs w:val="24"/>
          <w:lang w:val="ru-RU"/>
        </w:rPr>
        <w:t>Деятельностный</w:t>
      </w:r>
      <w:r w:rsidRPr="00736748">
        <w:rPr>
          <w:rFonts w:ascii="Times New Roman" w:hAnsi="Times New Roman" w:cs="Times New Roman"/>
          <w:i/>
          <w:kern w:val="28"/>
          <w:sz w:val="24"/>
          <w:szCs w:val="24"/>
          <w:lang w:val="ru-RU"/>
        </w:rPr>
        <w:t xml:space="preserve"> подход</w:t>
      </w:r>
      <w:r w:rsidRPr="00736748">
        <w:rPr>
          <w:rFonts w:ascii="Times New Roman" w:hAnsi="Times New Roman" w:cs="Times New Roman"/>
          <w:kern w:val="28"/>
          <w:sz w:val="24"/>
          <w:szCs w:val="24"/>
          <w:lang w:val="ru-RU"/>
        </w:rPr>
        <w:t xml:space="preserve">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детей с нормальным и нарушенным развитием.</w:t>
      </w:r>
    </w:p>
    <w:p w:rsidR="009A5548" w:rsidRPr="00736748" w:rsidRDefault="009A5548" w:rsidP="00736748">
      <w:pPr>
        <w:spacing w:after="0" w:line="240" w:lineRule="auto"/>
        <w:jc w:val="both"/>
        <w:rPr>
          <w:rFonts w:ascii="Times New Roman" w:hAnsi="Times New Roman" w:cs="Times New Roman"/>
          <w:kern w:val="28"/>
          <w:sz w:val="24"/>
          <w:szCs w:val="24"/>
          <w:lang w:val="ru-RU"/>
        </w:rPr>
      </w:pPr>
      <w:r w:rsidRPr="00736748">
        <w:rPr>
          <w:rFonts w:ascii="Times New Roman" w:hAnsi="Times New Roman" w:cs="Times New Roman"/>
          <w:kern w:val="28"/>
          <w:sz w:val="24"/>
          <w:szCs w:val="24"/>
          <w:lang w:val="ru-RU"/>
        </w:rPr>
        <w:t xml:space="preserve">Деятельностный подход в образовании строится на признании того, что развитие личности обучающихся с ЗПР младшего школьного возраста определяется характером организации доступной им деятельности (предметно-практической и учебной). </w:t>
      </w:r>
    </w:p>
    <w:p w:rsidR="009A5548" w:rsidRPr="00736748" w:rsidRDefault="009A5548" w:rsidP="00BE556F">
      <w:pPr>
        <w:spacing w:after="0" w:line="240" w:lineRule="auto"/>
        <w:ind w:firstLine="708"/>
        <w:jc w:val="both"/>
        <w:rPr>
          <w:rFonts w:ascii="Times New Roman" w:hAnsi="Times New Roman" w:cs="Times New Roman"/>
          <w:kern w:val="28"/>
          <w:sz w:val="24"/>
          <w:szCs w:val="24"/>
          <w:lang w:val="ru-RU"/>
        </w:rPr>
      </w:pPr>
      <w:r w:rsidRPr="00736748">
        <w:rPr>
          <w:rFonts w:ascii="Times New Roman" w:hAnsi="Times New Roman" w:cs="Times New Roman"/>
          <w:kern w:val="28"/>
          <w:sz w:val="24"/>
          <w:szCs w:val="24"/>
          <w:lang w:val="ru-RU"/>
        </w:rPr>
        <w:t>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w:t>
      </w:r>
    </w:p>
    <w:p w:rsidR="009A5548" w:rsidRPr="00736748" w:rsidRDefault="009A5548" w:rsidP="00BE556F">
      <w:pPr>
        <w:spacing w:after="0" w:line="240" w:lineRule="auto"/>
        <w:ind w:firstLine="708"/>
        <w:jc w:val="both"/>
        <w:rPr>
          <w:rFonts w:ascii="Times New Roman" w:hAnsi="Times New Roman" w:cs="Times New Roman"/>
          <w:kern w:val="28"/>
          <w:sz w:val="24"/>
          <w:szCs w:val="24"/>
          <w:lang w:val="ru-RU"/>
        </w:rPr>
      </w:pPr>
      <w:r w:rsidRPr="00736748">
        <w:rPr>
          <w:rFonts w:ascii="Times New Roman" w:hAnsi="Times New Roman" w:cs="Times New Roman"/>
          <w:kern w:val="28"/>
          <w:sz w:val="24"/>
          <w:szCs w:val="24"/>
          <w:lang w:val="ru-RU"/>
        </w:rPr>
        <w:t>В контексте разработки АООП НОО обучающихся с ЗПР реализация деятельностного подхода обеспечивает:</w:t>
      </w:r>
    </w:p>
    <w:p w:rsidR="009A5548" w:rsidRPr="00736748" w:rsidRDefault="009A5548" w:rsidP="00736748">
      <w:pPr>
        <w:numPr>
          <w:ilvl w:val="0"/>
          <w:numId w:val="1"/>
        </w:numPr>
        <w:spacing w:after="0" w:line="240" w:lineRule="auto"/>
        <w:ind w:left="0" w:firstLine="0"/>
        <w:jc w:val="both"/>
        <w:rPr>
          <w:rFonts w:ascii="Times New Roman" w:hAnsi="Times New Roman" w:cs="Times New Roman"/>
          <w:kern w:val="28"/>
          <w:sz w:val="24"/>
          <w:szCs w:val="24"/>
          <w:lang w:val="ru-RU"/>
        </w:rPr>
      </w:pPr>
      <w:r w:rsidRPr="00736748">
        <w:rPr>
          <w:rFonts w:ascii="Times New Roman" w:hAnsi="Times New Roman" w:cs="Times New Roman"/>
          <w:kern w:val="28"/>
          <w:sz w:val="24"/>
          <w:szCs w:val="24"/>
          <w:lang w:val="ru-RU"/>
        </w:rPr>
        <w:t>придание результатам образования социально и личностно значимого характера;</w:t>
      </w:r>
    </w:p>
    <w:p w:rsidR="009A5548" w:rsidRPr="00736748" w:rsidRDefault="009A5548" w:rsidP="00736748">
      <w:pPr>
        <w:numPr>
          <w:ilvl w:val="0"/>
          <w:numId w:val="1"/>
        </w:numPr>
        <w:spacing w:after="0" w:line="240" w:lineRule="auto"/>
        <w:ind w:left="0" w:firstLine="0"/>
        <w:jc w:val="both"/>
        <w:rPr>
          <w:rFonts w:ascii="Times New Roman" w:hAnsi="Times New Roman" w:cs="Times New Roman"/>
          <w:kern w:val="28"/>
          <w:sz w:val="24"/>
          <w:szCs w:val="24"/>
          <w:lang w:val="ru-RU"/>
        </w:rPr>
      </w:pPr>
      <w:r w:rsidRPr="00736748">
        <w:rPr>
          <w:rFonts w:ascii="Times New Roman" w:hAnsi="Times New Roman" w:cs="Times New Roman"/>
          <w:kern w:val="28"/>
          <w:sz w:val="24"/>
          <w:szCs w:val="24"/>
          <w:lang w:val="ru-RU"/>
        </w:rPr>
        <w:t>прочное усвоение обучающимися знаний и опыта разнообразной деятельности и поведения, возможность их самостоятельного продвижения в изучаемых образовательных областях;</w:t>
      </w:r>
    </w:p>
    <w:p w:rsidR="009A5548" w:rsidRPr="00736748" w:rsidRDefault="009A5548" w:rsidP="00736748">
      <w:pPr>
        <w:numPr>
          <w:ilvl w:val="0"/>
          <w:numId w:val="1"/>
        </w:numPr>
        <w:spacing w:after="0" w:line="240" w:lineRule="auto"/>
        <w:ind w:left="0" w:firstLine="0"/>
        <w:jc w:val="both"/>
        <w:rPr>
          <w:rFonts w:ascii="Times New Roman" w:hAnsi="Times New Roman" w:cs="Times New Roman"/>
          <w:kern w:val="28"/>
          <w:sz w:val="24"/>
          <w:szCs w:val="24"/>
          <w:lang w:val="ru-RU"/>
        </w:rPr>
      </w:pPr>
      <w:r w:rsidRPr="00736748">
        <w:rPr>
          <w:rFonts w:ascii="Times New Roman" w:hAnsi="Times New Roman" w:cs="Times New Roman"/>
          <w:kern w:val="28"/>
          <w:sz w:val="24"/>
          <w:szCs w:val="24"/>
          <w:lang w:val="ru-RU"/>
        </w:rPr>
        <w:lastRenderedPageBreak/>
        <w:t>существенное повышение мотивации и интереса к учению, приобретению нового опыта деятельности и поведения;</w:t>
      </w:r>
    </w:p>
    <w:p w:rsidR="009A5548" w:rsidRPr="00736748" w:rsidRDefault="009A5548" w:rsidP="00736748">
      <w:pPr>
        <w:numPr>
          <w:ilvl w:val="0"/>
          <w:numId w:val="1"/>
        </w:numPr>
        <w:tabs>
          <w:tab w:val="clear" w:pos="720"/>
        </w:tabs>
        <w:spacing w:after="0" w:line="240" w:lineRule="auto"/>
        <w:ind w:left="0" w:firstLine="0"/>
        <w:jc w:val="both"/>
        <w:rPr>
          <w:rFonts w:ascii="Times New Roman" w:hAnsi="Times New Roman" w:cs="Times New Roman"/>
          <w:kern w:val="28"/>
          <w:sz w:val="24"/>
          <w:szCs w:val="24"/>
          <w:lang w:val="ru-RU"/>
        </w:rPr>
      </w:pPr>
      <w:r w:rsidRPr="00736748">
        <w:rPr>
          <w:rFonts w:ascii="Times New Roman" w:hAnsi="Times New Roman" w:cs="Times New Roman"/>
          <w:kern w:val="28"/>
          <w:sz w:val="24"/>
          <w:szCs w:val="24"/>
          <w:lang w:val="ru-RU"/>
        </w:rPr>
        <w:t>обеспечение условий для общекультурного и личностного развития на основе формирования универсальных учебных действий, которые обеспечивают не только успешное усвоение ими системы научных знаний, умений и навыков (академических результатов), позволяющих продолжить образование на следующей ступени, но и жизненной компетенции, составляющей основу социальной успешности.</w:t>
      </w:r>
    </w:p>
    <w:p w:rsidR="009A5548" w:rsidRPr="00736748" w:rsidRDefault="009A5548" w:rsidP="00BE556F">
      <w:pPr>
        <w:spacing w:after="0" w:line="240" w:lineRule="auto"/>
        <w:ind w:firstLine="708"/>
        <w:jc w:val="both"/>
        <w:rPr>
          <w:rFonts w:ascii="Times New Roman" w:hAnsi="Times New Roman" w:cs="Times New Roman"/>
          <w:kern w:val="28"/>
          <w:sz w:val="24"/>
          <w:szCs w:val="24"/>
          <w:lang w:val="ru-RU"/>
        </w:rPr>
      </w:pPr>
      <w:r w:rsidRPr="00736748">
        <w:rPr>
          <w:rFonts w:ascii="Times New Roman" w:hAnsi="Times New Roman" w:cs="Times New Roman"/>
          <w:kern w:val="28"/>
          <w:sz w:val="24"/>
          <w:szCs w:val="24"/>
          <w:lang w:val="ru-RU"/>
        </w:rPr>
        <w:t xml:space="preserve">В основу </w:t>
      </w:r>
      <w:r w:rsidRPr="00736748">
        <w:rPr>
          <w:rFonts w:ascii="Times New Roman" w:hAnsi="Times New Roman" w:cs="Times New Roman"/>
          <w:spacing w:val="2"/>
          <w:kern w:val="28"/>
          <w:sz w:val="24"/>
          <w:szCs w:val="24"/>
          <w:lang w:val="ru-RU"/>
        </w:rPr>
        <w:t xml:space="preserve">формирования АООП НОО </w:t>
      </w:r>
      <w:r w:rsidRPr="00736748">
        <w:rPr>
          <w:rFonts w:ascii="Times New Roman" w:hAnsi="Times New Roman" w:cs="Times New Roman"/>
          <w:kern w:val="28"/>
          <w:sz w:val="24"/>
          <w:szCs w:val="24"/>
          <w:lang w:val="ru-RU"/>
        </w:rPr>
        <w:t xml:space="preserve">обучающихся с ЗПР положены следующие </w:t>
      </w:r>
      <w:r w:rsidRPr="00736748">
        <w:rPr>
          <w:rFonts w:ascii="Times New Roman" w:hAnsi="Times New Roman" w:cs="Times New Roman"/>
          <w:b/>
          <w:kern w:val="28"/>
          <w:sz w:val="24"/>
          <w:szCs w:val="24"/>
          <w:lang w:val="ru-RU"/>
        </w:rPr>
        <w:t>принципы</w:t>
      </w:r>
      <w:r w:rsidRPr="00736748">
        <w:rPr>
          <w:rFonts w:ascii="Times New Roman" w:hAnsi="Times New Roman" w:cs="Times New Roman"/>
          <w:kern w:val="28"/>
          <w:sz w:val="24"/>
          <w:szCs w:val="24"/>
          <w:lang w:val="ru-RU"/>
        </w:rPr>
        <w:t>:</w:t>
      </w:r>
    </w:p>
    <w:p w:rsidR="009A5548" w:rsidRPr="00736748" w:rsidRDefault="009A5548" w:rsidP="00736748">
      <w:pPr>
        <w:spacing w:after="0" w:line="240" w:lineRule="auto"/>
        <w:jc w:val="both"/>
        <w:rPr>
          <w:rFonts w:ascii="Times New Roman" w:hAnsi="Times New Roman" w:cs="Times New Roman"/>
          <w:kern w:val="28"/>
          <w:sz w:val="24"/>
          <w:szCs w:val="24"/>
          <w:lang w:val="ru-RU"/>
        </w:rPr>
      </w:pPr>
      <w:r w:rsidRPr="00736748">
        <w:rPr>
          <w:rFonts w:ascii="Times New Roman" w:hAnsi="Times New Roman" w:cs="Times New Roman"/>
          <w:sz w:val="24"/>
          <w:szCs w:val="24"/>
          <w:lang w:val="ru-RU"/>
        </w:rPr>
        <w:t>•</w:t>
      </w:r>
      <w:r w:rsidRPr="00736748">
        <w:rPr>
          <w:rFonts w:ascii="Times New Roman" w:hAnsi="Times New Roman" w:cs="Times New Roman"/>
          <w:sz w:val="24"/>
          <w:szCs w:val="24"/>
        </w:rPr>
        <w:t> </w:t>
      </w:r>
      <w:r w:rsidRPr="00736748">
        <w:rPr>
          <w:rFonts w:ascii="Times New Roman" w:hAnsi="Times New Roman" w:cs="Times New Roman"/>
          <w:kern w:val="28"/>
          <w:sz w:val="24"/>
          <w:szCs w:val="24"/>
          <w:lang w:val="ru-RU"/>
        </w:rPr>
        <w:t>принципы государственной политики РФ в области образования</w:t>
      </w:r>
      <w:r w:rsidRPr="00736748">
        <w:rPr>
          <w:rStyle w:val="11"/>
          <w:rFonts w:ascii="Times New Roman" w:hAnsi="Times New Roman" w:cs="Times New Roman"/>
          <w:kern w:val="28"/>
          <w:sz w:val="24"/>
          <w:szCs w:val="24"/>
        </w:rPr>
        <w:footnoteReference w:id="2"/>
      </w:r>
      <w:r w:rsidRPr="00736748">
        <w:rPr>
          <w:rFonts w:ascii="Times New Roman" w:hAnsi="Times New Roman" w:cs="Times New Roman"/>
          <w:kern w:val="28"/>
          <w:sz w:val="24"/>
          <w:szCs w:val="24"/>
          <w:lang w:val="ru-RU"/>
        </w:rPr>
        <w:t xml:space="preserve">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 </w:t>
      </w:r>
    </w:p>
    <w:p w:rsidR="009A5548" w:rsidRPr="00736748" w:rsidRDefault="009A5548" w:rsidP="00736748">
      <w:pPr>
        <w:spacing w:after="0" w:line="240" w:lineRule="auto"/>
        <w:jc w:val="both"/>
        <w:rPr>
          <w:rFonts w:ascii="Times New Roman" w:hAnsi="Times New Roman" w:cs="Times New Roman"/>
          <w:kern w:val="28"/>
          <w:sz w:val="24"/>
          <w:szCs w:val="24"/>
          <w:lang w:val="ru-RU"/>
        </w:rPr>
      </w:pPr>
      <w:r w:rsidRPr="00736748">
        <w:rPr>
          <w:rFonts w:ascii="Times New Roman" w:hAnsi="Times New Roman" w:cs="Times New Roman"/>
          <w:sz w:val="24"/>
          <w:szCs w:val="24"/>
          <w:lang w:val="ru-RU"/>
        </w:rPr>
        <w:t>•</w:t>
      </w:r>
      <w:r w:rsidRPr="00736748">
        <w:rPr>
          <w:rFonts w:ascii="Times New Roman" w:hAnsi="Times New Roman" w:cs="Times New Roman"/>
          <w:sz w:val="24"/>
          <w:szCs w:val="24"/>
        </w:rPr>
        <w:t> </w:t>
      </w:r>
      <w:r w:rsidRPr="00736748">
        <w:rPr>
          <w:rFonts w:ascii="Times New Roman" w:hAnsi="Times New Roman" w:cs="Times New Roman"/>
          <w:kern w:val="28"/>
          <w:sz w:val="24"/>
          <w:szCs w:val="24"/>
          <w:lang w:val="ru-RU"/>
        </w:rPr>
        <w:t>принцип учета типологических и индивидуальных образовательных потребностей обучающихся;</w:t>
      </w:r>
    </w:p>
    <w:p w:rsidR="009A5548" w:rsidRPr="00736748" w:rsidRDefault="009A5548" w:rsidP="00736748">
      <w:pPr>
        <w:spacing w:after="0" w:line="240" w:lineRule="auto"/>
        <w:jc w:val="both"/>
        <w:rPr>
          <w:rFonts w:ascii="Times New Roman" w:hAnsi="Times New Roman" w:cs="Times New Roman"/>
          <w:kern w:val="28"/>
          <w:sz w:val="24"/>
          <w:szCs w:val="24"/>
          <w:lang w:val="ru-RU"/>
        </w:rPr>
      </w:pPr>
      <w:r w:rsidRPr="00736748">
        <w:rPr>
          <w:rFonts w:ascii="Times New Roman" w:hAnsi="Times New Roman" w:cs="Times New Roman"/>
          <w:sz w:val="24"/>
          <w:szCs w:val="24"/>
          <w:lang w:val="ru-RU"/>
        </w:rPr>
        <w:t>•</w:t>
      </w:r>
      <w:r w:rsidRPr="00736748">
        <w:rPr>
          <w:rFonts w:ascii="Times New Roman" w:hAnsi="Times New Roman" w:cs="Times New Roman"/>
          <w:sz w:val="24"/>
          <w:szCs w:val="24"/>
        </w:rPr>
        <w:t> </w:t>
      </w:r>
      <w:r w:rsidRPr="00736748">
        <w:rPr>
          <w:rFonts w:ascii="Times New Roman" w:hAnsi="Times New Roman" w:cs="Times New Roman"/>
          <w:kern w:val="28"/>
          <w:sz w:val="24"/>
          <w:szCs w:val="24"/>
          <w:lang w:val="ru-RU"/>
        </w:rPr>
        <w:t>принцип коррекционной направленности образовательного процесса;</w:t>
      </w:r>
    </w:p>
    <w:p w:rsidR="009A5548" w:rsidRPr="00736748" w:rsidRDefault="009A5548" w:rsidP="00736748">
      <w:pPr>
        <w:spacing w:after="0" w:line="240" w:lineRule="auto"/>
        <w:jc w:val="both"/>
        <w:rPr>
          <w:rFonts w:ascii="Times New Roman" w:hAnsi="Times New Roman" w:cs="Times New Roman"/>
          <w:kern w:val="28"/>
          <w:sz w:val="24"/>
          <w:szCs w:val="24"/>
          <w:lang w:val="ru-RU"/>
        </w:rPr>
      </w:pPr>
      <w:r w:rsidRPr="00736748">
        <w:rPr>
          <w:rFonts w:ascii="Times New Roman" w:hAnsi="Times New Roman" w:cs="Times New Roman"/>
          <w:sz w:val="24"/>
          <w:szCs w:val="24"/>
          <w:lang w:val="ru-RU"/>
        </w:rPr>
        <w:t>•</w:t>
      </w:r>
      <w:r w:rsidRPr="00736748">
        <w:rPr>
          <w:rFonts w:ascii="Times New Roman" w:hAnsi="Times New Roman" w:cs="Times New Roman"/>
          <w:sz w:val="24"/>
          <w:szCs w:val="24"/>
        </w:rPr>
        <w:t> </w:t>
      </w:r>
      <w:r w:rsidRPr="00736748">
        <w:rPr>
          <w:rFonts w:ascii="Times New Roman" w:hAnsi="Times New Roman" w:cs="Times New Roman"/>
          <w:kern w:val="28"/>
          <w:sz w:val="24"/>
          <w:szCs w:val="24"/>
          <w:lang w:val="ru-RU"/>
        </w:rPr>
        <w:t>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9A5548" w:rsidRPr="00736748" w:rsidRDefault="009A5548" w:rsidP="00736748">
      <w:pPr>
        <w:spacing w:after="0" w:line="240" w:lineRule="auto"/>
        <w:jc w:val="both"/>
        <w:rPr>
          <w:rFonts w:ascii="Times New Roman" w:hAnsi="Times New Roman" w:cs="Times New Roman"/>
          <w:kern w:val="28"/>
          <w:sz w:val="24"/>
          <w:szCs w:val="24"/>
          <w:lang w:val="ru-RU"/>
        </w:rPr>
      </w:pPr>
      <w:r w:rsidRPr="00736748">
        <w:rPr>
          <w:rFonts w:ascii="Times New Roman" w:hAnsi="Times New Roman" w:cs="Times New Roman"/>
          <w:sz w:val="24"/>
          <w:szCs w:val="24"/>
          <w:lang w:val="ru-RU"/>
        </w:rPr>
        <w:t>•</w:t>
      </w:r>
      <w:r w:rsidRPr="00736748">
        <w:rPr>
          <w:rFonts w:ascii="Times New Roman" w:hAnsi="Times New Roman" w:cs="Times New Roman"/>
          <w:sz w:val="24"/>
          <w:szCs w:val="24"/>
        </w:rPr>
        <w:t> </w:t>
      </w:r>
      <w:r w:rsidRPr="00736748">
        <w:rPr>
          <w:rFonts w:ascii="Times New Roman" w:hAnsi="Times New Roman" w:cs="Times New Roman"/>
          <w:kern w:val="28"/>
          <w:sz w:val="24"/>
          <w:szCs w:val="24"/>
          <w:lang w:val="ru-RU"/>
        </w:rPr>
        <w:t xml:space="preserve">онтогенетический принцип; </w:t>
      </w:r>
    </w:p>
    <w:p w:rsidR="009A5548" w:rsidRPr="00736748" w:rsidRDefault="009A5548" w:rsidP="00736748">
      <w:pPr>
        <w:spacing w:after="0" w:line="240" w:lineRule="auto"/>
        <w:jc w:val="both"/>
        <w:rPr>
          <w:rFonts w:ascii="Times New Roman" w:hAnsi="Times New Roman" w:cs="Times New Roman"/>
          <w:kern w:val="28"/>
          <w:sz w:val="24"/>
          <w:szCs w:val="24"/>
          <w:lang w:val="ru-RU"/>
        </w:rPr>
      </w:pPr>
      <w:r w:rsidRPr="00736748">
        <w:rPr>
          <w:rFonts w:ascii="Times New Roman" w:hAnsi="Times New Roman" w:cs="Times New Roman"/>
          <w:sz w:val="24"/>
          <w:szCs w:val="24"/>
          <w:lang w:val="ru-RU"/>
        </w:rPr>
        <w:t>•</w:t>
      </w:r>
      <w:r w:rsidRPr="00736748">
        <w:rPr>
          <w:rFonts w:ascii="Times New Roman" w:hAnsi="Times New Roman" w:cs="Times New Roman"/>
          <w:sz w:val="24"/>
          <w:szCs w:val="24"/>
        </w:rPr>
        <w:t> </w:t>
      </w:r>
      <w:r w:rsidRPr="00736748">
        <w:rPr>
          <w:rFonts w:ascii="Times New Roman" w:hAnsi="Times New Roman" w:cs="Times New Roman"/>
          <w:kern w:val="28"/>
          <w:sz w:val="24"/>
          <w:szCs w:val="24"/>
          <w:lang w:val="ru-RU"/>
        </w:rPr>
        <w:t>принцип преемственности, предполагающий при проектировании АООП начального общего образования ориентировку на программу основного общего образования, что обеспечивает непрерывность образования обучающихся с задержкой психического развития;</w:t>
      </w:r>
    </w:p>
    <w:p w:rsidR="009A5548" w:rsidRPr="00736748" w:rsidRDefault="009A5548" w:rsidP="00736748">
      <w:pPr>
        <w:spacing w:after="0" w:line="240" w:lineRule="auto"/>
        <w:jc w:val="both"/>
        <w:rPr>
          <w:rFonts w:ascii="Times New Roman" w:hAnsi="Times New Roman" w:cs="Times New Roman"/>
          <w:kern w:val="28"/>
          <w:sz w:val="24"/>
          <w:szCs w:val="24"/>
          <w:lang w:val="ru-RU"/>
        </w:rPr>
      </w:pPr>
      <w:r w:rsidRPr="00736748">
        <w:rPr>
          <w:rFonts w:ascii="Times New Roman" w:hAnsi="Times New Roman" w:cs="Times New Roman"/>
          <w:sz w:val="24"/>
          <w:szCs w:val="24"/>
          <w:lang w:val="ru-RU"/>
        </w:rPr>
        <w:t>•</w:t>
      </w:r>
      <w:r w:rsidRPr="00736748">
        <w:rPr>
          <w:rFonts w:ascii="Times New Roman" w:hAnsi="Times New Roman" w:cs="Times New Roman"/>
          <w:sz w:val="24"/>
          <w:szCs w:val="24"/>
        </w:rPr>
        <w:t> </w:t>
      </w:r>
      <w:r w:rsidRPr="00736748">
        <w:rPr>
          <w:rFonts w:ascii="Times New Roman" w:hAnsi="Times New Roman" w:cs="Times New Roman"/>
          <w:kern w:val="28"/>
          <w:sz w:val="24"/>
          <w:szCs w:val="24"/>
          <w:lang w:val="ru-RU"/>
        </w:rPr>
        <w:t>принцип целостности содержания образования, поскольку в основу структуры содержания образования положено не понятие предмета, а ― «образовательной области»;</w:t>
      </w:r>
    </w:p>
    <w:p w:rsidR="009A5548" w:rsidRPr="00736748" w:rsidRDefault="009A5548" w:rsidP="00736748">
      <w:pPr>
        <w:spacing w:after="0" w:line="240" w:lineRule="auto"/>
        <w:jc w:val="both"/>
        <w:rPr>
          <w:rFonts w:ascii="Times New Roman" w:hAnsi="Times New Roman" w:cs="Times New Roman"/>
          <w:kern w:val="28"/>
          <w:sz w:val="24"/>
          <w:szCs w:val="24"/>
          <w:lang w:val="ru-RU"/>
        </w:rPr>
      </w:pPr>
      <w:r w:rsidRPr="00736748">
        <w:rPr>
          <w:rFonts w:ascii="Times New Roman" w:hAnsi="Times New Roman" w:cs="Times New Roman"/>
          <w:sz w:val="24"/>
          <w:szCs w:val="24"/>
          <w:lang w:val="ru-RU"/>
        </w:rPr>
        <w:t>•</w:t>
      </w:r>
      <w:r w:rsidRPr="00736748">
        <w:rPr>
          <w:rFonts w:ascii="Times New Roman" w:hAnsi="Times New Roman" w:cs="Times New Roman"/>
          <w:sz w:val="24"/>
          <w:szCs w:val="24"/>
        </w:rPr>
        <w:t> </w:t>
      </w:r>
      <w:r w:rsidRPr="00736748">
        <w:rPr>
          <w:rFonts w:ascii="Times New Roman" w:hAnsi="Times New Roman" w:cs="Times New Roman"/>
          <w:kern w:val="28"/>
          <w:sz w:val="24"/>
          <w:szCs w:val="24"/>
          <w:lang w:val="ru-RU"/>
        </w:rPr>
        <w:t xml:space="preserve">принцип направленности на формирование деятельности, обеспечивает возможность овладения обучающимися с задержкой психического развития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  </w:t>
      </w:r>
    </w:p>
    <w:p w:rsidR="009A5548" w:rsidRPr="00736748" w:rsidRDefault="009A5548" w:rsidP="00736748">
      <w:pPr>
        <w:spacing w:after="0" w:line="240" w:lineRule="auto"/>
        <w:jc w:val="both"/>
        <w:rPr>
          <w:rFonts w:ascii="Times New Roman" w:hAnsi="Times New Roman" w:cs="Times New Roman"/>
          <w:kern w:val="28"/>
          <w:sz w:val="24"/>
          <w:szCs w:val="24"/>
          <w:lang w:val="ru-RU"/>
        </w:rPr>
      </w:pPr>
      <w:r w:rsidRPr="00736748">
        <w:rPr>
          <w:rFonts w:ascii="Times New Roman" w:hAnsi="Times New Roman" w:cs="Times New Roman"/>
          <w:sz w:val="24"/>
          <w:szCs w:val="24"/>
          <w:lang w:val="ru-RU"/>
        </w:rPr>
        <w:t>•</w:t>
      </w:r>
      <w:r w:rsidRPr="00736748">
        <w:rPr>
          <w:rFonts w:ascii="Times New Roman" w:hAnsi="Times New Roman" w:cs="Times New Roman"/>
          <w:sz w:val="24"/>
          <w:szCs w:val="24"/>
        </w:rPr>
        <w:t> </w:t>
      </w:r>
      <w:r w:rsidRPr="00736748">
        <w:rPr>
          <w:rFonts w:ascii="Times New Roman" w:hAnsi="Times New Roman" w:cs="Times New Roman"/>
          <w:kern w:val="28"/>
          <w:sz w:val="24"/>
          <w:szCs w:val="24"/>
          <w:lang w:val="ru-RU"/>
        </w:rPr>
        <w:t>принцип переноса усвоенных знаний, умений, и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w:t>
      </w:r>
    </w:p>
    <w:p w:rsidR="009A5548" w:rsidRPr="00736748" w:rsidRDefault="009A5548" w:rsidP="00736748">
      <w:pPr>
        <w:spacing w:after="0" w:line="240" w:lineRule="auto"/>
        <w:jc w:val="both"/>
        <w:rPr>
          <w:rFonts w:ascii="Times New Roman" w:hAnsi="Times New Roman" w:cs="Times New Roman"/>
          <w:kern w:val="28"/>
          <w:sz w:val="24"/>
          <w:szCs w:val="24"/>
          <w:lang w:val="ru-RU"/>
        </w:rPr>
      </w:pPr>
      <w:r w:rsidRPr="00736748">
        <w:rPr>
          <w:rFonts w:ascii="Times New Roman" w:hAnsi="Times New Roman" w:cs="Times New Roman"/>
          <w:sz w:val="24"/>
          <w:szCs w:val="24"/>
          <w:lang w:val="ru-RU"/>
        </w:rPr>
        <w:t>•</w:t>
      </w:r>
      <w:r w:rsidRPr="00736748">
        <w:rPr>
          <w:rFonts w:ascii="Times New Roman" w:hAnsi="Times New Roman" w:cs="Times New Roman"/>
          <w:sz w:val="24"/>
          <w:szCs w:val="24"/>
        </w:rPr>
        <w:t> </w:t>
      </w:r>
      <w:r w:rsidRPr="00736748">
        <w:rPr>
          <w:rFonts w:ascii="Times New Roman" w:hAnsi="Times New Roman" w:cs="Times New Roman"/>
          <w:kern w:val="28"/>
          <w:sz w:val="24"/>
          <w:szCs w:val="24"/>
          <w:lang w:val="ru-RU"/>
        </w:rPr>
        <w:t>принцип сотрудничества с семьей.</w:t>
      </w:r>
    </w:p>
    <w:p w:rsidR="00BF06ED" w:rsidRPr="00736748" w:rsidRDefault="00BF06ED" w:rsidP="00736748">
      <w:pPr>
        <w:spacing w:after="0" w:line="240" w:lineRule="auto"/>
        <w:jc w:val="both"/>
        <w:rPr>
          <w:rFonts w:ascii="Times New Roman" w:hAnsi="Times New Roman" w:cs="Times New Roman"/>
          <w:kern w:val="28"/>
          <w:sz w:val="24"/>
          <w:szCs w:val="24"/>
          <w:lang w:val="ru-RU"/>
        </w:rPr>
      </w:pPr>
    </w:p>
    <w:p w:rsidR="00C45563" w:rsidRDefault="00C45563" w:rsidP="00BE556F">
      <w:pPr>
        <w:tabs>
          <w:tab w:val="left" w:pos="0"/>
          <w:tab w:val="right" w:leader="dot" w:pos="9639"/>
        </w:tabs>
        <w:spacing w:before="240" w:after="120" w:line="240" w:lineRule="auto"/>
        <w:outlineLvl w:val="1"/>
        <w:rPr>
          <w:rFonts w:ascii="Times New Roman" w:hAnsi="Times New Roman" w:cs="Times New Roman"/>
          <w:b/>
          <w:sz w:val="24"/>
          <w:szCs w:val="24"/>
          <w:lang w:val="ru-RU"/>
        </w:rPr>
      </w:pPr>
      <w:bookmarkStart w:id="3" w:name="_Toc415833114"/>
      <w:r>
        <w:rPr>
          <w:rFonts w:ascii="Times New Roman" w:hAnsi="Times New Roman" w:cs="Times New Roman"/>
          <w:b/>
          <w:sz w:val="24"/>
          <w:szCs w:val="24"/>
          <w:lang w:val="ru-RU"/>
        </w:rPr>
        <w:t>2. Адаптированная основная общеобразовательная программа обучающихся с задержкой психического развития</w:t>
      </w:r>
    </w:p>
    <w:p w:rsidR="00BF06ED" w:rsidRPr="00736748" w:rsidRDefault="00BF06ED" w:rsidP="00BE556F">
      <w:pPr>
        <w:tabs>
          <w:tab w:val="left" w:pos="0"/>
          <w:tab w:val="right" w:leader="dot" w:pos="9639"/>
        </w:tabs>
        <w:spacing w:before="240" w:after="120" w:line="240" w:lineRule="auto"/>
        <w:outlineLvl w:val="1"/>
        <w:rPr>
          <w:rFonts w:ascii="Times New Roman" w:hAnsi="Times New Roman" w:cs="Times New Roman"/>
          <w:b/>
          <w:sz w:val="24"/>
          <w:szCs w:val="24"/>
          <w:lang w:val="ru-RU"/>
        </w:rPr>
      </w:pPr>
      <w:r w:rsidRPr="00736748">
        <w:rPr>
          <w:rFonts w:ascii="Times New Roman" w:hAnsi="Times New Roman" w:cs="Times New Roman"/>
          <w:b/>
          <w:sz w:val="24"/>
          <w:szCs w:val="24"/>
          <w:lang w:val="ru-RU"/>
        </w:rPr>
        <w:t>2.1</w:t>
      </w:r>
      <w:r w:rsidR="00BE556F">
        <w:rPr>
          <w:rFonts w:ascii="Times New Roman" w:hAnsi="Times New Roman" w:cs="Times New Roman"/>
          <w:b/>
          <w:sz w:val="24"/>
          <w:szCs w:val="24"/>
          <w:lang w:val="ru-RU"/>
        </w:rPr>
        <w:t xml:space="preserve">. </w:t>
      </w:r>
      <w:r w:rsidRPr="00736748">
        <w:rPr>
          <w:rFonts w:ascii="Times New Roman" w:hAnsi="Times New Roman" w:cs="Times New Roman"/>
          <w:b/>
          <w:sz w:val="24"/>
          <w:szCs w:val="24"/>
          <w:lang w:val="ru-RU"/>
        </w:rPr>
        <w:t xml:space="preserve"> Целевой раздел</w:t>
      </w:r>
      <w:bookmarkEnd w:id="3"/>
    </w:p>
    <w:p w:rsidR="00BF06ED" w:rsidRPr="00736748" w:rsidRDefault="00BF06ED" w:rsidP="00BE556F">
      <w:pPr>
        <w:tabs>
          <w:tab w:val="left" w:pos="0"/>
          <w:tab w:val="right" w:leader="dot" w:pos="9639"/>
        </w:tabs>
        <w:spacing w:before="120" w:after="120" w:line="240" w:lineRule="auto"/>
        <w:outlineLvl w:val="2"/>
        <w:rPr>
          <w:rFonts w:ascii="Times New Roman" w:hAnsi="Times New Roman" w:cs="Times New Roman"/>
          <w:b/>
          <w:sz w:val="24"/>
          <w:szCs w:val="24"/>
          <w:lang w:val="ru-RU"/>
        </w:rPr>
      </w:pPr>
      <w:bookmarkStart w:id="4" w:name="_Toc415833115"/>
      <w:r w:rsidRPr="00736748">
        <w:rPr>
          <w:rFonts w:ascii="Times New Roman" w:hAnsi="Times New Roman" w:cs="Times New Roman"/>
          <w:b/>
          <w:sz w:val="24"/>
          <w:szCs w:val="24"/>
          <w:lang w:val="ru-RU"/>
        </w:rPr>
        <w:t>2.1.1. Пояснительная записка</w:t>
      </w:r>
      <w:bookmarkEnd w:id="4"/>
    </w:p>
    <w:p w:rsidR="00BF06ED" w:rsidRPr="00736748" w:rsidRDefault="00BF06ED" w:rsidP="00C45563">
      <w:pPr>
        <w:pStyle w:val="14TexstOSNOVA1012"/>
        <w:spacing w:line="240" w:lineRule="auto"/>
        <w:ind w:firstLine="708"/>
        <w:rPr>
          <w:rFonts w:ascii="Times New Roman" w:hAnsi="Times New Roman" w:cs="Times New Roman"/>
          <w:iCs/>
          <w:kern w:val="1"/>
          <w:sz w:val="24"/>
          <w:szCs w:val="24"/>
        </w:rPr>
      </w:pPr>
      <w:r w:rsidRPr="00736748">
        <w:rPr>
          <w:rFonts w:ascii="Times New Roman" w:hAnsi="Times New Roman" w:cs="Times New Roman"/>
          <w:b/>
          <w:sz w:val="24"/>
          <w:szCs w:val="24"/>
        </w:rPr>
        <w:t>Цель реализации АООП НОО обучающихся с ЗПР</w:t>
      </w:r>
      <w:r w:rsidRPr="00736748">
        <w:rPr>
          <w:rStyle w:val="aa"/>
          <w:sz w:val="24"/>
          <w:szCs w:val="24"/>
        </w:rPr>
        <w:t xml:space="preserve"> — </w:t>
      </w:r>
      <w:r w:rsidR="00C123F6" w:rsidRPr="00736748">
        <w:rPr>
          <w:rFonts w:ascii="Times New Roman" w:hAnsi="Times New Roman" w:cs="Times New Roman"/>
          <w:iCs/>
          <w:kern w:val="1"/>
          <w:sz w:val="24"/>
          <w:szCs w:val="24"/>
        </w:rPr>
        <w:t>обеспечение   выполнения   требований  ФГОС  НОО  обучающихся  с  ОВЗ    условий   для   ма</w:t>
      </w:r>
      <w:r w:rsidRPr="00736748">
        <w:rPr>
          <w:rFonts w:ascii="Times New Roman" w:hAnsi="Times New Roman" w:cs="Times New Roman"/>
          <w:iCs/>
          <w:kern w:val="1"/>
          <w:sz w:val="24"/>
          <w:szCs w:val="24"/>
        </w:rPr>
        <w:t xml:space="preserve">ксимального </w:t>
      </w:r>
      <w:r w:rsidR="00C123F6" w:rsidRPr="00736748">
        <w:rPr>
          <w:rFonts w:ascii="Times New Roman" w:hAnsi="Times New Roman" w:cs="Times New Roman"/>
          <w:iCs/>
          <w:kern w:val="1"/>
          <w:sz w:val="24"/>
          <w:szCs w:val="24"/>
        </w:rPr>
        <w:t xml:space="preserve">    создания </w:t>
      </w:r>
      <w:r w:rsidRPr="00736748">
        <w:rPr>
          <w:rFonts w:ascii="Times New Roman" w:hAnsi="Times New Roman" w:cs="Times New Roman"/>
          <w:iCs/>
          <w:kern w:val="1"/>
          <w:sz w:val="24"/>
          <w:szCs w:val="24"/>
        </w:rPr>
        <w:t>удовлетворения особых образовательных потребностей обучающихся с ЗПР, обеспечивающих усвоение ими социального и культурного опыта.</w:t>
      </w:r>
    </w:p>
    <w:p w:rsidR="00BF06ED" w:rsidRPr="00736748" w:rsidRDefault="00BF06ED" w:rsidP="00C45563">
      <w:pPr>
        <w:pStyle w:val="a7"/>
        <w:spacing w:after="0" w:line="240" w:lineRule="auto"/>
        <w:ind w:firstLine="708"/>
        <w:jc w:val="both"/>
        <w:rPr>
          <w:rFonts w:ascii="Times New Roman" w:hAnsi="Times New Roman"/>
          <w:sz w:val="24"/>
          <w:szCs w:val="24"/>
        </w:rPr>
      </w:pPr>
      <w:r w:rsidRPr="00736748">
        <w:rPr>
          <w:rFonts w:ascii="Times New Roman" w:hAnsi="Times New Roman"/>
          <w:sz w:val="24"/>
          <w:szCs w:val="24"/>
        </w:rPr>
        <w:lastRenderedPageBreak/>
        <w:t xml:space="preserve">Достижение поставленной цели </w:t>
      </w:r>
      <w:r w:rsidR="00C123F6" w:rsidRPr="00736748">
        <w:rPr>
          <w:rFonts w:ascii="Times New Roman" w:hAnsi="Times New Roman"/>
          <w:sz w:val="24"/>
          <w:szCs w:val="24"/>
        </w:rPr>
        <w:t xml:space="preserve"> при   разработке  и  реализации   организацией  АООП  НОО </w:t>
      </w:r>
      <w:r w:rsidRPr="00736748">
        <w:rPr>
          <w:rFonts w:ascii="Times New Roman" w:hAnsi="Times New Roman"/>
          <w:sz w:val="24"/>
          <w:szCs w:val="24"/>
        </w:rPr>
        <w:t>обучающихся с ЗПР предусматривает решение следующих основных задач:</w:t>
      </w:r>
    </w:p>
    <w:p w:rsidR="00BF06ED" w:rsidRPr="00736748" w:rsidRDefault="00BF06ED" w:rsidP="00736748">
      <w:pPr>
        <w:pStyle w:val="a9"/>
        <w:spacing w:line="240" w:lineRule="auto"/>
        <w:ind w:firstLine="0"/>
        <w:rPr>
          <w:caps w:val="0"/>
          <w:color w:val="auto"/>
          <w:sz w:val="24"/>
          <w:szCs w:val="24"/>
        </w:rPr>
      </w:pPr>
      <w:r w:rsidRPr="00736748">
        <w:rPr>
          <w:color w:val="auto"/>
          <w:sz w:val="24"/>
          <w:szCs w:val="24"/>
        </w:rPr>
        <w:t>• </w:t>
      </w:r>
      <w:r w:rsidRPr="00736748">
        <w:rPr>
          <w:caps w:val="0"/>
          <w:sz w:val="24"/>
          <w:szCs w:val="24"/>
        </w:rPr>
        <w:t>формирование общей культуры, духовно-нравственное, гражданское, социальное, личностное и интеллектуальное развитие, развитие творческих способностей, сохранение и укрепление здоровья</w:t>
      </w:r>
      <w:r w:rsidRPr="00736748">
        <w:rPr>
          <w:caps w:val="0"/>
          <w:color w:val="auto"/>
          <w:sz w:val="24"/>
          <w:szCs w:val="24"/>
        </w:rPr>
        <w:t xml:space="preserve"> обучающихся с ЗПР;</w:t>
      </w:r>
    </w:p>
    <w:p w:rsidR="00BF06ED" w:rsidRPr="00736748" w:rsidRDefault="00BF06ED" w:rsidP="00736748">
      <w:pPr>
        <w:pStyle w:val="a9"/>
        <w:spacing w:line="240" w:lineRule="auto"/>
        <w:ind w:firstLine="0"/>
        <w:rPr>
          <w:sz w:val="24"/>
          <w:szCs w:val="24"/>
        </w:rPr>
      </w:pPr>
      <w:r w:rsidRPr="00736748">
        <w:rPr>
          <w:sz w:val="24"/>
          <w:szCs w:val="24"/>
        </w:rPr>
        <w:t>• </w:t>
      </w:r>
      <w:r w:rsidRPr="00736748">
        <w:rPr>
          <w:caps w:val="0"/>
          <w:sz w:val="24"/>
          <w:szCs w:val="24"/>
        </w:rPr>
        <w:t>достижение планируемых результатов освоения АООП НОО, целевых установок, приобретение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с ЗПР, индивидуальными особенностями развития и состояния здоровья</w:t>
      </w:r>
      <w:r w:rsidRPr="00736748">
        <w:rPr>
          <w:sz w:val="24"/>
          <w:szCs w:val="24"/>
        </w:rPr>
        <w:t>;</w:t>
      </w:r>
    </w:p>
    <w:p w:rsidR="00BF06ED" w:rsidRPr="00736748" w:rsidRDefault="00BF06ED" w:rsidP="00736748">
      <w:pPr>
        <w:pStyle w:val="a9"/>
        <w:spacing w:line="240" w:lineRule="auto"/>
        <w:ind w:firstLine="0"/>
        <w:rPr>
          <w:sz w:val="24"/>
          <w:szCs w:val="24"/>
        </w:rPr>
      </w:pPr>
      <w:r w:rsidRPr="00736748">
        <w:rPr>
          <w:sz w:val="24"/>
          <w:szCs w:val="24"/>
        </w:rPr>
        <w:t>• </w:t>
      </w:r>
      <w:r w:rsidRPr="00736748">
        <w:rPr>
          <w:caps w:val="0"/>
          <w:sz w:val="24"/>
          <w:szCs w:val="24"/>
        </w:rPr>
        <w:t xml:space="preserve">становление и развитие личности обучающегося с ЗПР в её индивидуальности, самобытности, уникальности и неповторимости </w:t>
      </w:r>
      <w:r w:rsidRPr="00736748">
        <w:rPr>
          <w:caps w:val="0"/>
          <w:kern w:val="2"/>
          <w:sz w:val="24"/>
          <w:szCs w:val="24"/>
        </w:rPr>
        <w:t>с обеспечением преодоления возможных трудностей познавательного, коммуникативного, двигательного, личностного развития</w:t>
      </w:r>
      <w:r w:rsidRPr="00736748">
        <w:rPr>
          <w:sz w:val="24"/>
          <w:szCs w:val="24"/>
        </w:rPr>
        <w:t>;</w:t>
      </w:r>
    </w:p>
    <w:p w:rsidR="00BF06ED" w:rsidRPr="00736748" w:rsidRDefault="00BF06ED" w:rsidP="00736748">
      <w:pPr>
        <w:pStyle w:val="a9"/>
        <w:spacing w:line="240" w:lineRule="auto"/>
        <w:ind w:firstLine="0"/>
        <w:rPr>
          <w:caps w:val="0"/>
          <w:color w:val="auto"/>
          <w:sz w:val="24"/>
          <w:szCs w:val="24"/>
        </w:rPr>
      </w:pPr>
      <w:r w:rsidRPr="00736748">
        <w:rPr>
          <w:color w:val="auto"/>
          <w:sz w:val="24"/>
          <w:szCs w:val="24"/>
        </w:rPr>
        <w:t>• </w:t>
      </w:r>
      <w:r w:rsidRPr="00736748">
        <w:rPr>
          <w:caps w:val="0"/>
          <w:color w:val="auto"/>
          <w:sz w:val="24"/>
          <w:szCs w:val="24"/>
        </w:rPr>
        <w:t>со</w:t>
      </w:r>
      <w:r w:rsidRPr="00736748">
        <w:rPr>
          <w:caps w:val="0"/>
          <w:color w:val="auto"/>
          <w:sz w:val="24"/>
          <w:szCs w:val="24"/>
          <w:u w:color="000000"/>
        </w:rPr>
        <w:t>здание благоприятных условий для удовлетворения особых образовательных потребностей обучающихся с ЗПР</w:t>
      </w:r>
      <w:r w:rsidRPr="00736748">
        <w:rPr>
          <w:color w:val="auto"/>
          <w:sz w:val="24"/>
          <w:szCs w:val="24"/>
          <w:u w:color="000000"/>
        </w:rPr>
        <w:t>;</w:t>
      </w:r>
    </w:p>
    <w:p w:rsidR="00BF06ED" w:rsidRPr="00736748" w:rsidRDefault="00BF06ED" w:rsidP="00736748">
      <w:pPr>
        <w:pStyle w:val="a9"/>
        <w:spacing w:line="240" w:lineRule="auto"/>
        <w:ind w:firstLine="0"/>
        <w:rPr>
          <w:sz w:val="24"/>
          <w:szCs w:val="24"/>
        </w:rPr>
      </w:pPr>
      <w:r w:rsidRPr="00736748">
        <w:rPr>
          <w:sz w:val="24"/>
          <w:szCs w:val="24"/>
        </w:rPr>
        <w:t>• </w:t>
      </w:r>
      <w:r w:rsidRPr="00736748">
        <w:rPr>
          <w:caps w:val="0"/>
          <w:sz w:val="24"/>
          <w:szCs w:val="24"/>
        </w:rPr>
        <w:t>обеспечение доступности получения качественного начального общего образования</w:t>
      </w:r>
      <w:r w:rsidRPr="00736748">
        <w:rPr>
          <w:sz w:val="24"/>
          <w:szCs w:val="24"/>
        </w:rPr>
        <w:t>;</w:t>
      </w:r>
    </w:p>
    <w:p w:rsidR="00BF06ED" w:rsidRPr="00736748" w:rsidRDefault="00BF06ED" w:rsidP="00736748">
      <w:pPr>
        <w:pStyle w:val="a9"/>
        <w:spacing w:line="240" w:lineRule="auto"/>
        <w:ind w:firstLine="0"/>
        <w:rPr>
          <w:sz w:val="24"/>
          <w:szCs w:val="24"/>
        </w:rPr>
      </w:pPr>
      <w:r w:rsidRPr="00736748">
        <w:rPr>
          <w:sz w:val="24"/>
          <w:szCs w:val="24"/>
        </w:rPr>
        <w:t>• </w:t>
      </w:r>
      <w:r w:rsidRPr="00736748">
        <w:rPr>
          <w:caps w:val="0"/>
          <w:sz w:val="24"/>
          <w:szCs w:val="24"/>
        </w:rPr>
        <w:t>обеспечение преемственности начального общего и основного общего образования</w:t>
      </w:r>
      <w:r w:rsidRPr="00736748">
        <w:rPr>
          <w:sz w:val="24"/>
          <w:szCs w:val="24"/>
        </w:rPr>
        <w:t>;</w:t>
      </w:r>
    </w:p>
    <w:p w:rsidR="00BF06ED" w:rsidRPr="00736748" w:rsidRDefault="00BF06ED" w:rsidP="00736748">
      <w:pPr>
        <w:pStyle w:val="a9"/>
        <w:spacing w:line="240" w:lineRule="auto"/>
        <w:ind w:firstLine="0"/>
        <w:rPr>
          <w:sz w:val="24"/>
          <w:szCs w:val="24"/>
        </w:rPr>
      </w:pPr>
      <w:r w:rsidRPr="00736748">
        <w:rPr>
          <w:sz w:val="24"/>
          <w:szCs w:val="24"/>
        </w:rPr>
        <w:t>• </w:t>
      </w:r>
      <w:r w:rsidRPr="00736748">
        <w:rPr>
          <w:caps w:val="0"/>
          <w:color w:val="auto"/>
          <w:sz w:val="24"/>
          <w:szCs w:val="24"/>
        </w:rPr>
        <w:t>выявление и развитие возможностей и способностей обучающихся с ЗПР, через организацию их общественно полезной деятельности, проведения спортивно–оздоровительной работы, организацию художественного творчества и др.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 соревнований;</w:t>
      </w:r>
    </w:p>
    <w:p w:rsidR="00BF06ED" w:rsidRPr="00736748" w:rsidRDefault="00BF06ED" w:rsidP="00736748">
      <w:pPr>
        <w:pStyle w:val="a9"/>
        <w:spacing w:line="240" w:lineRule="auto"/>
        <w:ind w:firstLine="0"/>
        <w:rPr>
          <w:sz w:val="24"/>
          <w:szCs w:val="24"/>
        </w:rPr>
      </w:pPr>
      <w:r w:rsidRPr="00736748">
        <w:rPr>
          <w:sz w:val="24"/>
          <w:szCs w:val="24"/>
        </w:rPr>
        <w:t>• </w:t>
      </w:r>
      <w:r w:rsidRPr="00736748">
        <w:rPr>
          <w:caps w:val="0"/>
          <w:sz w:val="24"/>
          <w:szCs w:val="24"/>
        </w:rPr>
        <w:t>использование в образовательном процессе современных образовательных технологий деятельностного типа</w:t>
      </w:r>
      <w:r w:rsidRPr="00736748">
        <w:rPr>
          <w:sz w:val="24"/>
          <w:szCs w:val="24"/>
        </w:rPr>
        <w:t>;</w:t>
      </w:r>
    </w:p>
    <w:p w:rsidR="00BF06ED" w:rsidRPr="00736748" w:rsidRDefault="00BF06ED" w:rsidP="00736748">
      <w:pPr>
        <w:pStyle w:val="a9"/>
        <w:spacing w:line="240" w:lineRule="auto"/>
        <w:ind w:firstLine="0"/>
        <w:rPr>
          <w:sz w:val="24"/>
          <w:szCs w:val="24"/>
        </w:rPr>
      </w:pPr>
      <w:r w:rsidRPr="00736748">
        <w:rPr>
          <w:sz w:val="24"/>
          <w:szCs w:val="24"/>
        </w:rPr>
        <w:t>• </w:t>
      </w:r>
      <w:r w:rsidRPr="00736748">
        <w:rPr>
          <w:caps w:val="0"/>
          <w:sz w:val="24"/>
          <w:szCs w:val="24"/>
        </w:rPr>
        <w:t>предоставление обучающимся возможности для эффективной самостоятельной работы</w:t>
      </w:r>
      <w:r w:rsidRPr="00736748">
        <w:rPr>
          <w:sz w:val="24"/>
          <w:szCs w:val="24"/>
        </w:rPr>
        <w:t>;</w:t>
      </w:r>
    </w:p>
    <w:p w:rsidR="00BF06ED" w:rsidRPr="00736748" w:rsidRDefault="00BF06ED" w:rsidP="00736748">
      <w:pPr>
        <w:pStyle w:val="a9"/>
        <w:spacing w:line="240" w:lineRule="auto"/>
        <w:ind w:firstLine="0"/>
        <w:rPr>
          <w:sz w:val="24"/>
          <w:szCs w:val="24"/>
        </w:rPr>
      </w:pPr>
      <w:r w:rsidRPr="00736748">
        <w:rPr>
          <w:sz w:val="24"/>
          <w:szCs w:val="24"/>
        </w:rPr>
        <w:t>• </w:t>
      </w:r>
      <w:r w:rsidRPr="00736748">
        <w:rPr>
          <w:caps w:val="0"/>
          <w:sz w:val="24"/>
          <w:szCs w:val="24"/>
        </w:rPr>
        <w:t>участие педагогических работников, обучающихся, их родителей (законных представителей) и общественности в проектировании и развитии внутришкольной социальной среды;</w:t>
      </w:r>
    </w:p>
    <w:p w:rsidR="00BF06ED" w:rsidRPr="00736748" w:rsidRDefault="00BF06ED" w:rsidP="00736748">
      <w:pPr>
        <w:pStyle w:val="a9"/>
        <w:spacing w:line="240" w:lineRule="auto"/>
        <w:ind w:firstLine="0"/>
        <w:rPr>
          <w:sz w:val="24"/>
          <w:szCs w:val="24"/>
        </w:rPr>
      </w:pPr>
      <w:r w:rsidRPr="00736748">
        <w:rPr>
          <w:sz w:val="24"/>
          <w:szCs w:val="24"/>
        </w:rPr>
        <w:t>• </w:t>
      </w:r>
      <w:r w:rsidRPr="00736748">
        <w:rPr>
          <w:caps w:val="0"/>
          <w:sz w:val="24"/>
          <w:szCs w:val="24"/>
        </w:rPr>
        <w:t>включение обучающихся в процессы познания и преобразования внешкольной социальной среды (населённого пункта, района, города).</w:t>
      </w:r>
    </w:p>
    <w:p w:rsidR="00BF06ED" w:rsidRPr="00736748" w:rsidRDefault="00C45563" w:rsidP="00C45563">
      <w:pPr>
        <w:pStyle w:val="14TexstOSNOVA1012"/>
        <w:spacing w:line="240" w:lineRule="auto"/>
        <w:ind w:firstLine="0"/>
        <w:rPr>
          <w:rFonts w:ascii="Times New Roman" w:hAnsi="Times New Roman" w:cs="Times New Roman"/>
          <w:b/>
          <w:color w:val="auto"/>
          <w:sz w:val="24"/>
          <w:szCs w:val="24"/>
        </w:rPr>
      </w:pPr>
      <w:r>
        <w:rPr>
          <w:rFonts w:ascii="Times New Roman" w:hAnsi="Times New Roman" w:cs="Times New Roman"/>
          <w:b/>
          <w:sz w:val="24"/>
          <w:szCs w:val="24"/>
        </w:rPr>
        <w:t xml:space="preserve">2.1.2. </w:t>
      </w:r>
      <w:r w:rsidR="00BF06ED" w:rsidRPr="00736748">
        <w:rPr>
          <w:rFonts w:ascii="Times New Roman" w:hAnsi="Times New Roman" w:cs="Times New Roman"/>
          <w:b/>
          <w:sz w:val="24"/>
          <w:szCs w:val="24"/>
        </w:rPr>
        <w:t>Общая характеристика адаптированной основной общеобразовательной программы начального общего образования обучающихся с задержкой психического развития</w:t>
      </w:r>
    </w:p>
    <w:p w:rsidR="00BF06ED" w:rsidRPr="00736748" w:rsidRDefault="00BF06ED" w:rsidP="00C45563">
      <w:pPr>
        <w:spacing w:after="0" w:line="240" w:lineRule="auto"/>
        <w:ind w:firstLine="708"/>
        <w:jc w:val="both"/>
        <w:rPr>
          <w:rFonts w:ascii="Times New Roman" w:hAnsi="Times New Roman" w:cs="Times New Roman"/>
          <w:sz w:val="24"/>
          <w:szCs w:val="24"/>
          <w:lang w:val="ru-RU"/>
        </w:rPr>
      </w:pPr>
      <w:r w:rsidRPr="00736748">
        <w:rPr>
          <w:rFonts w:ascii="Times New Roman" w:hAnsi="Times New Roman" w:cs="Times New Roman"/>
          <w:sz w:val="24"/>
          <w:szCs w:val="24"/>
          <w:u w:color="000000"/>
          <w:lang w:val="ru-RU"/>
        </w:rPr>
        <w:t xml:space="preserve">Адаптированная основная общеобразовательная программа начального общего образования обучающихся с ОВЗ (вариант 7.1.) разработана в соответствии с требованиями федерального государственного образовательного стандарта начального общего образования для обучающихся с ограниченными возможностями здоровья к структуре адаптированной основной общеобразовательной программы, </w:t>
      </w:r>
      <w:r w:rsidRPr="00736748">
        <w:rPr>
          <w:rFonts w:ascii="Times New Roman" w:hAnsi="Times New Roman" w:cs="Times New Roman"/>
          <w:sz w:val="24"/>
          <w:szCs w:val="24"/>
          <w:lang w:val="ru-RU"/>
        </w:rPr>
        <w:t>условиям ее реализации и результатам освоения.</w:t>
      </w:r>
    </w:p>
    <w:p w:rsidR="00BF06ED" w:rsidRPr="00736748" w:rsidRDefault="00BF06ED" w:rsidP="00C45563">
      <w:pPr>
        <w:spacing w:after="0" w:line="240" w:lineRule="auto"/>
        <w:ind w:firstLine="708"/>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 xml:space="preserve">Вариант 7.1. предполагает, что обучающийся с ЗПР получает образование, полностью соответствующее по итоговым достижениям к моменту завершения обучения образованию обучающихся, не имеющих ограничений по возможностям здоровья, в те же сроки обучения (1 - 4 классы). </w:t>
      </w:r>
    </w:p>
    <w:p w:rsidR="00C45563" w:rsidRDefault="00BF06ED" w:rsidP="00C45563">
      <w:pPr>
        <w:spacing w:after="0" w:line="240" w:lineRule="auto"/>
        <w:ind w:firstLine="708"/>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 xml:space="preserve">АООП НОО представляет собой адаптированный вариант основной образовательной программы начального общего образования (далее — ООП НОО). Требования к структуре АООП НОО (в том числе соотношению обязательной части и части, формируемой участниками образовательных отношений и их объему) и </w:t>
      </w:r>
      <w:r w:rsidRPr="00736748">
        <w:rPr>
          <w:rFonts w:ascii="Times New Roman" w:hAnsi="Times New Roman" w:cs="Times New Roman"/>
          <w:sz w:val="24"/>
          <w:szCs w:val="24"/>
          <w:lang w:val="ru-RU"/>
        </w:rPr>
        <w:lastRenderedPageBreak/>
        <w:t>результатам ее освоения соответствуют федеральному государственному стандарту начального общего образования</w:t>
      </w:r>
      <w:r w:rsidRPr="00736748">
        <w:rPr>
          <w:rStyle w:val="af"/>
          <w:rFonts w:ascii="Times New Roman" w:hAnsi="Times New Roman" w:cs="Times New Roman"/>
          <w:sz w:val="24"/>
          <w:szCs w:val="24"/>
        </w:rPr>
        <w:footnoteReference w:id="3"/>
      </w:r>
      <w:r w:rsidRPr="00736748">
        <w:rPr>
          <w:rFonts w:ascii="Times New Roman" w:hAnsi="Times New Roman" w:cs="Times New Roman"/>
          <w:sz w:val="24"/>
          <w:szCs w:val="24"/>
          <w:lang w:val="ru-RU"/>
        </w:rPr>
        <w:t xml:space="preserve"> (далее — ФГОС НОО). </w:t>
      </w:r>
    </w:p>
    <w:p w:rsidR="00BF06ED" w:rsidRPr="00736748" w:rsidRDefault="00BF06ED" w:rsidP="00C45563">
      <w:pPr>
        <w:spacing w:after="0" w:line="240" w:lineRule="auto"/>
        <w:ind w:firstLine="708"/>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 xml:space="preserve">Адаптация программы предполагает введение </w:t>
      </w:r>
      <w:r w:rsidRPr="00C45563">
        <w:rPr>
          <w:rFonts w:ascii="Times New Roman" w:hAnsi="Times New Roman" w:cs="Times New Roman"/>
          <w:b/>
          <w:i/>
          <w:sz w:val="24"/>
          <w:szCs w:val="24"/>
          <w:lang w:val="ru-RU"/>
        </w:rPr>
        <w:t>программы коррекционной работы</w:t>
      </w:r>
      <w:r w:rsidRPr="00736748">
        <w:rPr>
          <w:rFonts w:ascii="Times New Roman" w:hAnsi="Times New Roman" w:cs="Times New Roman"/>
          <w:sz w:val="24"/>
          <w:szCs w:val="24"/>
          <w:lang w:val="ru-RU"/>
        </w:rPr>
        <w:t xml:space="preserve">, ориентированной на удовлетворение особых образовательных потребностей обучающихся с ЗПР и поддержку в освоении АООП НОО, требований к результатам освоения программы коррекционной работы и условиям реализации АООП НОО. Обязательными условиями реализации АООП НОО обучающихся с ЗПР является психолого-педагогическое сопровождение обучающегося, согласованная работа учителя начальных классов с педагогами, реализующими программу коррекционной работы, содержание которой </w:t>
      </w:r>
      <w:r w:rsidRPr="00736748">
        <w:rPr>
          <w:rFonts w:ascii="Times New Roman" w:hAnsi="Times New Roman" w:cs="Times New Roman"/>
          <w:sz w:val="24"/>
          <w:szCs w:val="24"/>
          <w:u w:color="000000"/>
          <w:lang w:val="ru-RU"/>
        </w:rPr>
        <w:t>для каждого обучающегося определяется с учетом его особых образовательных потребностей на основе рекомендаций ПМПК, ИПР.</w:t>
      </w:r>
    </w:p>
    <w:p w:rsidR="00BF06ED" w:rsidRPr="00736748" w:rsidRDefault="00BF06ED" w:rsidP="00736748">
      <w:pPr>
        <w:pStyle w:val="14TexstOSNOVA1012"/>
        <w:spacing w:line="240" w:lineRule="auto"/>
        <w:ind w:firstLine="0"/>
        <w:rPr>
          <w:rFonts w:ascii="Times New Roman" w:hAnsi="Times New Roman" w:cs="Times New Roman"/>
          <w:b/>
          <w:color w:val="auto"/>
          <w:sz w:val="24"/>
          <w:szCs w:val="24"/>
        </w:rPr>
      </w:pPr>
      <w:r w:rsidRPr="00736748">
        <w:rPr>
          <w:rFonts w:ascii="Times New Roman" w:hAnsi="Times New Roman" w:cs="Times New Roman"/>
          <w:b/>
          <w:color w:val="auto"/>
          <w:sz w:val="24"/>
          <w:szCs w:val="24"/>
        </w:rPr>
        <w:t>Психолого-педагогическая характеристика обучающихся с ЗПР</w:t>
      </w:r>
    </w:p>
    <w:p w:rsidR="00BF06ED" w:rsidRPr="00736748" w:rsidRDefault="00BF06ED" w:rsidP="00C45563">
      <w:pPr>
        <w:pStyle w:val="14TexstOSNOVA1012"/>
        <w:spacing w:line="240" w:lineRule="auto"/>
        <w:ind w:firstLine="708"/>
        <w:rPr>
          <w:rFonts w:ascii="Times New Roman" w:hAnsi="Times New Roman" w:cs="Times New Roman"/>
          <w:color w:val="auto"/>
          <w:sz w:val="24"/>
          <w:szCs w:val="24"/>
        </w:rPr>
      </w:pPr>
      <w:r w:rsidRPr="00736748">
        <w:rPr>
          <w:rFonts w:ascii="Times New Roman" w:hAnsi="Times New Roman" w:cs="Times New Roman"/>
          <w:color w:val="auto"/>
          <w:sz w:val="24"/>
          <w:szCs w:val="24"/>
        </w:rPr>
        <w:t>Обучающиеся с ЗПР— это дети, имеющее недостатки в психологическом развитии, подтвержденные ПМПК и препятствующие получению образования без создания специальных условий</w:t>
      </w:r>
      <w:r w:rsidRPr="00736748">
        <w:rPr>
          <w:rFonts w:ascii="Times New Roman" w:hAnsi="Times New Roman" w:cs="Times New Roman"/>
          <w:color w:val="auto"/>
          <w:sz w:val="24"/>
          <w:szCs w:val="24"/>
          <w:vertAlign w:val="superscript"/>
        </w:rPr>
        <w:footnoteReference w:id="4"/>
      </w:r>
      <w:r w:rsidRPr="00736748">
        <w:rPr>
          <w:rFonts w:ascii="Times New Roman" w:hAnsi="Times New Roman" w:cs="Times New Roman"/>
          <w:color w:val="auto"/>
          <w:sz w:val="24"/>
          <w:szCs w:val="24"/>
        </w:rPr>
        <w:t>.</w:t>
      </w:r>
    </w:p>
    <w:p w:rsidR="00BF06ED" w:rsidRPr="00736748" w:rsidRDefault="00BF06ED" w:rsidP="00C45563">
      <w:pPr>
        <w:spacing w:after="0" w:line="240" w:lineRule="auto"/>
        <w:ind w:firstLine="708"/>
        <w:jc w:val="both"/>
        <w:rPr>
          <w:rFonts w:ascii="Times New Roman" w:hAnsi="Times New Roman" w:cs="Times New Roman"/>
          <w:sz w:val="24"/>
          <w:szCs w:val="24"/>
          <w:lang w:val="ru-RU"/>
        </w:rPr>
      </w:pPr>
      <w:r w:rsidRPr="00736748">
        <w:rPr>
          <w:rFonts w:ascii="Times New Roman" w:hAnsi="Times New Roman" w:cs="Times New Roman"/>
          <w:bCs/>
          <w:iCs/>
          <w:sz w:val="24"/>
          <w:szCs w:val="24"/>
          <w:lang w:val="ru-RU"/>
        </w:rPr>
        <w:t xml:space="preserve">Категория обучающихся с </w:t>
      </w:r>
      <w:r w:rsidRPr="00736748">
        <w:rPr>
          <w:rFonts w:ascii="Times New Roman" w:hAnsi="Times New Roman" w:cs="Times New Roman"/>
          <w:sz w:val="24"/>
          <w:szCs w:val="24"/>
          <w:lang w:val="ru-RU"/>
        </w:rPr>
        <w:t>ЗПР –</w:t>
      </w:r>
      <w:r w:rsidRPr="00736748">
        <w:rPr>
          <w:rFonts w:ascii="Times New Roman" w:hAnsi="Times New Roman" w:cs="Times New Roman"/>
          <w:bCs/>
          <w:sz w:val="24"/>
          <w:szCs w:val="24"/>
          <w:lang w:val="ru-RU"/>
        </w:rPr>
        <w:t xml:space="preserve"> наиболее многочисленная среди детей с ограниченными возможностями здоровья (ОВЗ) и неоднородная по составу группа школьников.</w:t>
      </w:r>
      <w:r w:rsidRPr="00736748">
        <w:rPr>
          <w:rFonts w:ascii="Times New Roman" w:hAnsi="Times New Roman" w:cs="Times New Roman"/>
          <w:sz w:val="24"/>
          <w:szCs w:val="24"/>
          <w:lang w:val="ru-RU"/>
        </w:rPr>
        <w:t xml:space="preserve">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заболевания, неблагоприятные условия воспитания, психическая и социальная депривация. 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 </w:t>
      </w:r>
    </w:p>
    <w:p w:rsidR="00BF06ED" w:rsidRPr="00736748" w:rsidRDefault="00BF06ED" w:rsidP="00C45563">
      <w:pPr>
        <w:spacing w:after="0" w:line="240" w:lineRule="auto"/>
        <w:ind w:firstLine="708"/>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Все обучающиеся с ЗПР испытывают в той или иной степени выраженные затруднения в усвоении учебных программ, обусловленные недостаточными 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Общими для всех обучающихся с ЗПР являются в разной степени выраженные недостатки в формировании высших психических функций, замедленный темп либо неравномерное становление познавательной деятельности, трудности произвольной саморегуляции. Достаточно часто у обучающихся 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w:t>
      </w:r>
    </w:p>
    <w:p w:rsidR="00BF06ED" w:rsidRPr="00736748" w:rsidRDefault="00BF06ED" w:rsidP="00C45563">
      <w:pPr>
        <w:pStyle w:val="14TexstOSNOVA1012"/>
        <w:spacing w:line="240" w:lineRule="auto"/>
        <w:ind w:firstLine="708"/>
        <w:rPr>
          <w:rFonts w:ascii="Times New Roman" w:hAnsi="Times New Roman" w:cs="Times New Roman"/>
          <w:color w:val="auto"/>
          <w:sz w:val="24"/>
          <w:szCs w:val="24"/>
        </w:rPr>
      </w:pPr>
      <w:r w:rsidRPr="00736748">
        <w:rPr>
          <w:rFonts w:ascii="Times New Roman" w:hAnsi="Times New Roman" w:cs="Times New Roman"/>
          <w:color w:val="auto"/>
          <w:sz w:val="24"/>
          <w:szCs w:val="24"/>
        </w:rPr>
        <w:t>Уровень психического развития поступающего в школу ребёнка с ЗПР зависит не только от характера и степени выраженности первичного (как правило, биологического по своей природе) нарушения, но и от качества предшествующего обучения и воспитания (раннего и дошкольного).</w:t>
      </w:r>
    </w:p>
    <w:p w:rsidR="00BF06ED" w:rsidRPr="00736748" w:rsidRDefault="00BF06ED" w:rsidP="00C45563">
      <w:pPr>
        <w:pStyle w:val="14TexstOSNOVA1012"/>
        <w:spacing w:line="240" w:lineRule="auto"/>
        <w:ind w:firstLine="708"/>
        <w:rPr>
          <w:rFonts w:ascii="Times New Roman" w:hAnsi="Times New Roman" w:cs="Times New Roman"/>
          <w:color w:val="auto"/>
          <w:sz w:val="24"/>
          <w:szCs w:val="24"/>
        </w:rPr>
      </w:pPr>
      <w:r w:rsidRPr="00736748">
        <w:rPr>
          <w:rFonts w:ascii="Times New Roman" w:hAnsi="Times New Roman" w:cs="Times New Roman"/>
          <w:color w:val="auto"/>
          <w:sz w:val="24"/>
          <w:szCs w:val="24"/>
        </w:rPr>
        <w:t xml:space="preserve">Диапазон различий в развитии обучающихся с ЗПР достаточно велик – от практически нормально развивающихся, испытывающих временные и относительно легко устранимые трудности, до обучающихся с выраженными и сложными по структуре нарушениями когнитивной и аффективно-поведенческой сфер личности. От обучающихся, способных при специальной поддержке на равных обучаться совместно со здоровыми сверстниками, до обучающихся, нуждающихся при получении начального </w:t>
      </w:r>
      <w:r w:rsidRPr="00736748">
        <w:rPr>
          <w:rFonts w:ascii="Times New Roman" w:hAnsi="Times New Roman" w:cs="Times New Roman"/>
          <w:color w:val="auto"/>
          <w:sz w:val="24"/>
          <w:szCs w:val="24"/>
        </w:rPr>
        <w:lastRenderedPageBreak/>
        <w:t xml:space="preserve">общего образования в систематической и комплексной (психолого-медико-педагогической) коррекционной помощи. </w:t>
      </w:r>
    </w:p>
    <w:p w:rsidR="00BF06ED" w:rsidRPr="00736748" w:rsidRDefault="00BF06ED" w:rsidP="00C45563">
      <w:pPr>
        <w:widowControl w:val="0"/>
        <w:spacing w:after="0" w:line="240" w:lineRule="auto"/>
        <w:ind w:firstLine="708"/>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 соответствующих возможностям и потребностям обучающихся с ЗПР и направленных на преодоление существующих ограничений в получении образования, вызванных тяжестью нарушения психического развития и способностью или неспособностью обучающегося к освоению образования, сопоставимого по срокам с образованием здоровых сверстников.</w:t>
      </w:r>
    </w:p>
    <w:p w:rsidR="00BF06ED" w:rsidRPr="00736748" w:rsidRDefault="00BF06ED" w:rsidP="00C45563">
      <w:pPr>
        <w:pStyle w:val="14TexstOSNOVA1012"/>
        <w:spacing w:line="240" w:lineRule="auto"/>
        <w:ind w:firstLine="708"/>
        <w:rPr>
          <w:rFonts w:ascii="Times New Roman" w:hAnsi="Times New Roman" w:cs="Times New Roman"/>
          <w:color w:val="auto"/>
          <w:sz w:val="24"/>
          <w:szCs w:val="24"/>
        </w:rPr>
      </w:pPr>
      <w:r w:rsidRPr="00736748">
        <w:rPr>
          <w:rFonts w:ascii="Times New Roman" w:hAnsi="Times New Roman" w:cs="Times New Roman"/>
          <w:color w:val="auto"/>
          <w:sz w:val="24"/>
          <w:szCs w:val="24"/>
        </w:rPr>
        <w:t>Дифференциация образовательных программ начального общего образования обучающихся с ЗПР должна соотноситься с дифференциацией этой категории обучающихся в соответствии с характером и структурой нарушения психического развития. Задача разграничения вариантов ЗПР и рекомендации варианта образовательной программы возлагается на ПМПК. Общие ориентиры для рекомендации обучения по АООП НОО (вариант 7.1) могут быть представлены следующим образом.</w:t>
      </w:r>
    </w:p>
    <w:p w:rsidR="00BF06ED" w:rsidRPr="00736748" w:rsidRDefault="00BF06ED" w:rsidP="00C45563">
      <w:pPr>
        <w:spacing w:after="0" w:line="240" w:lineRule="auto"/>
        <w:ind w:firstLine="708"/>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АООП НОО (вариант 7.1) адресована обучающимся с ЗПР, достигшим к моменту поступления в школу уровня психофизического развития близкого возрастной норме, но отмечаются трудности произвольной саморегуляции, проявляющейся в условиях деятельности и организованного поведения, и признаки общей социально-эмоциональной незрелости. Кроме того, у данной категории обучающихся могут отмечаться признаки легкой органической недостаточности центральной нервной системы (ЦНС),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 Помимо перечисленных характеристик, у обучающихся могут отмечаться типичные, в разной степени выраженные, дисфункции в сферах пространственных представлений, зрительно-моторной координации, фонетико-фонематического развития, нейродинамики и др. Но при этом наблюдается устойчивость форм адаптивного поведения.</w:t>
      </w:r>
    </w:p>
    <w:p w:rsidR="00BF06ED" w:rsidRPr="00736748" w:rsidRDefault="00BF06ED" w:rsidP="00736748">
      <w:pPr>
        <w:spacing w:after="0" w:line="240" w:lineRule="auto"/>
        <w:jc w:val="both"/>
        <w:rPr>
          <w:rFonts w:ascii="Times New Roman" w:hAnsi="Times New Roman" w:cs="Times New Roman"/>
          <w:b/>
          <w:sz w:val="24"/>
          <w:szCs w:val="24"/>
          <w:lang w:val="ru-RU"/>
        </w:rPr>
      </w:pPr>
      <w:r w:rsidRPr="00736748">
        <w:rPr>
          <w:rFonts w:ascii="Times New Roman" w:hAnsi="Times New Roman" w:cs="Times New Roman"/>
          <w:b/>
          <w:sz w:val="24"/>
          <w:szCs w:val="24"/>
          <w:lang w:val="ru-RU"/>
        </w:rPr>
        <w:t>Особые образовательные потребности обучающихся с ЗПР</w:t>
      </w:r>
    </w:p>
    <w:p w:rsidR="00BF06ED" w:rsidRPr="00736748" w:rsidRDefault="00BF06ED" w:rsidP="00C45563">
      <w:pPr>
        <w:pStyle w:val="14TexstOSNOVA1012"/>
        <w:spacing w:line="240" w:lineRule="auto"/>
        <w:ind w:firstLine="708"/>
        <w:rPr>
          <w:rFonts w:ascii="Times New Roman" w:hAnsi="Times New Roman" w:cs="Times New Roman"/>
          <w:b/>
          <w:caps/>
          <w:color w:val="auto"/>
          <w:sz w:val="24"/>
          <w:szCs w:val="24"/>
          <w:shd w:val="clear" w:color="auto" w:fill="FFFFFF"/>
        </w:rPr>
      </w:pPr>
      <w:r w:rsidRPr="00736748">
        <w:rPr>
          <w:rFonts w:ascii="Times New Roman" w:hAnsi="Times New Roman" w:cs="Times New Roman"/>
          <w:color w:val="auto"/>
          <w:sz w:val="24"/>
          <w:szCs w:val="24"/>
        </w:rPr>
        <w:t xml:space="preserve">Особые образовательные потребности различаются у обучающихся с ОВЗ разных категорий, поскольку задаются спецификой нарушения психического развития, определяют особую логику построения учебного процесса и находят своё отражение в структуре и содержании образования. Наряду с этим </w:t>
      </w:r>
      <w:r w:rsidRPr="00736748">
        <w:rPr>
          <w:rFonts w:ascii="Times New Roman" w:hAnsi="Times New Roman" w:cs="Times New Roman"/>
          <w:color w:val="auto"/>
          <w:sz w:val="24"/>
          <w:szCs w:val="24"/>
          <w:shd w:val="clear" w:color="auto" w:fill="FFFFFF"/>
        </w:rPr>
        <w:t>современные научные представления об особенностях психофизического развития разных групп обучающихся позволяют выделить образовательные потребности, как общие для всех обучающихся с ОВЗ</w:t>
      </w:r>
      <w:r w:rsidRPr="00736748">
        <w:rPr>
          <w:rStyle w:val="af"/>
          <w:rFonts w:ascii="Times New Roman" w:hAnsi="Times New Roman" w:cs="Times New Roman"/>
          <w:color w:val="auto"/>
          <w:sz w:val="24"/>
          <w:szCs w:val="24"/>
          <w:shd w:val="clear" w:color="auto" w:fill="FFFFFF"/>
        </w:rPr>
        <w:footnoteReference w:id="5"/>
      </w:r>
      <w:r w:rsidRPr="00736748">
        <w:rPr>
          <w:rFonts w:ascii="Times New Roman" w:hAnsi="Times New Roman" w:cs="Times New Roman"/>
          <w:color w:val="auto"/>
          <w:sz w:val="24"/>
          <w:szCs w:val="24"/>
          <w:shd w:val="clear" w:color="auto" w:fill="FFFFFF"/>
        </w:rPr>
        <w:t xml:space="preserve">, так и специфические. </w:t>
      </w:r>
    </w:p>
    <w:p w:rsidR="00BF06ED" w:rsidRPr="00736748" w:rsidRDefault="00BF06ED" w:rsidP="00736748">
      <w:pPr>
        <w:pStyle w:val="09PodZAG"/>
        <w:widowControl w:val="0"/>
        <w:spacing w:after="0" w:line="240" w:lineRule="auto"/>
        <w:jc w:val="both"/>
        <w:rPr>
          <w:rFonts w:ascii="Times New Roman" w:hAnsi="Times New Roman" w:cs="Times New Roman"/>
          <w:b w:val="0"/>
          <w:caps w:val="0"/>
          <w:color w:val="auto"/>
          <w:sz w:val="24"/>
          <w:szCs w:val="24"/>
          <w:shd w:val="clear" w:color="auto" w:fill="FFFFFF"/>
        </w:rPr>
      </w:pPr>
      <w:r w:rsidRPr="00736748">
        <w:rPr>
          <w:rFonts w:ascii="Times New Roman" w:hAnsi="Times New Roman" w:cs="Times New Roman"/>
          <w:b w:val="0"/>
          <w:caps w:val="0"/>
          <w:color w:val="auto"/>
          <w:sz w:val="24"/>
          <w:szCs w:val="24"/>
          <w:shd w:val="clear" w:color="auto" w:fill="FFFFFF"/>
        </w:rPr>
        <w:t xml:space="preserve">К общим потребностям относятся: </w:t>
      </w:r>
    </w:p>
    <w:p w:rsidR="00BF06ED" w:rsidRPr="00736748" w:rsidRDefault="00BF06ED" w:rsidP="00736748">
      <w:pPr>
        <w:pStyle w:val="p4"/>
        <w:numPr>
          <w:ilvl w:val="0"/>
          <w:numId w:val="2"/>
        </w:numPr>
        <w:spacing w:before="0" w:beforeAutospacing="0" w:after="0" w:afterAutospacing="0"/>
        <w:ind w:left="0" w:firstLine="0"/>
        <w:jc w:val="both"/>
      </w:pPr>
      <w:r w:rsidRPr="00736748">
        <w:t>получение специальной помощи средствами образования сразу же после выявления первичного нарушения развития;</w:t>
      </w:r>
    </w:p>
    <w:p w:rsidR="00BF06ED" w:rsidRPr="00736748" w:rsidRDefault="00BF06ED" w:rsidP="00736748">
      <w:pPr>
        <w:pStyle w:val="p4"/>
        <w:numPr>
          <w:ilvl w:val="0"/>
          <w:numId w:val="2"/>
        </w:numPr>
        <w:tabs>
          <w:tab w:val="left" w:pos="1021"/>
        </w:tabs>
        <w:spacing w:before="0" w:beforeAutospacing="0" w:after="0" w:afterAutospacing="0"/>
        <w:ind w:left="0" w:firstLine="0"/>
        <w:jc w:val="both"/>
      </w:pPr>
      <w:r w:rsidRPr="00736748">
        <w:t>выделение пропедевтического периода в образовании, обеспечивающего преемственность между дошкольным и школьным этапами;</w:t>
      </w:r>
    </w:p>
    <w:p w:rsidR="00BF06ED" w:rsidRPr="00736748" w:rsidRDefault="00BF06ED" w:rsidP="00736748">
      <w:pPr>
        <w:pStyle w:val="p4"/>
        <w:numPr>
          <w:ilvl w:val="0"/>
          <w:numId w:val="2"/>
        </w:numPr>
        <w:tabs>
          <w:tab w:val="left" w:pos="1021"/>
        </w:tabs>
        <w:spacing w:before="0" w:beforeAutospacing="0" w:after="0" w:afterAutospacing="0"/>
        <w:ind w:left="0" w:firstLine="0"/>
        <w:jc w:val="both"/>
      </w:pPr>
      <w:r w:rsidRPr="00736748">
        <w:t>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обучающегося с ОВЗ;</w:t>
      </w:r>
    </w:p>
    <w:p w:rsidR="00BF06ED" w:rsidRPr="00736748" w:rsidRDefault="00BF06ED" w:rsidP="00736748">
      <w:pPr>
        <w:pStyle w:val="p4"/>
        <w:numPr>
          <w:ilvl w:val="0"/>
          <w:numId w:val="2"/>
        </w:numPr>
        <w:tabs>
          <w:tab w:val="left" w:pos="1021"/>
        </w:tabs>
        <w:spacing w:before="0" w:beforeAutospacing="0" w:after="0" w:afterAutospacing="0"/>
        <w:ind w:left="0" w:firstLine="0"/>
        <w:jc w:val="both"/>
      </w:pPr>
      <w:r w:rsidRPr="00736748">
        <w:t>обязательность непрерывности коррекционно-развивающего процесса, реализуемого, как через содержание предметных областей, так и в процессе индивидуальной работы;</w:t>
      </w:r>
    </w:p>
    <w:p w:rsidR="00BF06ED" w:rsidRPr="00736748" w:rsidRDefault="00BF06ED" w:rsidP="00736748">
      <w:pPr>
        <w:pStyle w:val="p4"/>
        <w:spacing w:before="0" w:beforeAutospacing="0" w:after="0" w:afterAutospacing="0"/>
        <w:jc w:val="both"/>
      </w:pPr>
      <w:r w:rsidRPr="00736748">
        <w:rPr>
          <w:rStyle w:val="s1"/>
        </w:rPr>
        <w:lastRenderedPageBreak/>
        <w:sym w:font="Symbol" w:char="F0B7"/>
      </w:r>
      <w:r w:rsidRPr="00736748">
        <w:rPr>
          <w:rStyle w:val="s1"/>
        </w:rPr>
        <w:t> </w:t>
      </w:r>
      <w:r w:rsidRPr="00736748">
        <w:t>психологическое сопровождение, оптимизирующее взаимодействие ребенка с педагогами и соучениками; </w:t>
      </w:r>
    </w:p>
    <w:p w:rsidR="00BF06ED" w:rsidRPr="00736748" w:rsidRDefault="00BF06ED" w:rsidP="00736748">
      <w:pPr>
        <w:pStyle w:val="p4"/>
        <w:spacing w:before="0" w:beforeAutospacing="0" w:after="0" w:afterAutospacing="0"/>
        <w:jc w:val="both"/>
      </w:pPr>
      <w:r w:rsidRPr="00736748">
        <w:rPr>
          <w:rStyle w:val="s1"/>
        </w:rPr>
        <w:sym w:font="Symbol" w:char="F0B7"/>
      </w:r>
      <w:r w:rsidRPr="00736748">
        <w:rPr>
          <w:rStyle w:val="s1"/>
        </w:rPr>
        <w:t> </w:t>
      </w:r>
      <w:r w:rsidRPr="00736748">
        <w:t>психологическое сопровождение, направленное на установление взаимодействия семьи и образовательной организации;</w:t>
      </w:r>
    </w:p>
    <w:p w:rsidR="00BF06ED" w:rsidRPr="00736748" w:rsidRDefault="00BF06ED" w:rsidP="00736748">
      <w:pPr>
        <w:pStyle w:val="p4"/>
        <w:spacing w:before="0" w:beforeAutospacing="0" w:after="0" w:afterAutospacing="0"/>
        <w:jc w:val="both"/>
      </w:pPr>
      <w:r w:rsidRPr="00736748">
        <w:rPr>
          <w:rStyle w:val="s1"/>
        </w:rPr>
        <w:sym w:font="Symbol" w:char="F0B7"/>
      </w:r>
      <w:r w:rsidRPr="00736748">
        <w:rPr>
          <w:rStyle w:val="s1"/>
        </w:rPr>
        <w:t> </w:t>
      </w:r>
      <w:r w:rsidRPr="00736748">
        <w:t>постепенное расширение образовательного пространства, выходящего за пределы образовательной организации.</w:t>
      </w:r>
    </w:p>
    <w:p w:rsidR="00BF06ED" w:rsidRPr="00736748" w:rsidRDefault="00BF06ED" w:rsidP="00C45563">
      <w:pPr>
        <w:pStyle w:val="p4"/>
        <w:spacing w:before="0" w:beforeAutospacing="0" w:after="0" w:afterAutospacing="0"/>
        <w:ind w:firstLine="708"/>
        <w:jc w:val="both"/>
      </w:pPr>
      <w:r w:rsidRPr="00736748">
        <w:rPr>
          <w:shd w:val="clear" w:color="auto" w:fill="FFFFFF"/>
        </w:rPr>
        <w:t>Для обучающихся с ЗПР, осваивающих АООП НОО (вариант 7.1), характерны следующие специфические образовательные потребности:</w:t>
      </w:r>
    </w:p>
    <w:p w:rsidR="00BF06ED" w:rsidRPr="00736748" w:rsidRDefault="00BF06ED" w:rsidP="00736748">
      <w:pPr>
        <w:spacing w:after="0" w:line="240" w:lineRule="auto"/>
        <w:ind w:right="99"/>
        <w:jc w:val="both"/>
        <w:rPr>
          <w:rFonts w:ascii="Times New Roman" w:hAnsi="Times New Roman" w:cs="Times New Roman"/>
          <w:sz w:val="24"/>
          <w:szCs w:val="24"/>
          <w:lang w:val="ru-RU"/>
        </w:rPr>
      </w:pPr>
      <w:r w:rsidRPr="00736748">
        <w:rPr>
          <w:rStyle w:val="s1"/>
          <w:rFonts w:ascii="Times New Roman" w:hAnsi="Times New Roman" w:cs="Times New Roman"/>
          <w:sz w:val="24"/>
          <w:szCs w:val="24"/>
        </w:rPr>
        <w:sym w:font="Symbol" w:char="F0B7"/>
      </w:r>
      <w:r w:rsidRPr="00736748">
        <w:rPr>
          <w:rStyle w:val="s1"/>
          <w:rFonts w:ascii="Times New Roman" w:hAnsi="Times New Roman" w:cs="Times New Roman"/>
          <w:sz w:val="24"/>
          <w:szCs w:val="24"/>
        </w:rPr>
        <w:t> </w:t>
      </w:r>
      <w:r w:rsidRPr="00736748">
        <w:rPr>
          <w:rFonts w:ascii="Times New Roman" w:hAnsi="Times New Roman" w:cs="Times New Roman"/>
          <w:sz w:val="24"/>
          <w:szCs w:val="24"/>
          <w:lang w:val="ru-RU"/>
        </w:rPr>
        <w:t>адаптация основной общеобразовательной программы начального общего образования с учетом необходимости коррекции психофизического развития;</w:t>
      </w:r>
    </w:p>
    <w:p w:rsidR="00BF06ED" w:rsidRPr="00736748" w:rsidRDefault="00BF06ED" w:rsidP="00736748">
      <w:pPr>
        <w:pStyle w:val="p4"/>
        <w:spacing w:before="0" w:beforeAutospacing="0" w:after="0" w:afterAutospacing="0"/>
        <w:jc w:val="both"/>
      </w:pPr>
      <w:r w:rsidRPr="00736748">
        <w:rPr>
          <w:rStyle w:val="s1"/>
        </w:rPr>
        <w:sym w:font="Symbol" w:char="F0B7"/>
      </w:r>
      <w:r w:rsidRPr="00736748">
        <w:rPr>
          <w:rStyle w:val="s1"/>
        </w:rPr>
        <w:t> </w:t>
      </w:r>
      <w:r w:rsidRPr="00736748">
        <w:t>обеспечение особой пространственной и временной организации образовательной среды с учетом функционального состояния центральной нервной системы (ЦНС) и нейродинамики психических процессов обучающихся с ЗПР (быстрой истощаемости, низкой работоспособности, пониженного общего тонуса и др.);</w:t>
      </w:r>
    </w:p>
    <w:p w:rsidR="00BF06ED" w:rsidRPr="00736748" w:rsidRDefault="00BF06ED" w:rsidP="00736748">
      <w:pPr>
        <w:tabs>
          <w:tab w:val="left" w:pos="0"/>
          <w:tab w:val="right" w:leader="dot" w:pos="9639"/>
        </w:tabs>
        <w:spacing w:after="0" w:line="240" w:lineRule="auto"/>
        <w:jc w:val="both"/>
        <w:rPr>
          <w:rFonts w:ascii="Times New Roman" w:hAnsi="Times New Roman" w:cs="Times New Roman"/>
          <w:sz w:val="24"/>
          <w:szCs w:val="24"/>
          <w:lang w:val="ru-RU"/>
        </w:rPr>
      </w:pPr>
      <w:r w:rsidRPr="00736748">
        <w:rPr>
          <w:rStyle w:val="s1"/>
          <w:rFonts w:ascii="Times New Roman" w:hAnsi="Times New Roman" w:cs="Times New Roman"/>
          <w:sz w:val="24"/>
          <w:szCs w:val="24"/>
        </w:rPr>
        <w:sym w:font="Symbol" w:char="F0B7"/>
      </w:r>
      <w:r w:rsidRPr="00736748">
        <w:rPr>
          <w:rStyle w:val="s1"/>
          <w:rFonts w:ascii="Times New Roman" w:hAnsi="Times New Roman" w:cs="Times New Roman"/>
          <w:sz w:val="24"/>
          <w:szCs w:val="24"/>
        </w:rPr>
        <w:t> </w:t>
      </w:r>
      <w:r w:rsidRPr="00736748">
        <w:rPr>
          <w:rFonts w:ascii="Times New Roman" w:hAnsi="Times New Roman" w:cs="Times New Roman"/>
          <w:sz w:val="24"/>
          <w:szCs w:val="24"/>
          <w:lang w:val="ru-RU"/>
        </w:rPr>
        <w:t>комплексное сопровождение, гарантирующее получение необходимого лечения, направленного на улучшение деятельности ЦНС и на коррекцию поведения, а также специальной психокоррекционной помощи, направленной на компенсацию дефицитов эмоционального развития, формирование осознанной саморегуляции познавательной деятельности и поведения;</w:t>
      </w:r>
    </w:p>
    <w:p w:rsidR="00BF06ED" w:rsidRPr="00736748" w:rsidRDefault="00BF06ED" w:rsidP="00736748">
      <w:pPr>
        <w:pStyle w:val="p4"/>
        <w:spacing w:before="0" w:beforeAutospacing="0" w:after="0" w:afterAutospacing="0"/>
        <w:jc w:val="both"/>
      </w:pPr>
      <w:r w:rsidRPr="00736748">
        <w:rPr>
          <w:rStyle w:val="s1"/>
        </w:rPr>
        <w:sym w:font="Symbol" w:char="F0B7"/>
      </w:r>
      <w:r w:rsidRPr="00736748">
        <w:rPr>
          <w:rStyle w:val="s1"/>
        </w:rPr>
        <w:t> </w:t>
      </w:r>
      <w:r w:rsidRPr="00736748">
        <w:t>организация процесса обучения с учетом специфики усвоения знаний, умений и навыков обучающимися с ЗПР с учетом темпа учебной работы ("пошаговом»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w:t>
      </w:r>
    </w:p>
    <w:p w:rsidR="00BF06ED" w:rsidRPr="00736748" w:rsidRDefault="00BF06ED" w:rsidP="00736748">
      <w:pPr>
        <w:tabs>
          <w:tab w:val="left" w:pos="0"/>
          <w:tab w:val="right" w:leader="dot" w:pos="9639"/>
        </w:tabs>
        <w:spacing w:after="0" w:line="240" w:lineRule="auto"/>
        <w:jc w:val="both"/>
        <w:rPr>
          <w:rFonts w:ascii="Times New Roman" w:hAnsi="Times New Roman" w:cs="Times New Roman"/>
          <w:sz w:val="24"/>
          <w:szCs w:val="24"/>
          <w:lang w:val="ru-RU"/>
        </w:rPr>
      </w:pPr>
      <w:r w:rsidRPr="00736748">
        <w:rPr>
          <w:rStyle w:val="s1"/>
          <w:rFonts w:ascii="Times New Roman" w:hAnsi="Times New Roman" w:cs="Times New Roman"/>
          <w:sz w:val="24"/>
          <w:szCs w:val="24"/>
        </w:rPr>
        <w:sym w:font="Symbol" w:char="F0B7"/>
      </w:r>
      <w:r w:rsidRPr="00736748">
        <w:rPr>
          <w:rStyle w:val="s1"/>
          <w:rFonts w:ascii="Times New Roman" w:hAnsi="Times New Roman" w:cs="Times New Roman"/>
          <w:sz w:val="24"/>
          <w:szCs w:val="24"/>
        </w:rPr>
        <w:t> </w:t>
      </w:r>
      <w:r w:rsidRPr="00736748">
        <w:rPr>
          <w:rFonts w:ascii="Times New Roman" w:hAnsi="Times New Roman" w:cs="Times New Roman"/>
          <w:sz w:val="24"/>
          <w:szCs w:val="24"/>
          <w:lang w:val="ru-RU"/>
        </w:rPr>
        <w:t>учет актуальных и потенциальных познавательных возможностей, обеспечение индивидуального темпа обучения и продвижения в образовательном пространстве для разных категорий обучающихся с ЗПР;</w:t>
      </w:r>
    </w:p>
    <w:p w:rsidR="00BF06ED" w:rsidRPr="00736748" w:rsidRDefault="00BF06ED" w:rsidP="00736748">
      <w:pPr>
        <w:tabs>
          <w:tab w:val="left" w:pos="0"/>
          <w:tab w:val="right" w:leader="dot" w:pos="9639"/>
        </w:tabs>
        <w:spacing w:after="0" w:line="240" w:lineRule="auto"/>
        <w:jc w:val="both"/>
        <w:rPr>
          <w:rStyle w:val="s1"/>
          <w:rFonts w:ascii="Times New Roman" w:hAnsi="Times New Roman" w:cs="Times New Roman"/>
          <w:sz w:val="24"/>
          <w:szCs w:val="24"/>
          <w:lang w:val="ru-RU"/>
        </w:rPr>
      </w:pPr>
      <w:r w:rsidRPr="00736748">
        <w:rPr>
          <w:rStyle w:val="s1"/>
          <w:rFonts w:ascii="Times New Roman" w:hAnsi="Times New Roman" w:cs="Times New Roman"/>
          <w:sz w:val="24"/>
          <w:szCs w:val="24"/>
        </w:rPr>
        <w:sym w:font="Symbol" w:char="F0B7"/>
      </w:r>
      <w:r w:rsidRPr="00736748">
        <w:rPr>
          <w:rStyle w:val="s1"/>
          <w:rFonts w:ascii="Times New Roman" w:hAnsi="Times New Roman" w:cs="Times New Roman"/>
          <w:sz w:val="24"/>
          <w:szCs w:val="24"/>
        </w:rPr>
        <w:t> </w:t>
      </w:r>
      <w:r w:rsidRPr="00736748">
        <w:rPr>
          <w:rFonts w:ascii="Times New Roman" w:hAnsi="Times New Roman" w:cs="Times New Roman"/>
          <w:sz w:val="24"/>
          <w:szCs w:val="24"/>
          <w:lang w:val="ru-RU"/>
        </w:rPr>
        <w:t>профилактика и коррекция социокультурной и школьной дезадаптации;</w:t>
      </w:r>
    </w:p>
    <w:p w:rsidR="00BF06ED" w:rsidRPr="00736748" w:rsidRDefault="00BF06ED" w:rsidP="00736748">
      <w:pPr>
        <w:tabs>
          <w:tab w:val="left" w:pos="0"/>
          <w:tab w:val="right" w:leader="dot" w:pos="9639"/>
        </w:tabs>
        <w:spacing w:after="0" w:line="240" w:lineRule="auto"/>
        <w:jc w:val="both"/>
        <w:rPr>
          <w:rStyle w:val="s1"/>
          <w:rFonts w:ascii="Times New Roman" w:hAnsi="Times New Roman" w:cs="Times New Roman"/>
          <w:sz w:val="24"/>
          <w:szCs w:val="24"/>
          <w:lang w:val="ru-RU"/>
        </w:rPr>
      </w:pPr>
      <w:r w:rsidRPr="00736748">
        <w:rPr>
          <w:rStyle w:val="s1"/>
          <w:rFonts w:ascii="Times New Roman" w:hAnsi="Times New Roman" w:cs="Times New Roman"/>
          <w:sz w:val="24"/>
          <w:szCs w:val="24"/>
        </w:rPr>
        <w:sym w:font="Symbol" w:char="F0B7"/>
      </w:r>
      <w:r w:rsidRPr="00736748">
        <w:rPr>
          <w:rStyle w:val="s1"/>
          <w:rFonts w:ascii="Times New Roman" w:hAnsi="Times New Roman" w:cs="Times New Roman"/>
          <w:sz w:val="24"/>
          <w:szCs w:val="24"/>
        </w:rPr>
        <w:t> </w:t>
      </w:r>
      <w:r w:rsidRPr="00736748">
        <w:rPr>
          <w:rFonts w:ascii="Times New Roman" w:hAnsi="Times New Roman" w:cs="Times New Roman"/>
          <w:sz w:val="24"/>
          <w:szCs w:val="24"/>
          <w:lang w:val="ru-RU"/>
        </w:rPr>
        <w:t xml:space="preserve"> постоянный (пошаговый) мониторинг результативности образования и сформированности социальной компетенции обучающихся, уровня и динамики психофизического развития;</w:t>
      </w:r>
    </w:p>
    <w:p w:rsidR="00BF06ED" w:rsidRPr="00736748" w:rsidRDefault="00BF06ED" w:rsidP="00736748">
      <w:pPr>
        <w:tabs>
          <w:tab w:val="left" w:pos="0"/>
          <w:tab w:val="right" w:leader="dot" w:pos="9639"/>
        </w:tabs>
        <w:spacing w:after="0" w:line="240" w:lineRule="auto"/>
        <w:jc w:val="both"/>
        <w:rPr>
          <w:rFonts w:ascii="Times New Roman" w:hAnsi="Times New Roman" w:cs="Times New Roman"/>
          <w:sz w:val="24"/>
          <w:szCs w:val="24"/>
          <w:lang w:val="ru-RU"/>
        </w:rPr>
      </w:pPr>
      <w:r w:rsidRPr="00736748">
        <w:rPr>
          <w:rStyle w:val="s1"/>
          <w:rFonts w:ascii="Times New Roman" w:hAnsi="Times New Roman" w:cs="Times New Roman"/>
          <w:sz w:val="24"/>
          <w:szCs w:val="24"/>
        </w:rPr>
        <w:sym w:font="Symbol" w:char="F0B7"/>
      </w:r>
      <w:r w:rsidRPr="00736748">
        <w:rPr>
          <w:rStyle w:val="s1"/>
          <w:rFonts w:ascii="Times New Roman" w:hAnsi="Times New Roman" w:cs="Times New Roman"/>
          <w:sz w:val="24"/>
          <w:szCs w:val="24"/>
        </w:rPr>
        <w:t> </w:t>
      </w:r>
      <w:r w:rsidRPr="00736748">
        <w:rPr>
          <w:rFonts w:ascii="Times New Roman" w:hAnsi="Times New Roman" w:cs="Times New Roman"/>
          <w:sz w:val="24"/>
          <w:szCs w:val="24"/>
          <w:lang w:val="ru-RU"/>
        </w:rPr>
        <w:t>обеспечение непрерывного контроля за становлением учебно-познавательной деятельности обучающегося с ЗПР, продолжающегося до достижения уровня, позволяющего справляться с учебными заданиями самостоятельно;</w:t>
      </w:r>
    </w:p>
    <w:p w:rsidR="00BF06ED" w:rsidRPr="00736748" w:rsidRDefault="00BF06ED" w:rsidP="00736748">
      <w:pPr>
        <w:tabs>
          <w:tab w:val="left" w:pos="0"/>
          <w:tab w:val="right" w:leader="dot" w:pos="9639"/>
        </w:tabs>
        <w:spacing w:after="0" w:line="240" w:lineRule="auto"/>
        <w:jc w:val="both"/>
        <w:rPr>
          <w:rFonts w:ascii="Times New Roman" w:hAnsi="Times New Roman" w:cs="Times New Roman"/>
          <w:sz w:val="24"/>
          <w:szCs w:val="24"/>
          <w:lang w:val="ru-RU"/>
        </w:rPr>
      </w:pPr>
      <w:r w:rsidRPr="00736748">
        <w:rPr>
          <w:rStyle w:val="s1"/>
          <w:rFonts w:ascii="Times New Roman" w:hAnsi="Times New Roman" w:cs="Times New Roman"/>
          <w:sz w:val="24"/>
          <w:szCs w:val="24"/>
        </w:rPr>
        <w:sym w:font="Symbol" w:char="F0B7"/>
      </w:r>
      <w:r w:rsidRPr="00736748">
        <w:rPr>
          <w:rStyle w:val="s1"/>
          <w:rFonts w:ascii="Times New Roman" w:hAnsi="Times New Roman" w:cs="Times New Roman"/>
          <w:sz w:val="24"/>
          <w:szCs w:val="24"/>
        </w:rPr>
        <w:t> </w:t>
      </w:r>
      <w:r w:rsidRPr="00736748">
        <w:rPr>
          <w:rFonts w:ascii="Times New Roman" w:hAnsi="Times New Roman" w:cs="Times New Roman"/>
          <w:sz w:val="24"/>
          <w:szCs w:val="24"/>
          <w:lang w:val="ru-RU"/>
        </w:rPr>
        <w:t>постоянное стимулирование познавательной активности, побуждение интереса к себе, окружающему предметному и социальному миру;</w:t>
      </w:r>
    </w:p>
    <w:p w:rsidR="00BF06ED" w:rsidRPr="00736748" w:rsidRDefault="00BF06ED" w:rsidP="00736748">
      <w:pPr>
        <w:tabs>
          <w:tab w:val="left" w:pos="0"/>
          <w:tab w:val="right" w:leader="dot" w:pos="9639"/>
        </w:tabs>
        <w:spacing w:after="0" w:line="240" w:lineRule="auto"/>
        <w:jc w:val="both"/>
        <w:rPr>
          <w:rFonts w:ascii="Times New Roman" w:hAnsi="Times New Roman" w:cs="Times New Roman"/>
          <w:sz w:val="24"/>
          <w:szCs w:val="24"/>
          <w:lang w:val="ru-RU"/>
        </w:rPr>
      </w:pPr>
      <w:r w:rsidRPr="00736748">
        <w:rPr>
          <w:rStyle w:val="s1"/>
          <w:rFonts w:ascii="Times New Roman" w:hAnsi="Times New Roman" w:cs="Times New Roman"/>
          <w:sz w:val="24"/>
          <w:szCs w:val="24"/>
        </w:rPr>
        <w:sym w:font="Symbol" w:char="F0B7"/>
      </w:r>
      <w:r w:rsidRPr="00736748">
        <w:rPr>
          <w:rStyle w:val="s1"/>
          <w:rFonts w:ascii="Times New Roman" w:hAnsi="Times New Roman" w:cs="Times New Roman"/>
          <w:sz w:val="24"/>
          <w:szCs w:val="24"/>
        </w:rPr>
        <w:t> </w:t>
      </w:r>
      <w:r w:rsidRPr="00736748">
        <w:rPr>
          <w:rFonts w:ascii="Times New Roman" w:hAnsi="Times New Roman" w:cs="Times New Roman"/>
          <w:sz w:val="24"/>
          <w:szCs w:val="24"/>
          <w:lang w:val="ru-RU"/>
        </w:rPr>
        <w:t>постоянная помощь в осмыслении и расширении контекста усваиваемых знаний, в закреплении и совершенствовании освоенных умений;</w:t>
      </w:r>
    </w:p>
    <w:p w:rsidR="00BF06ED" w:rsidRPr="00736748" w:rsidRDefault="00BF06ED" w:rsidP="00736748">
      <w:pPr>
        <w:tabs>
          <w:tab w:val="left" w:pos="0"/>
          <w:tab w:val="right" w:leader="dot" w:pos="9639"/>
        </w:tabs>
        <w:spacing w:after="0" w:line="240" w:lineRule="auto"/>
        <w:jc w:val="both"/>
        <w:rPr>
          <w:rFonts w:ascii="Times New Roman" w:hAnsi="Times New Roman" w:cs="Times New Roman"/>
          <w:sz w:val="24"/>
          <w:szCs w:val="24"/>
          <w:lang w:val="ru-RU"/>
        </w:rPr>
      </w:pPr>
      <w:r w:rsidRPr="00736748">
        <w:rPr>
          <w:rStyle w:val="s1"/>
          <w:rFonts w:ascii="Times New Roman" w:hAnsi="Times New Roman" w:cs="Times New Roman"/>
          <w:sz w:val="24"/>
          <w:szCs w:val="24"/>
        </w:rPr>
        <w:sym w:font="Symbol" w:char="F0B7"/>
      </w:r>
      <w:r w:rsidRPr="00736748">
        <w:rPr>
          <w:rStyle w:val="s1"/>
          <w:rFonts w:ascii="Times New Roman" w:hAnsi="Times New Roman" w:cs="Times New Roman"/>
          <w:sz w:val="24"/>
          <w:szCs w:val="24"/>
        </w:rPr>
        <w:t> </w:t>
      </w:r>
      <w:r w:rsidRPr="00736748">
        <w:rPr>
          <w:rFonts w:ascii="Times New Roman" w:hAnsi="Times New Roman" w:cs="Times New Roman"/>
          <w:sz w:val="24"/>
          <w:szCs w:val="24"/>
          <w:lang w:val="ru-RU"/>
        </w:rPr>
        <w:t>специальное обучение «переносу» сформированных знаний и умений в новые ситуации взаимодействия с действительностью;</w:t>
      </w:r>
    </w:p>
    <w:p w:rsidR="00BF06ED" w:rsidRPr="00736748" w:rsidRDefault="00BF06ED" w:rsidP="00736748">
      <w:pPr>
        <w:tabs>
          <w:tab w:val="left" w:pos="0"/>
          <w:tab w:val="right" w:leader="dot" w:pos="9639"/>
        </w:tabs>
        <w:spacing w:after="0" w:line="240" w:lineRule="auto"/>
        <w:jc w:val="both"/>
        <w:rPr>
          <w:rFonts w:ascii="Times New Roman" w:hAnsi="Times New Roman" w:cs="Times New Roman"/>
          <w:sz w:val="24"/>
          <w:szCs w:val="24"/>
          <w:lang w:val="ru-RU"/>
        </w:rPr>
      </w:pPr>
      <w:r w:rsidRPr="00736748">
        <w:rPr>
          <w:rStyle w:val="s1"/>
          <w:rFonts w:ascii="Times New Roman" w:hAnsi="Times New Roman" w:cs="Times New Roman"/>
          <w:sz w:val="24"/>
          <w:szCs w:val="24"/>
        </w:rPr>
        <w:sym w:font="Symbol" w:char="F0B7"/>
      </w:r>
      <w:r w:rsidRPr="00736748">
        <w:rPr>
          <w:rStyle w:val="s1"/>
          <w:rFonts w:ascii="Times New Roman" w:hAnsi="Times New Roman" w:cs="Times New Roman"/>
          <w:sz w:val="24"/>
          <w:szCs w:val="24"/>
        </w:rPr>
        <w:t> </w:t>
      </w:r>
      <w:r w:rsidRPr="00736748">
        <w:rPr>
          <w:rFonts w:ascii="Times New Roman" w:hAnsi="Times New Roman" w:cs="Times New Roman"/>
          <w:sz w:val="24"/>
          <w:szCs w:val="24"/>
          <w:lang w:val="ru-RU"/>
        </w:rPr>
        <w:t>постоянная актуализация знаний, умений и одобряемых обществом норм поведения;</w:t>
      </w:r>
    </w:p>
    <w:p w:rsidR="00BF06ED" w:rsidRPr="00736748" w:rsidRDefault="00BF06ED" w:rsidP="00736748">
      <w:pPr>
        <w:tabs>
          <w:tab w:val="left" w:pos="0"/>
          <w:tab w:val="right" w:leader="dot" w:pos="9639"/>
        </w:tabs>
        <w:spacing w:after="0" w:line="240" w:lineRule="auto"/>
        <w:jc w:val="both"/>
        <w:rPr>
          <w:rFonts w:ascii="Times New Roman" w:hAnsi="Times New Roman" w:cs="Times New Roman"/>
          <w:sz w:val="24"/>
          <w:szCs w:val="24"/>
          <w:lang w:val="ru-RU"/>
        </w:rPr>
      </w:pPr>
      <w:r w:rsidRPr="00736748">
        <w:rPr>
          <w:rStyle w:val="s1"/>
          <w:rFonts w:ascii="Times New Roman" w:hAnsi="Times New Roman" w:cs="Times New Roman"/>
          <w:sz w:val="24"/>
          <w:szCs w:val="24"/>
        </w:rPr>
        <w:sym w:font="Symbol" w:char="F0B7"/>
      </w:r>
      <w:r w:rsidRPr="00736748">
        <w:rPr>
          <w:rStyle w:val="s1"/>
          <w:rFonts w:ascii="Times New Roman" w:hAnsi="Times New Roman" w:cs="Times New Roman"/>
          <w:sz w:val="24"/>
          <w:szCs w:val="24"/>
        </w:rPr>
        <w:t> </w:t>
      </w:r>
      <w:r w:rsidRPr="00736748">
        <w:rPr>
          <w:rFonts w:ascii="Times New Roman" w:hAnsi="Times New Roman" w:cs="Times New Roman"/>
          <w:sz w:val="24"/>
          <w:szCs w:val="24"/>
          <w:lang w:val="ru-RU"/>
        </w:rPr>
        <w:t>использование преимущественно позитивных средств стимуляции деятельности и поведения;</w:t>
      </w:r>
    </w:p>
    <w:p w:rsidR="00BF06ED" w:rsidRPr="00736748" w:rsidRDefault="00BF06ED" w:rsidP="00736748">
      <w:pPr>
        <w:tabs>
          <w:tab w:val="left" w:pos="0"/>
          <w:tab w:val="right" w:leader="dot" w:pos="9639"/>
        </w:tabs>
        <w:spacing w:after="0" w:line="240" w:lineRule="auto"/>
        <w:jc w:val="both"/>
        <w:rPr>
          <w:rFonts w:ascii="Times New Roman" w:hAnsi="Times New Roman" w:cs="Times New Roman"/>
          <w:sz w:val="24"/>
          <w:szCs w:val="24"/>
          <w:lang w:val="ru-RU"/>
        </w:rPr>
      </w:pPr>
      <w:r w:rsidRPr="00736748">
        <w:rPr>
          <w:rStyle w:val="s1"/>
          <w:rFonts w:ascii="Times New Roman" w:hAnsi="Times New Roman" w:cs="Times New Roman"/>
          <w:sz w:val="24"/>
          <w:szCs w:val="24"/>
        </w:rPr>
        <w:sym w:font="Symbol" w:char="F0B7"/>
      </w:r>
      <w:r w:rsidRPr="00736748">
        <w:rPr>
          <w:rStyle w:val="s1"/>
          <w:rFonts w:ascii="Times New Roman" w:hAnsi="Times New Roman" w:cs="Times New Roman"/>
          <w:sz w:val="24"/>
          <w:szCs w:val="24"/>
        </w:rPr>
        <w:t> </w:t>
      </w:r>
      <w:r w:rsidRPr="00736748">
        <w:rPr>
          <w:rFonts w:ascii="Times New Roman" w:hAnsi="Times New Roman" w:cs="Times New Roman"/>
          <w:sz w:val="24"/>
          <w:szCs w:val="24"/>
          <w:lang w:val="ru-RU"/>
        </w:rPr>
        <w:t>развитие и отработка средств коммуникации, приемов конструктивного общения и взаимодействия (с членами семьи, со сверстниками, с взрослыми), формирование навыков социально одобряемого поведения;</w:t>
      </w:r>
    </w:p>
    <w:p w:rsidR="00BF06ED" w:rsidRPr="00736748" w:rsidRDefault="00BF06ED" w:rsidP="00736748">
      <w:pPr>
        <w:tabs>
          <w:tab w:val="left" w:pos="0"/>
          <w:tab w:val="right" w:leader="dot" w:pos="9639"/>
        </w:tabs>
        <w:spacing w:after="0" w:line="240" w:lineRule="auto"/>
        <w:jc w:val="both"/>
        <w:rPr>
          <w:rFonts w:ascii="Times New Roman" w:hAnsi="Times New Roman" w:cs="Times New Roman"/>
          <w:sz w:val="24"/>
          <w:szCs w:val="24"/>
          <w:lang w:val="ru-RU"/>
        </w:rPr>
      </w:pPr>
      <w:r w:rsidRPr="00736748">
        <w:rPr>
          <w:rStyle w:val="s1"/>
          <w:rFonts w:ascii="Times New Roman" w:hAnsi="Times New Roman" w:cs="Times New Roman"/>
          <w:sz w:val="24"/>
          <w:szCs w:val="24"/>
        </w:rPr>
        <w:sym w:font="Symbol" w:char="F0B7"/>
      </w:r>
      <w:r w:rsidRPr="00736748">
        <w:rPr>
          <w:rStyle w:val="s1"/>
          <w:rFonts w:ascii="Times New Roman" w:hAnsi="Times New Roman" w:cs="Times New Roman"/>
          <w:sz w:val="24"/>
          <w:szCs w:val="24"/>
        </w:rPr>
        <w:t> </w:t>
      </w:r>
      <w:r w:rsidRPr="00736748">
        <w:rPr>
          <w:rFonts w:ascii="Times New Roman" w:hAnsi="Times New Roman" w:cs="Times New Roman"/>
          <w:sz w:val="24"/>
          <w:szCs w:val="24"/>
          <w:lang w:val="ru-RU"/>
        </w:rPr>
        <w:t>специальная психокоррекционная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w:t>
      </w:r>
    </w:p>
    <w:p w:rsidR="00BF06ED" w:rsidRPr="00736748" w:rsidRDefault="00BF06ED" w:rsidP="00736748">
      <w:pPr>
        <w:spacing w:after="0" w:line="240" w:lineRule="auto"/>
        <w:jc w:val="both"/>
        <w:rPr>
          <w:rFonts w:ascii="Times New Roman" w:hAnsi="Times New Roman" w:cs="Times New Roman"/>
          <w:kern w:val="28"/>
          <w:sz w:val="24"/>
          <w:szCs w:val="24"/>
          <w:lang w:val="ru-RU"/>
        </w:rPr>
      </w:pPr>
      <w:r w:rsidRPr="00736748">
        <w:rPr>
          <w:rStyle w:val="s1"/>
          <w:rFonts w:ascii="Times New Roman" w:hAnsi="Times New Roman" w:cs="Times New Roman"/>
          <w:sz w:val="24"/>
          <w:szCs w:val="24"/>
        </w:rPr>
        <w:lastRenderedPageBreak/>
        <w:sym w:font="Symbol" w:char="F0B7"/>
      </w:r>
      <w:r w:rsidRPr="00736748">
        <w:rPr>
          <w:rStyle w:val="s1"/>
          <w:rFonts w:ascii="Times New Roman" w:hAnsi="Times New Roman" w:cs="Times New Roman"/>
          <w:sz w:val="24"/>
          <w:szCs w:val="24"/>
        </w:rPr>
        <w:t> </w:t>
      </w:r>
      <w:r w:rsidRPr="00736748">
        <w:rPr>
          <w:rFonts w:ascii="Times New Roman" w:hAnsi="Times New Roman" w:cs="Times New Roman"/>
          <w:sz w:val="24"/>
          <w:szCs w:val="24"/>
          <w:lang w:val="ru-RU"/>
        </w:rPr>
        <w:t>обеспечение взаимодействия семьи и образовательной организации (сотрудничество с родителями, активизация ресурсов семьи для формирования социально активной позиции, нравственных и общекультурных ценностей).</w:t>
      </w:r>
    </w:p>
    <w:p w:rsidR="009A5548" w:rsidRPr="00736748" w:rsidRDefault="009A5548" w:rsidP="00736748">
      <w:pPr>
        <w:tabs>
          <w:tab w:val="left" w:pos="0"/>
          <w:tab w:val="right" w:leader="dot" w:pos="9639"/>
        </w:tabs>
        <w:spacing w:after="0" w:line="240" w:lineRule="auto"/>
        <w:jc w:val="both"/>
        <w:rPr>
          <w:rFonts w:ascii="Times New Roman" w:hAnsi="Times New Roman" w:cs="Times New Roman"/>
          <w:sz w:val="24"/>
          <w:szCs w:val="24"/>
          <w:lang w:val="ru-RU"/>
        </w:rPr>
      </w:pPr>
    </w:p>
    <w:p w:rsidR="00C123F6" w:rsidRPr="00736748" w:rsidRDefault="00C123F6" w:rsidP="006D5009">
      <w:pPr>
        <w:tabs>
          <w:tab w:val="left" w:pos="0"/>
          <w:tab w:val="right" w:leader="dot" w:pos="9639"/>
        </w:tabs>
        <w:spacing w:before="120" w:after="120" w:line="240" w:lineRule="auto"/>
        <w:jc w:val="both"/>
        <w:outlineLvl w:val="2"/>
        <w:rPr>
          <w:rFonts w:ascii="Times New Roman" w:hAnsi="Times New Roman" w:cs="Times New Roman"/>
          <w:b/>
          <w:sz w:val="24"/>
          <w:szCs w:val="24"/>
          <w:lang w:val="ru-RU"/>
        </w:rPr>
      </w:pPr>
      <w:bookmarkStart w:id="5" w:name="_Toc415833116"/>
      <w:r w:rsidRPr="00736748">
        <w:rPr>
          <w:rFonts w:ascii="Times New Roman" w:hAnsi="Times New Roman" w:cs="Times New Roman"/>
          <w:b/>
          <w:sz w:val="24"/>
          <w:szCs w:val="24"/>
          <w:lang w:val="ru-RU"/>
        </w:rPr>
        <w:t>2.1.</w:t>
      </w:r>
      <w:r w:rsidR="006D5009">
        <w:rPr>
          <w:rFonts w:ascii="Times New Roman" w:hAnsi="Times New Roman" w:cs="Times New Roman"/>
          <w:b/>
          <w:sz w:val="24"/>
          <w:szCs w:val="24"/>
          <w:lang w:val="ru-RU"/>
        </w:rPr>
        <w:t>3</w:t>
      </w:r>
      <w:r w:rsidRPr="00736748">
        <w:rPr>
          <w:rFonts w:ascii="Times New Roman" w:hAnsi="Times New Roman" w:cs="Times New Roman"/>
          <w:b/>
          <w:sz w:val="24"/>
          <w:szCs w:val="24"/>
          <w:lang w:val="ru-RU"/>
        </w:rPr>
        <w:t>. Планируемые ре</w:t>
      </w:r>
      <w:r w:rsidR="006D5009">
        <w:rPr>
          <w:rFonts w:ascii="Times New Roman" w:hAnsi="Times New Roman" w:cs="Times New Roman"/>
          <w:b/>
          <w:sz w:val="24"/>
          <w:szCs w:val="24"/>
          <w:lang w:val="ru-RU"/>
        </w:rPr>
        <w:t xml:space="preserve">зультаты освоения обучающимися  с задержкой </w:t>
      </w:r>
      <w:r w:rsidRPr="00736748">
        <w:rPr>
          <w:rFonts w:ascii="Times New Roman" w:hAnsi="Times New Roman" w:cs="Times New Roman"/>
          <w:b/>
          <w:sz w:val="24"/>
          <w:szCs w:val="24"/>
          <w:lang w:val="ru-RU"/>
        </w:rPr>
        <w:t>психического развития адаптированной основной общеобразовательной программы начального общего образования</w:t>
      </w:r>
      <w:bookmarkEnd w:id="5"/>
    </w:p>
    <w:p w:rsidR="00C123F6" w:rsidRPr="00736748" w:rsidRDefault="00C123F6" w:rsidP="00736748">
      <w:pPr>
        <w:tabs>
          <w:tab w:val="left" w:pos="0"/>
          <w:tab w:val="right" w:leader="dot" w:pos="9639"/>
        </w:tabs>
        <w:spacing w:after="0" w:line="240" w:lineRule="auto"/>
        <w:jc w:val="both"/>
        <w:rPr>
          <w:rFonts w:ascii="Times New Roman" w:eastAsia="Times New Roman" w:hAnsi="Times New Roman" w:cs="Times New Roman"/>
          <w:bCs/>
          <w:sz w:val="24"/>
          <w:szCs w:val="24"/>
          <w:lang w:val="ru-RU"/>
        </w:rPr>
      </w:pPr>
      <w:r w:rsidRPr="00736748">
        <w:rPr>
          <w:rFonts w:ascii="Times New Roman" w:hAnsi="Times New Roman" w:cs="Times New Roman"/>
          <w:sz w:val="24"/>
          <w:szCs w:val="24"/>
          <w:lang w:val="ru-RU"/>
        </w:rPr>
        <w:t>Самым общим результатом освоения АООП НОО обучающихся с ЗПР должно стать полноценное начальное общее образование, развитие социальных (жизненных) компетенций.</w:t>
      </w:r>
    </w:p>
    <w:p w:rsidR="00C123F6" w:rsidRPr="00736748" w:rsidRDefault="00C123F6" w:rsidP="00736748">
      <w:pPr>
        <w:tabs>
          <w:tab w:val="left" w:pos="0"/>
          <w:tab w:val="right" w:leader="dot" w:pos="9639"/>
        </w:tabs>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bCs/>
          <w:sz w:val="24"/>
          <w:szCs w:val="24"/>
          <w:lang w:val="ru-RU"/>
        </w:rPr>
        <w:t>Личностные, метапредметные и предметные результаты</w:t>
      </w:r>
      <w:r w:rsidRPr="00736748">
        <w:rPr>
          <w:rFonts w:ascii="Times New Roman" w:eastAsia="Times New Roman" w:hAnsi="Times New Roman" w:cs="Times New Roman"/>
          <w:sz w:val="24"/>
          <w:szCs w:val="24"/>
          <w:lang w:val="ru-RU"/>
        </w:rPr>
        <w:t xml:space="preserve"> освоения обучающимися с ЗПР АООП НОО соответствуют ФГОС НОО</w:t>
      </w:r>
      <w:r w:rsidRPr="00736748">
        <w:rPr>
          <w:rStyle w:val="af"/>
          <w:rFonts w:ascii="Times New Roman" w:hAnsi="Times New Roman" w:cs="Times New Roman"/>
          <w:sz w:val="24"/>
          <w:szCs w:val="24"/>
        </w:rPr>
        <w:footnoteReference w:id="6"/>
      </w:r>
      <w:r w:rsidRPr="00736748">
        <w:rPr>
          <w:rFonts w:ascii="Times New Roman" w:eastAsia="Times New Roman" w:hAnsi="Times New Roman" w:cs="Times New Roman"/>
          <w:sz w:val="24"/>
          <w:szCs w:val="24"/>
          <w:lang w:val="ru-RU"/>
        </w:rPr>
        <w:t>.</w:t>
      </w:r>
    </w:p>
    <w:p w:rsidR="00C123F6" w:rsidRPr="00736748" w:rsidRDefault="00C123F6" w:rsidP="00736748">
      <w:pPr>
        <w:tabs>
          <w:tab w:val="left" w:pos="0"/>
          <w:tab w:val="right" w:leader="dot" w:pos="9639"/>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Планируемые результаты освоения обучающимися с ЗПР АООП НОО дополняются результатами освоения программы коррекционной работы.</w:t>
      </w:r>
    </w:p>
    <w:p w:rsidR="00C123F6" w:rsidRPr="00736748" w:rsidRDefault="00C123F6" w:rsidP="00736748">
      <w:pPr>
        <w:tabs>
          <w:tab w:val="left" w:pos="0"/>
          <w:tab w:val="right" w:leader="dot" w:pos="9639"/>
        </w:tabs>
        <w:spacing w:after="0" w:line="240" w:lineRule="auto"/>
        <w:jc w:val="both"/>
        <w:rPr>
          <w:rFonts w:ascii="Times New Roman" w:hAnsi="Times New Roman" w:cs="Times New Roman"/>
          <w:b/>
          <w:sz w:val="24"/>
          <w:szCs w:val="24"/>
          <w:lang w:val="ru-RU"/>
        </w:rPr>
      </w:pPr>
      <w:r w:rsidRPr="00736748">
        <w:rPr>
          <w:rFonts w:ascii="Times New Roman" w:hAnsi="Times New Roman" w:cs="Times New Roman"/>
          <w:b/>
          <w:sz w:val="24"/>
          <w:szCs w:val="24"/>
          <w:lang w:val="ru-RU"/>
        </w:rPr>
        <w:t>Планируемые результаты освоения обучающимися с задержкой психического развития программы коррекционной работы</w:t>
      </w:r>
    </w:p>
    <w:p w:rsidR="00C123F6" w:rsidRPr="00736748" w:rsidRDefault="00C123F6" w:rsidP="00736748">
      <w:pPr>
        <w:tabs>
          <w:tab w:val="left" w:pos="0"/>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 xml:space="preserve">Результаты освоения программы коррекционной работы отражают сформированность социальных (жизненных) компетенций, </w:t>
      </w:r>
      <w:r w:rsidRPr="00736748">
        <w:rPr>
          <w:rFonts w:ascii="Times New Roman" w:hAnsi="Times New Roman" w:cs="Times New Roman"/>
          <w:bCs/>
          <w:sz w:val="24"/>
          <w:szCs w:val="24"/>
          <w:lang w:val="ru-RU"/>
        </w:rPr>
        <w:t>необходимых для решения практико-ориентированных задач и обеспечивающих становление социальных отношений обучающихся с ЗПР в различных средах</w:t>
      </w:r>
      <w:r w:rsidRPr="00736748">
        <w:rPr>
          <w:rFonts w:ascii="Times New Roman" w:hAnsi="Times New Roman" w:cs="Times New Roman"/>
          <w:sz w:val="24"/>
          <w:szCs w:val="24"/>
          <w:lang w:val="ru-RU"/>
        </w:rPr>
        <w:t>:</w:t>
      </w:r>
    </w:p>
    <w:p w:rsidR="00C123F6" w:rsidRPr="00736748" w:rsidRDefault="00C123F6" w:rsidP="00736748">
      <w:pPr>
        <w:numPr>
          <w:ilvl w:val="0"/>
          <w:numId w:val="3"/>
        </w:numPr>
        <w:tabs>
          <w:tab w:val="left" w:pos="0"/>
        </w:tabs>
        <w:spacing w:after="0" w:line="240" w:lineRule="auto"/>
        <w:ind w:left="0" w:firstLine="0"/>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развитие адекватных представлений о собственных возможностях, о насущно необходимом жизнеобеспечении</w:t>
      </w:r>
      <w:r w:rsidRPr="00736748">
        <w:rPr>
          <w:rFonts w:ascii="Times New Roman" w:hAnsi="Times New Roman" w:cs="Times New Roman"/>
          <w:b/>
          <w:bCs/>
          <w:sz w:val="24"/>
          <w:szCs w:val="24"/>
          <w:lang w:val="ru-RU"/>
        </w:rPr>
        <w:t xml:space="preserve">, </w:t>
      </w:r>
      <w:r w:rsidRPr="00736748">
        <w:rPr>
          <w:rFonts w:ascii="Times New Roman" w:hAnsi="Times New Roman" w:cs="Times New Roman"/>
          <w:bCs/>
          <w:sz w:val="24"/>
          <w:szCs w:val="24"/>
          <w:lang w:val="ru-RU"/>
        </w:rPr>
        <w:t>проявляющееся:</w:t>
      </w:r>
    </w:p>
    <w:p w:rsidR="00C123F6" w:rsidRPr="00736748" w:rsidRDefault="00C123F6" w:rsidP="00736748">
      <w:pPr>
        <w:tabs>
          <w:tab w:val="left" w:pos="0"/>
          <w:tab w:val="left" w:pos="993"/>
        </w:tabs>
        <w:autoSpaceDE w:val="0"/>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в умении различать учебные ситуации, в которых необходима посторонняя помощь для её разрешения, с ситуациями, в которых решение можно найти самому;</w:t>
      </w:r>
    </w:p>
    <w:p w:rsidR="00C123F6" w:rsidRPr="00736748" w:rsidRDefault="00C123F6" w:rsidP="00736748">
      <w:pPr>
        <w:tabs>
          <w:tab w:val="left" w:pos="0"/>
          <w:tab w:val="left" w:pos="993"/>
        </w:tabs>
        <w:autoSpaceDE w:val="0"/>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в умении обратиться к учителю при затруднениях в учебном процессе, сформулировать запрос о специальной помощи;</w:t>
      </w:r>
    </w:p>
    <w:p w:rsidR="00C123F6" w:rsidRPr="00736748" w:rsidRDefault="00C123F6" w:rsidP="00736748">
      <w:pPr>
        <w:tabs>
          <w:tab w:val="left" w:pos="0"/>
          <w:tab w:val="left" w:pos="993"/>
        </w:tabs>
        <w:autoSpaceDE w:val="0"/>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в умении использовать помощь взрослого для разрешения затруднения, давать адекватную обратную связь учителю: понимаю или не понимаю;</w:t>
      </w:r>
    </w:p>
    <w:p w:rsidR="00C123F6" w:rsidRPr="00736748" w:rsidRDefault="00C123F6" w:rsidP="00736748">
      <w:pPr>
        <w:tabs>
          <w:tab w:val="left" w:pos="0"/>
          <w:tab w:val="left" w:pos="993"/>
        </w:tabs>
        <w:autoSpaceDE w:val="0"/>
        <w:spacing w:after="0" w:line="240" w:lineRule="auto"/>
        <w:jc w:val="both"/>
        <w:rPr>
          <w:rFonts w:ascii="Times New Roman" w:hAnsi="Times New Roman" w:cs="Times New Roman"/>
          <w:b/>
          <w:bCs/>
          <w:sz w:val="24"/>
          <w:szCs w:val="24"/>
          <w:lang w:val="ru-RU"/>
        </w:rPr>
      </w:pPr>
      <w:r w:rsidRPr="00736748">
        <w:rPr>
          <w:rFonts w:ascii="Times New Roman" w:hAnsi="Times New Roman" w:cs="Times New Roman"/>
          <w:sz w:val="24"/>
          <w:szCs w:val="24"/>
          <w:lang w:val="ru-RU"/>
        </w:rPr>
        <w:t xml:space="preserve">в умении написать при необходимости </w:t>
      </w:r>
      <w:r w:rsidRPr="00736748">
        <w:rPr>
          <w:rFonts w:ascii="Times New Roman" w:hAnsi="Times New Roman" w:cs="Times New Roman"/>
          <w:sz w:val="24"/>
          <w:szCs w:val="24"/>
        </w:rPr>
        <w:t>SMS</w:t>
      </w:r>
      <w:r w:rsidRPr="00736748">
        <w:rPr>
          <w:rFonts w:ascii="Times New Roman" w:hAnsi="Times New Roman" w:cs="Times New Roman"/>
          <w:sz w:val="24"/>
          <w:szCs w:val="24"/>
          <w:lang w:val="ru-RU"/>
        </w:rPr>
        <w:t>-сообщение, правильно выбрать адресата (близкого человека), корректно и точно сформулировать возникшую проблему.</w:t>
      </w:r>
    </w:p>
    <w:p w:rsidR="00C123F6" w:rsidRPr="00736748" w:rsidRDefault="00C123F6" w:rsidP="00736748">
      <w:pPr>
        <w:numPr>
          <w:ilvl w:val="0"/>
          <w:numId w:val="4"/>
        </w:numPr>
        <w:tabs>
          <w:tab w:val="left" w:pos="0"/>
        </w:tabs>
        <w:spacing w:after="0" w:line="240" w:lineRule="auto"/>
        <w:ind w:left="0" w:firstLine="0"/>
        <w:jc w:val="both"/>
        <w:rPr>
          <w:rFonts w:ascii="Times New Roman" w:hAnsi="Times New Roman" w:cs="Times New Roman"/>
          <w:sz w:val="24"/>
          <w:szCs w:val="24"/>
          <w:lang w:val="ru-RU"/>
        </w:rPr>
      </w:pPr>
      <w:r w:rsidRPr="00736748">
        <w:rPr>
          <w:rFonts w:ascii="Times New Roman" w:hAnsi="Times New Roman" w:cs="Times New Roman"/>
          <w:bCs/>
          <w:sz w:val="24"/>
          <w:szCs w:val="24"/>
          <w:lang w:val="ru-RU"/>
        </w:rPr>
        <w:t>овладение социально-бытовыми умениями, используемыми в повседневной жизни,</w:t>
      </w:r>
      <w:r w:rsidR="00AB7816">
        <w:rPr>
          <w:rFonts w:ascii="Times New Roman" w:hAnsi="Times New Roman" w:cs="Times New Roman"/>
          <w:bCs/>
          <w:sz w:val="24"/>
          <w:szCs w:val="24"/>
          <w:lang w:val="ru-RU"/>
        </w:rPr>
        <w:t xml:space="preserve"> </w:t>
      </w:r>
      <w:r w:rsidRPr="00736748">
        <w:rPr>
          <w:rFonts w:ascii="Times New Roman" w:hAnsi="Times New Roman" w:cs="Times New Roman"/>
          <w:bCs/>
          <w:sz w:val="24"/>
          <w:szCs w:val="24"/>
          <w:lang w:val="ru-RU"/>
        </w:rPr>
        <w:t>проявляющееся</w:t>
      </w:r>
      <w:r w:rsidRPr="00736748">
        <w:rPr>
          <w:rFonts w:ascii="Times New Roman" w:hAnsi="Times New Roman" w:cs="Times New Roman"/>
          <w:b/>
          <w:bCs/>
          <w:sz w:val="24"/>
          <w:szCs w:val="24"/>
          <w:lang w:val="ru-RU"/>
        </w:rPr>
        <w:t>:</w:t>
      </w:r>
    </w:p>
    <w:p w:rsidR="00C123F6" w:rsidRPr="00736748" w:rsidRDefault="006D5009" w:rsidP="00736748">
      <w:pPr>
        <w:tabs>
          <w:tab w:val="left" w:pos="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123F6" w:rsidRPr="00736748">
        <w:rPr>
          <w:rFonts w:ascii="Times New Roman" w:hAnsi="Times New Roman" w:cs="Times New Roman"/>
          <w:sz w:val="24"/>
          <w:szCs w:val="24"/>
          <w:lang w:val="ru-RU"/>
        </w:rPr>
        <w:t>в расширении представлений об устройстве домашней жизни, разнообразии повседневных бытовых дел, понимании предназначения окружающих в быту предметов и вещей;</w:t>
      </w:r>
    </w:p>
    <w:p w:rsidR="00C123F6" w:rsidRPr="00736748" w:rsidRDefault="006D5009" w:rsidP="00736748">
      <w:pPr>
        <w:tabs>
          <w:tab w:val="left" w:pos="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123F6" w:rsidRPr="00736748">
        <w:rPr>
          <w:rFonts w:ascii="Times New Roman" w:hAnsi="Times New Roman" w:cs="Times New Roman"/>
          <w:sz w:val="24"/>
          <w:szCs w:val="24"/>
          <w:lang w:val="ru-RU"/>
        </w:rPr>
        <w:t>в умении включаться в разнообразные повседневные дела, принимать посильное участие;</w:t>
      </w:r>
    </w:p>
    <w:p w:rsidR="00C123F6" w:rsidRPr="00736748" w:rsidRDefault="006D5009" w:rsidP="00736748">
      <w:pPr>
        <w:tabs>
          <w:tab w:val="left" w:pos="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123F6" w:rsidRPr="00736748">
        <w:rPr>
          <w:rFonts w:ascii="Times New Roman" w:hAnsi="Times New Roman" w:cs="Times New Roman"/>
          <w:sz w:val="24"/>
          <w:szCs w:val="24"/>
          <w:lang w:val="ru-RU"/>
        </w:rPr>
        <w:t>в адекватной оценке своих возможностей для выполнения определенных обязанностей в каких-то областях домашней жизни, умении брать на себя ответственность в этой деятельности;</w:t>
      </w:r>
    </w:p>
    <w:p w:rsidR="00C123F6" w:rsidRPr="00736748" w:rsidRDefault="006D5009" w:rsidP="00736748">
      <w:pPr>
        <w:tabs>
          <w:tab w:val="left" w:pos="0"/>
          <w:tab w:val="left" w:pos="993"/>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123F6" w:rsidRPr="00736748">
        <w:rPr>
          <w:rFonts w:ascii="Times New Roman" w:hAnsi="Times New Roman" w:cs="Times New Roman"/>
          <w:sz w:val="24"/>
          <w:szCs w:val="24"/>
          <w:lang w:val="ru-RU"/>
        </w:rPr>
        <w:t>в расширении представлений об устройстве школьной жизни, участии в повседневной жизни класса, принятии на себя обязанностей наряду с другими детьми;</w:t>
      </w:r>
    </w:p>
    <w:p w:rsidR="00C123F6" w:rsidRPr="00736748" w:rsidRDefault="006D5009" w:rsidP="00736748">
      <w:pPr>
        <w:tabs>
          <w:tab w:val="left" w:pos="0"/>
          <w:tab w:val="left" w:pos="993"/>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123F6" w:rsidRPr="00736748">
        <w:rPr>
          <w:rFonts w:ascii="Times New Roman" w:hAnsi="Times New Roman" w:cs="Times New Roman"/>
          <w:sz w:val="24"/>
          <w:szCs w:val="24"/>
          <w:lang w:val="ru-RU"/>
        </w:rPr>
        <w:t>в умении ориентироваться в пространстве школы и просить помощи в случае затруднений, ориентироваться в расписании занятий;</w:t>
      </w:r>
    </w:p>
    <w:p w:rsidR="00C123F6" w:rsidRPr="00736748" w:rsidRDefault="006D5009" w:rsidP="00736748">
      <w:pPr>
        <w:tabs>
          <w:tab w:val="left" w:pos="0"/>
          <w:tab w:val="left" w:pos="993"/>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123F6" w:rsidRPr="00736748">
        <w:rPr>
          <w:rFonts w:ascii="Times New Roman" w:hAnsi="Times New Roman" w:cs="Times New Roman"/>
          <w:sz w:val="24"/>
          <w:szCs w:val="24"/>
          <w:lang w:val="ru-RU"/>
        </w:rPr>
        <w:t>в умении включаться в разнообразные повседневные школьные дела, принимать посильное участие, брать на себя ответственность;</w:t>
      </w:r>
    </w:p>
    <w:p w:rsidR="00C123F6" w:rsidRPr="00736748" w:rsidRDefault="006D5009" w:rsidP="00736748">
      <w:pPr>
        <w:tabs>
          <w:tab w:val="left" w:pos="0"/>
        </w:tabs>
        <w:spacing w:after="0" w:line="240" w:lineRule="auto"/>
        <w:jc w:val="both"/>
        <w:rPr>
          <w:rFonts w:ascii="Times New Roman" w:hAnsi="Times New Roman" w:cs="Times New Roman"/>
          <w:b/>
          <w:sz w:val="24"/>
          <w:szCs w:val="24"/>
          <w:lang w:val="ru-RU"/>
        </w:rPr>
      </w:pPr>
      <w:r>
        <w:rPr>
          <w:rFonts w:ascii="Times New Roman" w:hAnsi="Times New Roman" w:cs="Times New Roman"/>
          <w:sz w:val="24"/>
          <w:szCs w:val="24"/>
          <w:lang w:val="ru-RU"/>
        </w:rPr>
        <w:lastRenderedPageBreak/>
        <w:t xml:space="preserve">- </w:t>
      </w:r>
      <w:r w:rsidR="00C123F6" w:rsidRPr="00736748">
        <w:rPr>
          <w:rFonts w:ascii="Times New Roman" w:hAnsi="Times New Roman" w:cs="Times New Roman"/>
          <w:sz w:val="24"/>
          <w:szCs w:val="24"/>
          <w:lang w:val="ru-RU"/>
        </w:rPr>
        <w:t>в стремлении участвовать в подготовке и проведении праздников дома и в школе.</w:t>
      </w:r>
    </w:p>
    <w:p w:rsidR="00C123F6" w:rsidRPr="00736748" w:rsidRDefault="00C123F6" w:rsidP="00736748">
      <w:pPr>
        <w:numPr>
          <w:ilvl w:val="0"/>
          <w:numId w:val="3"/>
        </w:numPr>
        <w:tabs>
          <w:tab w:val="left" w:pos="0"/>
        </w:tabs>
        <w:spacing w:after="0" w:line="240" w:lineRule="auto"/>
        <w:ind w:left="0" w:firstLine="0"/>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овладение навыками коммуникации и принятыми ритуалами социального взаимодействия</w:t>
      </w:r>
      <w:r w:rsidRPr="00736748">
        <w:rPr>
          <w:rFonts w:ascii="Times New Roman" w:hAnsi="Times New Roman" w:cs="Times New Roman"/>
          <w:bCs/>
          <w:sz w:val="24"/>
          <w:szCs w:val="24"/>
          <w:lang w:val="ru-RU"/>
        </w:rPr>
        <w:t>, проявляющееся:</w:t>
      </w:r>
    </w:p>
    <w:p w:rsidR="00C123F6" w:rsidRPr="00736748" w:rsidRDefault="006D5009" w:rsidP="00736748">
      <w:pPr>
        <w:tabs>
          <w:tab w:val="left" w:pos="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123F6" w:rsidRPr="00736748">
        <w:rPr>
          <w:rFonts w:ascii="Times New Roman" w:hAnsi="Times New Roman" w:cs="Times New Roman"/>
          <w:sz w:val="24"/>
          <w:szCs w:val="24"/>
          <w:lang w:val="ru-RU"/>
        </w:rPr>
        <w:t>в расширении знаний правил коммуникации;</w:t>
      </w:r>
    </w:p>
    <w:p w:rsidR="00C123F6" w:rsidRPr="00736748" w:rsidRDefault="006D5009" w:rsidP="00736748">
      <w:pPr>
        <w:tabs>
          <w:tab w:val="left" w:pos="0"/>
          <w:tab w:val="left" w:pos="993"/>
          <w:tab w:val="left" w:pos="1418"/>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123F6" w:rsidRPr="00736748">
        <w:rPr>
          <w:rFonts w:ascii="Times New Roman" w:hAnsi="Times New Roman" w:cs="Times New Roman"/>
          <w:sz w:val="24"/>
          <w:szCs w:val="24"/>
          <w:lang w:val="ru-RU"/>
        </w:rPr>
        <w:t>в расширении и обогащении опыта коммуникации ребёнка в ближнем и дальнем окружении, расширении круга ситуаций, в которых обучающийся может использовать коммуникацию как средство достижения цели;</w:t>
      </w:r>
    </w:p>
    <w:p w:rsidR="00C123F6" w:rsidRPr="00736748" w:rsidRDefault="006D5009" w:rsidP="00736748">
      <w:pPr>
        <w:tabs>
          <w:tab w:val="left" w:pos="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123F6" w:rsidRPr="00736748">
        <w:rPr>
          <w:rFonts w:ascii="Times New Roman" w:hAnsi="Times New Roman" w:cs="Times New Roman"/>
          <w:sz w:val="24"/>
          <w:szCs w:val="24"/>
          <w:lang w:val="ru-RU"/>
        </w:rPr>
        <w:t xml:space="preserve">в умении решать актуальные школьные и житейские задачи, используя коммуникацию как средство достижения цели (вербальную, невербальную); </w:t>
      </w:r>
    </w:p>
    <w:p w:rsidR="00C123F6" w:rsidRPr="00736748" w:rsidRDefault="006D5009" w:rsidP="00736748">
      <w:pPr>
        <w:tabs>
          <w:tab w:val="left" w:pos="0"/>
          <w:tab w:val="left" w:pos="993"/>
          <w:tab w:val="left" w:pos="1418"/>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123F6" w:rsidRPr="00736748">
        <w:rPr>
          <w:rFonts w:ascii="Times New Roman" w:hAnsi="Times New Roman" w:cs="Times New Roman"/>
          <w:sz w:val="24"/>
          <w:szCs w:val="24"/>
          <w:lang w:val="ru-RU"/>
        </w:rPr>
        <w:t>в умении начать и поддержать разговор, задать вопрос, выразить свои намерения, просьбу, пожелание, опасения, завершить разговор;</w:t>
      </w:r>
    </w:p>
    <w:p w:rsidR="00C123F6" w:rsidRPr="00736748" w:rsidRDefault="006D5009" w:rsidP="00736748">
      <w:pPr>
        <w:tabs>
          <w:tab w:val="left" w:pos="0"/>
          <w:tab w:val="left" w:pos="993"/>
          <w:tab w:val="left" w:pos="1418"/>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123F6" w:rsidRPr="00736748">
        <w:rPr>
          <w:rFonts w:ascii="Times New Roman" w:hAnsi="Times New Roman" w:cs="Times New Roman"/>
          <w:sz w:val="24"/>
          <w:szCs w:val="24"/>
          <w:lang w:val="ru-RU"/>
        </w:rPr>
        <w:t>в умении корректно выразить отказ и недовольство, благодарность, сочувствие и т.д.;</w:t>
      </w:r>
    </w:p>
    <w:p w:rsidR="00C123F6" w:rsidRPr="00736748" w:rsidRDefault="006D5009" w:rsidP="00736748">
      <w:pPr>
        <w:tabs>
          <w:tab w:val="left" w:pos="0"/>
          <w:tab w:val="left" w:pos="993"/>
          <w:tab w:val="left" w:pos="1418"/>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123F6" w:rsidRPr="00736748">
        <w:rPr>
          <w:rFonts w:ascii="Times New Roman" w:hAnsi="Times New Roman" w:cs="Times New Roman"/>
          <w:sz w:val="24"/>
          <w:szCs w:val="24"/>
          <w:lang w:val="ru-RU"/>
        </w:rPr>
        <w:t>в умении получать и уточнять информацию от собеседника;</w:t>
      </w:r>
    </w:p>
    <w:p w:rsidR="00C123F6" w:rsidRPr="00736748" w:rsidRDefault="006D5009" w:rsidP="00736748">
      <w:pPr>
        <w:tabs>
          <w:tab w:val="left" w:pos="0"/>
          <w:tab w:val="left" w:pos="993"/>
          <w:tab w:val="left" w:pos="1418"/>
        </w:tabs>
        <w:spacing w:after="0" w:line="240" w:lineRule="auto"/>
        <w:jc w:val="both"/>
        <w:rPr>
          <w:rFonts w:ascii="Times New Roman" w:hAnsi="Times New Roman" w:cs="Times New Roman"/>
          <w:b/>
          <w:sz w:val="24"/>
          <w:szCs w:val="24"/>
          <w:lang w:val="ru-RU"/>
        </w:rPr>
      </w:pPr>
      <w:r>
        <w:rPr>
          <w:rFonts w:ascii="Times New Roman" w:hAnsi="Times New Roman" w:cs="Times New Roman"/>
          <w:sz w:val="24"/>
          <w:szCs w:val="24"/>
          <w:lang w:val="ru-RU"/>
        </w:rPr>
        <w:t xml:space="preserve">- </w:t>
      </w:r>
      <w:r w:rsidR="00C123F6" w:rsidRPr="00736748">
        <w:rPr>
          <w:rFonts w:ascii="Times New Roman" w:hAnsi="Times New Roman" w:cs="Times New Roman"/>
          <w:sz w:val="24"/>
          <w:szCs w:val="24"/>
          <w:lang w:val="ru-RU"/>
        </w:rPr>
        <w:t>в освоении культурных форм выражения своих чувств.</w:t>
      </w:r>
    </w:p>
    <w:p w:rsidR="00C123F6" w:rsidRPr="00736748" w:rsidRDefault="00C123F6" w:rsidP="00736748">
      <w:pPr>
        <w:numPr>
          <w:ilvl w:val="0"/>
          <w:numId w:val="3"/>
        </w:numPr>
        <w:tabs>
          <w:tab w:val="left" w:pos="0"/>
        </w:tabs>
        <w:spacing w:after="0" w:line="240" w:lineRule="auto"/>
        <w:ind w:left="0" w:firstLine="0"/>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способность к осмыслению и дифференциации картины мира, ее пространственно-временной организации, проявляющаяся:</w:t>
      </w:r>
    </w:p>
    <w:p w:rsidR="00C123F6" w:rsidRPr="00736748" w:rsidRDefault="006D5009" w:rsidP="00736748">
      <w:pPr>
        <w:tabs>
          <w:tab w:val="left" w:pos="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123F6" w:rsidRPr="00736748">
        <w:rPr>
          <w:rFonts w:ascii="Times New Roman" w:hAnsi="Times New Roman" w:cs="Times New Roman"/>
          <w:sz w:val="24"/>
          <w:szCs w:val="24"/>
          <w:lang w:val="ru-RU"/>
        </w:rPr>
        <w:t>в расширении и обогащении опыта реального взаимодействия обучающегося с бытовым окружением, миром природных явлений и вещей, расширении адекватных представлений об опасности и безопасности;</w:t>
      </w:r>
    </w:p>
    <w:p w:rsidR="00C123F6" w:rsidRPr="00736748" w:rsidRDefault="006D5009" w:rsidP="00736748">
      <w:pPr>
        <w:tabs>
          <w:tab w:val="left" w:pos="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123F6" w:rsidRPr="00736748">
        <w:rPr>
          <w:rFonts w:ascii="Times New Roman" w:hAnsi="Times New Roman" w:cs="Times New Roman"/>
          <w:sz w:val="24"/>
          <w:szCs w:val="24"/>
          <w:lang w:val="ru-RU"/>
        </w:rPr>
        <w:t>в адекватности бытового поведения обучающегося с точки зрения опасности (безопасности) для себя и для окружающих; сохранности окружающей предметной и природной среды;</w:t>
      </w:r>
    </w:p>
    <w:p w:rsidR="00C123F6" w:rsidRPr="00736748" w:rsidRDefault="006D5009" w:rsidP="00736748">
      <w:pPr>
        <w:tabs>
          <w:tab w:val="left" w:pos="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123F6" w:rsidRPr="00736748">
        <w:rPr>
          <w:rFonts w:ascii="Times New Roman" w:hAnsi="Times New Roman" w:cs="Times New Roman"/>
          <w:sz w:val="24"/>
          <w:szCs w:val="24"/>
          <w:lang w:val="ru-RU"/>
        </w:rPr>
        <w:t>в расширении и накоплении знакомых и разнообразно освоенных мест за пределами дома и школы: двора, дачи, леса, парка, речки, городских и загородных достопримечательностей и других</w:t>
      </w:r>
      <w:r>
        <w:rPr>
          <w:rFonts w:ascii="Times New Roman" w:hAnsi="Times New Roman" w:cs="Times New Roman"/>
          <w:sz w:val="24"/>
          <w:szCs w:val="24"/>
          <w:lang w:val="ru-RU"/>
        </w:rPr>
        <w:t>;</w:t>
      </w:r>
    </w:p>
    <w:p w:rsidR="00C123F6" w:rsidRPr="00736748" w:rsidRDefault="006D5009" w:rsidP="00736748">
      <w:pPr>
        <w:tabs>
          <w:tab w:val="left" w:pos="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123F6" w:rsidRPr="00736748">
        <w:rPr>
          <w:rFonts w:ascii="Times New Roman" w:hAnsi="Times New Roman" w:cs="Times New Roman"/>
          <w:sz w:val="24"/>
          <w:szCs w:val="24"/>
          <w:lang w:val="ru-RU"/>
        </w:rPr>
        <w:t>в расширении представлений о целостной и подробной картине мира, упорядоченной в пространстве и времени, адекватных возрасту ребёнка;</w:t>
      </w:r>
    </w:p>
    <w:p w:rsidR="00C123F6" w:rsidRPr="00736748" w:rsidRDefault="006D5009" w:rsidP="00736748">
      <w:pPr>
        <w:tabs>
          <w:tab w:val="left" w:pos="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123F6" w:rsidRPr="00736748">
        <w:rPr>
          <w:rFonts w:ascii="Times New Roman" w:hAnsi="Times New Roman" w:cs="Times New Roman"/>
          <w:sz w:val="24"/>
          <w:szCs w:val="24"/>
          <w:lang w:val="ru-RU"/>
        </w:rPr>
        <w:t>в умении накапливать личные впечатления, связанные с явлениями окружающего мира;</w:t>
      </w:r>
    </w:p>
    <w:p w:rsidR="00C123F6" w:rsidRPr="00736748" w:rsidRDefault="006D5009" w:rsidP="00736748">
      <w:pPr>
        <w:tabs>
          <w:tab w:val="left" w:pos="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123F6" w:rsidRPr="00736748">
        <w:rPr>
          <w:rFonts w:ascii="Times New Roman" w:hAnsi="Times New Roman" w:cs="Times New Roman"/>
          <w:sz w:val="24"/>
          <w:szCs w:val="24"/>
          <w:lang w:val="ru-RU"/>
        </w:rPr>
        <w:t>в умении устанавливать взаимосвязь между природным порядком и ходом собственной жизни в семье и в школе;</w:t>
      </w:r>
    </w:p>
    <w:p w:rsidR="00C123F6" w:rsidRPr="00736748" w:rsidRDefault="006D5009" w:rsidP="00736748">
      <w:pPr>
        <w:tabs>
          <w:tab w:val="left" w:pos="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123F6" w:rsidRPr="00736748">
        <w:rPr>
          <w:rFonts w:ascii="Times New Roman" w:hAnsi="Times New Roman" w:cs="Times New Roman"/>
          <w:sz w:val="24"/>
          <w:szCs w:val="24"/>
          <w:lang w:val="ru-RU"/>
        </w:rPr>
        <w:t>в умении устанавливать взаимосвязь общественного порядка и уклада собственной жизни в семье и в школе, соответствовать этому порядку</w:t>
      </w:r>
      <w:r>
        <w:rPr>
          <w:rFonts w:ascii="Times New Roman" w:hAnsi="Times New Roman" w:cs="Times New Roman"/>
          <w:sz w:val="24"/>
          <w:szCs w:val="24"/>
          <w:lang w:val="ru-RU"/>
        </w:rPr>
        <w:t>;</w:t>
      </w:r>
    </w:p>
    <w:p w:rsidR="00C123F6" w:rsidRPr="00736748" w:rsidRDefault="006D5009" w:rsidP="00736748">
      <w:pPr>
        <w:tabs>
          <w:tab w:val="left" w:pos="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123F6" w:rsidRPr="00736748">
        <w:rPr>
          <w:rFonts w:ascii="Times New Roman" w:hAnsi="Times New Roman" w:cs="Times New Roman"/>
          <w:sz w:val="24"/>
          <w:szCs w:val="24"/>
          <w:lang w:val="ru-RU"/>
        </w:rPr>
        <w:t>в развитии любознательности, наблюдательности, способности замечать новое, задавать вопросы;</w:t>
      </w:r>
    </w:p>
    <w:p w:rsidR="00C123F6" w:rsidRPr="00736748" w:rsidRDefault="006D5009" w:rsidP="00736748">
      <w:pPr>
        <w:tabs>
          <w:tab w:val="left" w:pos="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123F6" w:rsidRPr="00736748">
        <w:rPr>
          <w:rFonts w:ascii="Times New Roman" w:hAnsi="Times New Roman" w:cs="Times New Roman"/>
          <w:sz w:val="24"/>
          <w:szCs w:val="24"/>
          <w:lang w:val="ru-RU"/>
        </w:rPr>
        <w:t>в развитии активности во взаимодействии с миром, понимании собственной результативности;</w:t>
      </w:r>
    </w:p>
    <w:p w:rsidR="00C123F6" w:rsidRPr="00736748" w:rsidRDefault="006D5009" w:rsidP="00736748">
      <w:pPr>
        <w:tabs>
          <w:tab w:val="left" w:pos="0"/>
        </w:tabs>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123F6" w:rsidRPr="00736748">
        <w:rPr>
          <w:rFonts w:ascii="Times New Roman" w:hAnsi="Times New Roman" w:cs="Times New Roman"/>
          <w:sz w:val="24"/>
          <w:szCs w:val="24"/>
          <w:lang w:val="ru-RU"/>
        </w:rPr>
        <w:t>в накоплении опыта освоения нового при помощи экскурсий и путешествий;</w:t>
      </w:r>
    </w:p>
    <w:p w:rsidR="00C123F6" w:rsidRPr="00736748" w:rsidRDefault="00C123F6" w:rsidP="00736748">
      <w:pPr>
        <w:tabs>
          <w:tab w:val="left" w:pos="0"/>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в умении передать свои впечатления, соображения, умозаключения так, чтобы быть понятым другим человеком;</w:t>
      </w:r>
    </w:p>
    <w:p w:rsidR="00C123F6" w:rsidRPr="00736748" w:rsidRDefault="00C123F6" w:rsidP="00736748">
      <w:pPr>
        <w:tabs>
          <w:tab w:val="left" w:pos="0"/>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в умении принимать и включать в свой личный опыт жизненный опыт других людей;</w:t>
      </w:r>
    </w:p>
    <w:p w:rsidR="00C123F6" w:rsidRPr="00736748" w:rsidRDefault="00C123F6" w:rsidP="00736748">
      <w:pPr>
        <w:tabs>
          <w:tab w:val="left" w:pos="0"/>
        </w:tabs>
        <w:spacing w:after="0" w:line="240" w:lineRule="auto"/>
        <w:jc w:val="both"/>
        <w:rPr>
          <w:rFonts w:ascii="Times New Roman" w:hAnsi="Times New Roman" w:cs="Times New Roman"/>
          <w:b/>
          <w:sz w:val="24"/>
          <w:szCs w:val="24"/>
          <w:lang w:val="ru-RU"/>
        </w:rPr>
      </w:pPr>
      <w:r w:rsidRPr="00736748">
        <w:rPr>
          <w:rFonts w:ascii="Times New Roman" w:hAnsi="Times New Roman" w:cs="Times New Roman"/>
          <w:sz w:val="24"/>
          <w:szCs w:val="24"/>
          <w:lang w:val="ru-RU"/>
        </w:rPr>
        <w:t>в способности взаимодействовать с другими людьми, умении делиться своими воспоминаниями, впечатлениями и планами.</w:t>
      </w:r>
    </w:p>
    <w:p w:rsidR="00C123F6" w:rsidRPr="00736748" w:rsidRDefault="00C123F6" w:rsidP="00736748">
      <w:pPr>
        <w:numPr>
          <w:ilvl w:val="0"/>
          <w:numId w:val="3"/>
        </w:numPr>
        <w:tabs>
          <w:tab w:val="left" w:pos="0"/>
        </w:tabs>
        <w:suppressAutoHyphens/>
        <w:spacing w:after="0" w:line="240" w:lineRule="auto"/>
        <w:ind w:left="0" w:firstLine="0"/>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способность к осмыслению социального окружения, своего места в нем, принятие соответствующих возрасту ценностей и социальных ролей</w:t>
      </w:r>
      <w:r w:rsidRPr="00736748">
        <w:rPr>
          <w:rFonts w:ascii="Times New Roman" w:hAnsi="Times New Roman" w:cs="Times New Roman"/>
          <w:bCs/>
          <w:sz w:val="24"/>
          <w:szCs w:val="24"/>
          <w:lang w:val="ru-RU"/>
        </w:rPr>
        <w:t>,проявляющаяся:</w:t>
      </w:r>
    </w:p>
    <w:p w:rsidR="00C123F6" w:rsidRPr="00736748" w:rsidRDefault="00C123F6" w:rsidP="00736748">
      <w:pPr>
        <w:tabs>
          <w:tab w:val="left" w:pos="0"/>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в знании правил поведения в разных социальных ситуациях с людьми разного статуса, с близкими в семье; с учителями и учениками в школе; со знакомыми и незнакомыми людьми;</w:t>
      </w:r>
    </w:p>
    <w:p w:rsidR="00C123F6" w:rsidRPr="00736748" w:rsidRDefault="00C123F6" w:rsidP="00736748">
      <w:pPr>
        <w:tabs>
          <w:tab w:val="left" w:pos="0"/>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в освоение необходимых социальных ритуалов, умении адекватно использовать принятые социальные ритуалы, умении вступить в контакт и общаться в соответствии с возрастом, близостью и социальным статусом собеседника, умении корректно привлечь к себе внимание, отстраниться от нежелательного контакта, выразить свои чувства, отказ, недовольство, благодарность, сочувствие, намерение, просьбу, опасение и другие.</w:t>
      </w:r>
    </w:p>
    <w:p w:rsidR="00C123F6" w:rsidRPr="00736748" w:rsidRDefault="00C123F6" w:rsidP="00736748">
      <w:pPr>
        <w:tabs>
          <w:tab w:val="left" w:pos="0"/>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lastRenderedPageBreak/>
        <w:t>в освоении возможностей и допустимых границ социальных контактов, выработки адекватной дистанции в зависимости от ситуации общения;</w:t>
      </w:r>
    </w:p>
    <w:p w:rsidR="00C123F6" w:rsidRPr="00736748" w:rsidRDefault="00C123F6" w:rsidP="00736748">
      <w:pPr>
        <w:tabs>
          <w:tab w:val="left" w:pos="0"/>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в умении проявлять инициативу, корректно устанавливать и ограничивать контакт;</w:t>
      </w:r>
    </w:p>
    <w:p w:rsidR="00C123F6" w:rsidRPr="00736748" w:rsidRDefault="00C123F6" w:rsidP="00736748">
      <w:pPr>
        <w:tabs>
          <w:tab w:val="left" w:pos="0"/>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в умении не быть назойливым в своих просьбах и требованиях, быть благодарным за проявление внимания и оказание помощи;</w:t>
      </w:r>
    </w:p>
    <w:p w:rsidR="00C123F6" w:rsidRPr="00736748" w:rsidRDefault="00C123F6" w:rsidP="00736748">
      <w:pPr>
        <w:tabs>
          <w:tab w:val="left" w:pos="0"/>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в умении применять формы выражения своих чувств соответственно ситуации социального контакта.</w:t>
      </w:r>
    </w:p>
    <w:p w:rsidR="00C123F6" w:rsidRPr="00736748" w:rsidRDefault="00C123F6" w:rsidP="00736748">
      <w:pPr>
        <w:tabs>
          <w:tab w:val="left" w:pos="0"/>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Результаты специальной поддержки освоения АООП НОО должны отражать:</w:t>
      </w:r>
    </w:p>
    <w:p w:rsidR="00C123F6" w:rsidRPr="00736748" w:rsidRDefault="00C123F6" w:rsidP="00736748">
      <w:pPr>
        <w:tabs>
          <w:tab w:val="left" w:pos="0"/>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способность усваивать новый учебный материал, адекватно включаться в классные занятия и соответствовать общему темпу занятий;</w:t>
      </w:r>
    </w:p>
    <w:p w:rsidR="00C123F6" w:rsidRPr="00736748" w:rsidRDefault="00C123F6" w:rsidP="00736748">
      <w:pPr>
        <w:tabs>
          <w:tab w:val="left" w:pos="0"/>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 xml:space="preserve">способность использовать речевые возможности на уроках при ответах и в других ситуациях общения, </w:t>
      </w:r>
      <w:r w:rsidRPr="00736748">
        <w:rPr>
          <w:rFonts w:ascii="Times New Roman" w:hAnsi="Times New Roman" w:cs="Times New Roman"/>
          <w:kern w:val="2"/>
          <w:sz w:val="24"/>
          <w:szCs w:val="24"/>
          <w:lang w:val="ru-RU"/>
        </w:rPr>
        <w:t>умение передавать свои впечатления, умозаключения так, чтобы быть понятым другим человеком,</w:t>
      </w:r>
      <w:r w:rsidRPr="00736748">
        <w:rPr>
          <w:rFonts w:ascii="Times New Roman" w:hAnsi="Times New Roman" w:cs="Times New Roman"/>
          <w:sz w:val="24"/>
          <w:szCs w:val="24"/>
          <w:lang w:val="ru-RU"/>
        </w:rPr>
        <w:t xml:space="preserve"> умение задавать вопросы;</w:t>
      </w:r>
    </w:p>
    <w:p w:rsidR="00C123F6" w:rsidRPr="00736748" w:rsidRDefault="00C123F6" w:rsidP="00736748">
      <w:pPr>
        <w:tabs>
          <w:tab w:val="left" w:pos="0"/>
        </w:tabs>
        <w:spacing w:after="0" w:line="240" w:lineRule="auto"/>
        <w:jc w:val="both"/>
        <w:rPr>
          <w:rFonts w:ascii="Times New Roman" w:hAnsi="Times New Roman" w:cs="Times New Roman"/>
          <w:kern w:val="2"/>
          <w:sz w:val="24"/>
          <w:szCs w:val="24"/>
          <w:lang w:val="ru-RU"/>
        </w:rPr>
      </w:pPr>
      <w:r w:rsidRPr="00736748">
        <w:rPr>
          <w:rFonts w:ascii="Times New Roman" w:hAnsi="Times New Roman" w:cs="Times New Roman"/>
          <w:sz w:val="24"/>
          <w:szCs w:val="24"/>
          <w:lang w:val="ru-RU"/>
        </w:rPr>
        <w:t xml:space="preserve">способность к </w:t>
      </w:r>
      <w:r w:rsidRPr="00736748">
        <w:rPr>
          <w:rFonts w:ascii="Times New Roman" w:hAnsi="Times New Roman" w:cs="Times New Roman"/>
          <w:kern w:val="2"/>
          <w:sz w:val="24"/>
          <w:szCs w:val="24"/>
          <w:lang w:val="ru-RU"/>
        </w:rPr>
        <w:t>наблюдательности, умение замечать новое;</w:t>
      </w:r>
    </w:p>
    <w:p w:rsidR="00C123F6" w:rsidRPr="00736748" w:rsidRDefault="00C123F6" w:rsidP="00736748">
      <w:pPr>
        <w:tabs>
          <w:tab w:val="left" w:pos="0"/>
        </w:tabs>
        <w:spacing w:after="0" w:line="240" w:lineRule="auto"/>
        <w:jc w:val="both"/>
        <w:rPr>
          <w:rFonts w:ascii="Times New Roman" w:hAnsi="Times New Roman" w:cs="Times New Roman"/>
          <w:kern w:val="2"/>
          <w:sz w:val="24"/>
          <w:szCs w:val="24"/>
          <w:lang w:val="ru-RU"/>
        </w:rPr>
      </w:pPr>
      <w:r w:rsidRPr="00736748">
        <w:rPr>
          <w:rFonts w:ascii="Times New Roman" w:hAnsi="Times New Roman" w:cs="Times New Roman"/>
          <w:sz w:val="24"/>
          <w:szCs w:val="24"/>
          <w:lang w:val="ru-RU"/>
        </w:rPr>
        <w:t>овладение эффективными способами учебно-познавательной и предметно-практической деятельности;</w:t>
      </w:r>
    </w:p>
    <w:p w:rsidR="00C123F6" w:rsidRPr="00736748" w:rsidRDefault="00C123F6" w:rsidP="00736748">
      <w:pPr>
        <w:tabs>
          <w:tab w:val="left" w:pos="0"/>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стремление к активности и самостоятельности в разных видах предметно-практической деятельности;</w:t>
      </w:r>
    </w:p>
    <w:p w:rsidR="00C123F6" w:rsidRPr="00736748" w:rsidRDefault="00C123F6" w:rsidP="00736748">
      <w:pPr>
        <w:tabs>
          <w:tab w:val="left" w:pos="0"/>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умение ставить и удерживать цель деятельности; планировать действия; определять и сохранять способ действий; использовать самоконтроль на всех этапах деятельности; осуществлять словесный отчет о процессе и результатах деятельности; оценивать процесс и результат деятельности;</w:t>
      </w:r>
    </w:p>
    <w:p w:rsidR="00C123F6" w:rsidRPr="00736748" w:rsidRDefault="00C123F6" w:rsidP="00736748">
      <w:pPr>
        <w:tabs>
          <w:tab w:val="left" w:pos="0"/>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сформированные в соответствии с требованиями к результатам освоения АООП НОО предметные, метапредметные и личностные результаты;</w:t>
      </w:r>
    </w:p>
    <w:p w:rsidR="00C123F6" w:rsidRPr="00736748" w:rsidRDefault="00C123F6" w:rsidP="00736748">
      <w:pPr>
        <w:tabs>
          <w:tab w:val="left" w:pos="0"/>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сформированные в соответствии АООП НОО универсальные учебные действия.</w:t>
      </w:r>
    </w:p>
    <w:p w:rsidR="00C123F6" w:rsidRPr="00736748" w:rsidRDefault="00C123F6" w:rsidP="00736748">
      <w:pPr>
        <w:tabs>
          <w:tab w:val="left" w:pos="0"/>
          <w:tab w:val="right" w:leader="dot" w:pos="9639"/>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Требования к результатам освоения программы коррекционной работы конкретизируются применительно к каждому обучающемуся с ЗПР в соответствии с его потенциальными возможностями и особыми образовательными потребностями.</w:t>
      </w:r>
    </w:p>
    <w:p w:rsidR="00655EBD" w:rsidRPr="00736748" w:rsidRDefault="00655EBD" w:rsidP="00736748">
      <w:pPr>
        <w:spacing w:line="240" w:lineRule="auto"/>
        <w:jc w:val="both"/>
        <w:rPr>
          <w:rFonts w:ascii="Times New Roman" w:hAnsi="Times New Roman" w:cs="Times New Roman"/>
          <w:sz w:val="24"/>
          <w:szCs w:val="24"/>
          <w:lang w:val="ru-RU"/>
        </w:rPr>
      </w:pPr>
    </w:p>
    <w:p w:rsidR="00655EBD" w:rsidRPr="00736748" w:rsidRDefault="00655EBD" w:rsidP="006D5009">
      <w:pPr>
        <w:tabs>
          <w:tab w:val="left" w:pos="0"/>
          <w:tab w:val="right" w:leader="dot" w:pos="9639"/>
        </w:tabs>
        <w:spacing w:before="120" w:after="120" w:line="240" w:lineRule="auto"/>
        <w:outlineLvl w:val="2"/>
        <w:rPr>
          <w:rFonts w:ascii="Times New Roman" w:hAnsi="Times New Roman" w:cs="Times New Roman"/>
          <w:b/>
          <w:sz w:val="24"/>
          <w:szCs w:val="24"/>
          <w:lang w:val="ru-RU"/>
        </w:rPr>
      </w:pPr>
      <w:bookmarkStart w:id="6" w:name="_Toc415833117"/>
      <w:r w:rsidRPr="00736748">
        <w:rPr>
          <w:rFonts w:ascii="Times New Roman" w:hAnsi="Times New Roman" w:cs="Times New Roman"/>
          <w:b/>
          <w:sz w:val="24"/>
          <w:szCs w:val="24"/>
          <w:lang w:val="ru-RU"/>
        </w:rPr>
        <w:t>2.1.</w:t>
      </w:r>
      <w:r w:rsidR="006D5009">
        <w:rPr>
          <w:rFonts w:ascii="Times New Roman" w:hAnsi="Times New Roman" w:cs="Times New Roman"/>
          <w:b/>
          <w:sz w:val="24"/>
          <w:szCs w:val="24"/>
          <w:lang w:val="ru-RU"/>
        </w:rPr>
        <w:t>4</w:t>
      </w:r>
      <w:r w:rsidRPr="00736748">
        <w:rPr>
          <w:rFonts w:ascii="Times New Roman" w:hAnsi="Times New Roman" w:cs="Times New Roman"/>
          <w:b/>
          <w:sz w:val="24"/>
          <w:szCs w:val="24"/>
          <w:lang w:val="ru-RU"/>
        </w:rPr>
        <w:t xml:space="preserve">. Система </w:t>
      </w:r>
      <w:r w:rsidR="006D5009">
        <w:rPr>
          <w:rFonts w:ascii="Times New Roman" w:hAnsi="Times New Roman" w:cs="Times New Roman"/>
          <w:b/>
          <w:sz w:val="24"/>
          <w:szCs w:val="24"/>
          <w:lang w:val="ru-RU"/>
        </w:rPr>
        <w:t xml:space="preserve">оценки достижения обучающимися  </w:t>
      </w:r>
      <w:r w:rsidRPr="00736748">
        <w:rPr>
          <w:rFonts w:ascii="Times New Roman" w:hAnsi="Times New Roman" w:cs="Times New Roman"/>
          <w:b/>
          <w:sz w:val="24"/>
          <w:szCs w:val="24"/>
          <w:lang w:val="ru-RU"/>
        </w:rPr>
        <w:t>с задержкой психического развития пл</w:t>
      </w:r>
      <w:r w:rsidR="006D5009">
        <w:rPr>
          <w:rFonts w:ascii="Times New Roman" w:hAnsi="Times New Roman" w:cs="Times New Roman"/>
          <w:b/>
          <w:sz w:val="24"/>
          <w:szCs w:val="24"/>
          <w:lang w:val="ru-RU"/>
        </w:rPr>
        <w:t xml:space="preserve">анируемых результатов освоения  адаптированной основной </w:t>
      </w:r>
      <w:r w:rsidRPr="00736748">
        <w:rPr>
          <w:rFonts w:ascii="Times New Roman" w:hAnsi="Times New Roman" w:cs="Times New Roman"/>
          <w:b/>
          <w:sz w:val="24"/>
          <w:szCs w:val="24"/>
          <w:lang w:val="ru-RU"/>
        </w:rPr>
        <w:t>общеобразовательной п</w:t>
      </w:r>
      <w:r w:rsidR="006D5009">
        <w:rPr>
          <w:rFonts w:ascii="Times New Roman" w:hAnsi="Times New Roman" w:cs="Times New Roman"/>
          <w:b/>
          <w:sz w:val="24"/>
          <w:szCs w:val="24"/>
          <w:lang w:val="ru-RU"/>
        </w:rPr>
        <w:t xml:space="preserve">рограммы  </w:t>
      </w:r>
      <w:r w:rsidRPr="00736748">
        <w:rPr>
          <w:rFonts w:ascii="Times New Roman" w:hAnsi="Times New Roman" w:cs="Times New Roman"/>
          <w:b/>
          <w:sz w:val="24"/>
          <w:szCs w:val="24"/>
          <w:lang w:val="ru-RU"/>
        </w:rPr>
        <w:t>начального общего образования</w:t>
      </w:r>
      <w:bookmarkEnd w:id="6"/>
    </w:p>
    <w:p w:rsidR="00655EBD" w:rsidRPr="00736748" w:rsidRDefault="00655EBD" w:rsidP="00736748">
      <w:pPr>
        <w:spacing w:after="0" w:line="240" w:lineRule="auto"/>
        <w:contextualSpacing/>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Основными направлениями и целями оценочной деятельности в соответствии с требованиями ФГОС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p>
    <w:p w:rsidR="00655EBD" w:rsidRPr="00736748" w:rsidRDefault="00655EBD" w:rsidP="00736748">
      <w:pPr>
        <w:spacing w:after="0" w:line="240" w:lineRule="auto"/>
        <w:contextualSpacing/>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Система оценки достижения обучающимися с ЗПР планируемых результатов освоения АООП НОО предполагает комплексный подход к оценке результатов образования, позволяющий вести оценку достижения обучающимися всех трех групп результатов образования: личностных, метапредметных и предметных.</w:t>
      </w:r>
    </w:p>
    <w:p w:rsidR="00655EBD" w:rsidRPr="00736748" w:rsidRDefault="00655EBD" w:rsidP="00736748">
      <w:pPr>
        <w:spacing w:after="0" w:line="240" w:lineRule="auto"/>
        <w:contextualSpacing/>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Оценка результатов освоения обучающимися с ЗПР АООП НОО (кроме программы коррекционной работы) осуществляется в соответствии с требованиями ФГОС НОО.</w:t>
      </w:r>
    </w:p>
    <w:p w:rsidR="00655EBD" w:rsidRPr="00736748" w:rsidRDefault="00655EBD" w:rsidP="00736748">
      <w:pPr>
        <w:pStyle w:val="14TexstOSNOVA1012"/>
        <w:spacing w:line="240" w:lineRule="auto"/>
        <w:ind w:firstLine="0"/>
        <w:rPr>
          <w:rFonts w:ascii="Times New Roman" w:hAnsi="Times New Roman" w:cs="Times New Roman"/>
          <w:color w:val="auto"/>
          <w:sz w:val="24"/>
          <w:szCs w:val="24"/>
        </w:rPr>
      </w:pPr>
      <w:r w:rsidRPr="00736748">
        <w:rPr>
          <w:rFonts w:ascii="Times New Roman" w:hAnsi="Times New Roman" w:cs="Times New Roman"/>
          <w:color w:val="auto"/>
          <w:sz w:val="24"/>
          <w:szCs w:val="24"/>
        </w:rPr>
        <w:t xml:space="preserve">Оценивать </w:t>
      </w:r>
      <w:r w:rsidRPr="00736748">
        <w:rPr>
          <w:rFonts w:ascii="Times New Roman" w:hAnsi="Times New Roman" w:cs="Times New Roman"/>
          <w:sz w:val="24"/>
          <w:szCs w:val="24"/>
        </w:rPr>
        <w:t>достижения обучающимся с ЗПР планируемых результатов</w:t>
      </w:r>
      <w:r w:rsidRPr="00736748">
        <w:rPr>
          <w:rFonts w:ascii="Times New Roman" w:hAnsi="Times New Roman" w:cs="Times New Roman"/>
          <w:color w:val="auto"/>
          <w:sz w:val="24"/>
          <w:szCs w:val="24"/>
        </w:rPr>
        <w:t xml:space="preserve"> необходимо при завершении каждого уровня образования</w:t>
      </w:r>
      <w:r w:rsidRPr="00736748">
        <w:rPr>
          <w:rStyle w:val="af9"/>
          <w:rFonts w:ascii="Times New Roman" w:hAnsi="Times New Roman" w:cs="Times New Roman"/>
          <w:color w:val="auto"/>
          <w:sz w:val="24"/>
          <w:szCs w:val="24"/>
        </w:rPr>
        <w:t xml:space="preserve">, </w:t>
      </w:r>
      <w:r w:rsidRPr="00736748">
        <w:rPr>
          <w:rFonts w:ascii="Times New Roman" w:hAnsi="Times New Roman" w:cs="Times New Roman"/>
          <w:color w:val="auto"/>
          <w:sz w:val="24"/>
          <w:szCs w:val="24"/>
        </w:rPr>
        <w:t>поскольку у обучающегося с ЗПР может быть индивидуальный темп освоения содержания образования и стандартизация планируемых результатов образования в более короткие промежутки времени объективно невозможна.</w:t>
      </w:r>
    </w:p>
    <w:p w:rsidR="00655EBD" w:rsidRPr="00736748" w:rsidRDefault="00655EBD" w:rsidP="00736748">
      <w:pPr>
        <w:pStyle w:val="af3"/>
        <w:spacing w:after="0" w:line="240" w:lineRule="auto"/>
        <w:ind w:left="0"/>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Обучающиеся с ЗПР имеют право на прохождение текущей, промежуточной и государственной итоговой аттестацииосвоения АООП НОО в иных формах.</w:t>
      </w:r>
    </w:p>
    <w:p w:rsidR="00655EBD" w:rsidRPr="00736748" w:rsidRDefault="00655EBD" w:rsidP="00736748">
      <w:pPr>
        <w:pStyle w:val="af3"/>
        <w:spacing w:after="0" w:line="240" w:lineRule="auto"/>
        <w:ind w:left="0"/>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 xml:space="preserve">Специальные условияпроведения </w:t>
      </w:r>
      <w:r w:rsidRPr="00736748">
        <w:rPr>
          <w:rFonts w:ascii="Times New Roman" w:hAnsi="Times New Roman" w:cs="Times New Roman"/>
          <w:i/>
          <w:sz w:val="24"/>
          <w:szCs w:val="24"/>
          <w:lang w:val="ru-RU"/>
        </w:rPr>
        <w:t>текущей, промежуточной</w:t>
      </w:r>
      <w:r w:rsidRPr="00736748">
        <w:rPr>
          <w:rFonts w:ascii="Times New Roman" w:hAnsi="Times New Roman" w:cs="Times New Roman"/>
          <w:sz w:val="24"/>
          <w:szCs w:val="24"/>
          <w:lang w:val="ru-RU"/>
        </w:rPr>
        <w:t xml:space="preserve"> и </w:t>
      </w:r>
      <w:r w:rsidRPr="00736748">
        <w:rPr>
          <w:rFonts w:ascii="Times New Roman" w:hAnsi="Times New Roman" w:cs="Times New Roman"/>
          <w:i/>
          <w:sz w:val="24"/>
          <w:szCs w:val="24"/>
          <w:lang w:val="ru-RU"/>
        </w:rPr>
        <w:t>итоговой</w:t>
      </w:r>
      <w:r w:rsidRPr="00736748">
        <w:rPr>
          <w:rFonts w:ascii="Times New Roman" w:hAnsi="Times New Roman" w:cs="Times New Roman"/>
          <w:sz w:val="24"/>
          <w:szCs w:val="24"/>
          <w:lang w:val="ru-RU"/>
        </w:rPr>
        <w:t xml:space="preserve"> (по итогам освоения АООП НОО) </w:t>
      </w:r>
      <w:r w:rsidRPr="00736748">
        <w:rPr>
          <w:rFonts w:ascii="Times New Roman" w:hAnsi="Times New Roman" w:cs="Times New Roman"/>
          <w:i/>
          <w:sz w:val="24"/>
          <w:szCs w:val="24"/>
          <w:lang w:val="ru-RU"/>
        </w:rPr>
        <w:t xml:space="preserve">аттестации </w:t>
      </w:r>
      <w:r w:rsidRPr="00736748">
        <w:rPr>
          <w:rFonts w:ascii="Times New Roman" w:hAnsi="Times New Roman" w:cs="Times New Roman"/>
          <w:sz w:val="24"/>
          <w:szCs w:val="24"/>
          <w:lang w:val="ru-RU"/>
        </w:rPr>
        <w:t>обучающихся с ЗПР включают:</w:t>
      </w:r>
    </w:p>
    <w:p w:rsidR="00655EBD" w:rsidRPr="00736748" w:rsidRDefault="00655EBD" w:rsidP="00736748">
      <w:pPr>
        <w:pStyle w:val="af7"/>
        <w:numPr>
          <w:ilvl w:val="0"/>
          <w:numId w:val="5"/>
        </w:numPr>
        <w:spacing w:line="240" w:lineRule="auto"/>
        <w:ind w:left="0" w:firstLine="0"/>
        <w:jc w:val="both"/>
      </w:pPr>
      <w:r w:rsidRPr="00736748">
        <w:rPr>
          <w:caps w:val="0"/>
        </w:rPr>
        <w:lastRenderedPageBreak/>
        <w:t xml:space="preserve">особую форму организации аттестации (в малой группе, индивидуальную) с учетом особых образовательных потребностей и индивидуальных особенностей обучающихся с </w:t>
      </w:r>
      <w:r w:rsidRPr="00736748">
        <w:t>ЗПР;</w:t>
      </w:r>
    </w:p>
    <w:p w:rsidR="00655EBD" w:rsidRPr="00736748" w:rsidRDefault="00655EBD" w:rsidP="00736748">
      <w:pPr>
        <w:pStyle w:val="af7"/>
        <w:numPr>
          <w:ilvl w:val="0"/>
          <w:numId w:val="5"/>
        </w:numPr>
        <w:spacing w:line="240" w:lineRule="auto"/>
        <w:ind w:left="0" w:firstLine="0"/>
        <w:jc w:val="both"/>
      </w:pPr>
      <w:r w:rsidRPr="00736748">
        <w:rPr>
          <w:caps w:val="0"/>
        </w:rPr>
        <w:t>привычную обстановку в классе (присутствие своего учителя, наличие привычных для обучающихся мнестических опор: наглядных схем, шаблонов общего хода выполнения заданий);</w:t>
      </w:r>
    </w:p>
    <w:p w:rsidR="00655EBD" w:rsidRPr="00736748" w:rsidRDefault="00655EBD" w:rsidP="00736748">
      <w:pPr>
        <w:pStyle w:val="af7"/>
        <w:numPr>
          <w:ilvl w:val="0"/>
          <w:numId w:val="5"/>
        </w:numPr>
        <w:spacing w:line="240" w:lineRule="auto"/>
        <w:ind w:left="0" w:firstLine="0"/>
        <w:jc w:val="both"/>
      </w:pPr>
      <w:r w:rsidRPr="00736748">
        <w:rPr>
          <w:caps w:val="0"/>
        </w:rPr>
        <w:t>присутствие в начале работы этапа общей организации деятельности;</w:t>
      </w:r>
    </w:p>
    <w:p w:rsidR="00655EBD" w:rsidRPr="00736748" w:rsidRDefault="00655EBD" w:rsidP="00736748">
      <w:pPr>
        <w:pStyle w:val="af7"/>
        <w:numPr>
          <w:ilvl w:val="0"/>
          <w:numId w:val="5"/>
        </w:numPr>
        <w:spacing w:line="240" w:lineRule="auto"/>
        <w:ind w:left="0" w:firstLine="0"/>
        <w:jc w:val="both"/>
      </w:pPr>
      <w:r w:rsidRPr="00736748">
        <w:rPr>
          <w:caps w:val="0"/>
        </w:rPr>
        <w:t xml:space="preserve">адаптирование инструкции с учетом особых образовательных потребностей и индивидуальных трудностей обучающихся с </w:t>
      </w:r>
      <w:r w:rsidRPr="00736748">
        <w:t>ЗПР:</w:t>
      </w:r>
    </w:p>
    <w:p w:rsidR="00655EBD" w:rsidRPr="00736748" w:rsidRDefault="00655EBD" w:rsidP="00736748">
      <w:pPr>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1) упрощение формулировок по грамматическому и семантическому оформлению;</w:t>
      </w:r>
    </w:p>
    <w:p w:rsidR="00655EBD" w:rsidRPr="00736748" w:rsidRDefault="00655EBD" w:rsidP="00736748">
      <w:pPr>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2) упрощение многозвеньевой инструкции посредством деления ее на короткие смысловые единицы, задающие поэтапность (пошаговость) выполнения задания;</w:t>
      </w:r>
    </w:p>
    <w:p w:rsidR="00655EBD" w:rsidRPr="00736748" w:rsidRDefault="00655EBD" w:rsidP="00736748">
      <w:pPr>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3) 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акцентами;</w:t>
      </w:r>
    </w:p>
    <w:p w:rsidR="00655EBD" w:rsidRPr="00736748" w:rsidRDefault="00655EBD" w:rsidP="00736748">
      <w:pPr>
        <w:pStyle w:val="af7"/>
        <w:numPr>
          <w:ilvl w:val="0"/>
          <w:numId w:val="5"/>
        </w:numPr>
        <w:spacing w:line="240" w:lineRule="auto"/>
        <w:ind w:left="0" w:firstLine="0"/>
        <w:jc w:val="both"/>
      </w:pPr>
      <w:r w:rsidRPr="00736748">
        <w:rPr>
          <w:caps w:val="0"/>
        </w:rPr>
        <w:t>при необходимости адаптирование текста задания с учетом особых образовательных потребностей и индивидуальных трудностей обучающихся с ЗПР (более крупный шрифт, четкое отграничение одного задания от другого; упрощение формулировок задания по грамматическому и семантическому оформлению и др</w:t>
      </w:r>
      <w:r w:rsidRPr="00736748">
        <w:t>.);</w:t>
      </w:r>
    </w:p>
    <w:p w:rsidR="00655EBD" w:rsidRPr="00736748" w:rsidRDefault="00655EBD" w:rsidP="00736748">
      <w:pPr>
        <w:pStyle w:val="af7"/>
        <w:numPr>
          <w:ilvl w:val="0"/>
          <w:numId w:val="5"/>
        </w:numPr>
        <w:spacing w:line="240" w:lineRule="auto"/>
        <w:ind w:left="0" w:firstLine="0"/>
        <w:jc w:val="both"/>
      </w:pPr>
      <w:r w:rsidRPr="00736748">
        <w:rPr>
          <w:caps w:val="0"/>
        </w:rPr>
        <w:t>при необходимости предоставление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w:t>
      </w:r>
      <w:r w:rsidRPr="00736748">
        <w:t>;</w:t>
      </w:r>
    </w:p>
    <w:p w:rsidR="00655EBD" w:rsidRPr="00736748" w:rsidRDefault="00655EBD" w:rsidP="00736748">
      <w:pPr>
        <w:pStyle w:val="af7"/>
        <w:numPr>
          <w:ilvl w:val="0"/>
          <w:numId w:val="5"/>
        </w:numPr>
        <w:spacing w:line="240" w:lineRule="auto"/>
        <w:ind w:left="0" w:firstLine="0"/>
        <w:jc w:val="both"/>
      </w:pPr>
      <w:r w:rsidRPr="00736748">
        <w:rPr>
          <w:caps w:val="0"/>
        </w:rPr>
        <w:t>увеличение времени на выполнение заданий</w:t>
      </w:r>
      <w:r w:rsidRPr="00736748">
        <w:t xml:space="preserve">;  </w:t>
      </w:r>
    </w:p>
    <w:p w:rsidR="00655EBD" w:rsidRPr="00736748" w:rsidRDefault="00655EBD" w:rsidP="00736748">
      <w:pPr>
        <w:pStyle w:val="af7"/>
        <w:numPr>
          <w:ilvl w:val="0"/>
          <w:numId w:val="5"/>
        </w:numPr>
        <w:spacing w:line="240" w:lineRule="auto"/>
        <w:ind w:left="0" w:firstLine="0"/>
        <w:jc w:val="both"/>
      </w:pPr>
      <w:r w:rsidRPr="00736748">
        <w:rPr>
          <w:caps w:val="0"/>
        </w:rPr>
        <w:t>возможность организации короткого перерыва (10-15 мин) при нарастании в поведении ребенка проявлений утомления, истощения</w:t>
      </w:r>
      <w:r w:rsidRPr="00736748">
        <w:t xml:space="preserve">; </w:t>
      </w:r>
    </w:p>
    <w:p w:rsidR="00655EBD" w:rsidRPr="00736748" w:rsidRDefault="00655EBD" w:rsidP="00736748">
      <w:pPr>
        <w:pStyle w:val="af7"/>
        <w:numPr>
          <w:ilvl w:val="0"/>
          <w:numId w:val="5"/>
        </w:numPr>
        <w:spacing w:line="240" w:lineRule="auto"/>
        <w:ind w:left="0" w:firstLine="0"/>
        <w:jc w:val="both"/>
      </w:pPr>
      <w:r w:rsidRPr="00736748">
        <w:rPr>
          <w:caps w:val="0"/>
        </w:rPr>
        <w:t>недопустимыми являются негативные реакции со стороны педагога, создание ситуаций, приводящих к эмоциональному травмированию ребенка</w:t>
      </w:r>
      <w:r w:rsidRPr="00736748">
        <w:t>.</w:t>
      </w:r>
    </w:p>
    <w:p w:rsidR="00655EBD" w:rsidRPr="00736748" w:rsidRDefault="00655EBD" w:rsidP="00736748">
      <w:pPr>
        <w:tabs>
          <w:tab w:val="left" w:pos="0"/>
          <w:tab w:val="right" w:leader="dot" w:pos="9639"/>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 xml:space="preserve">Система оценки достижения обучающимися с ЗПР планируемых результатов освоения АООП НОО должна предусматривать оценку достижения обучающимися с ЗПР планируемых результатов освоения программы коррекционной работы. </w:t>
      </w:r>
    </w:p>
    <w:p w:rsidR="00655EBD" w:rsidRPr="00736748" w:rsidRDefault="00655EBD" w:rsidP="00736748">
      <w:pPr>
        <w:tabs>
          <w:tab w:val="left" w:pos="0"/>
          <w:tab w:val="right" w:leader="dot" w:pos="9639"/>
        </w:tabs>
        <w:spacing w:after="0" w:line="240" w:lineRule="auto"/>
        <w:jc w:val="both"/>
        <w:rPr>
          <w:rFonts w:ascii="Times New Roman" w:hAnsi="Times New Roman" w:cs="Times New Roman"/>
          <w:b/>
          <w:sz w:val="24"/>
          <w:szCs w:val="24"/>
          <w:lang w:val="ru-RU"/>
        </w:rPr>
      </w:pPr>
      <w:r w:rsidRPr="00736748">
        <w:rPr>
          <w:rFonts w:ascii="Times New Roman" w:hAnsi="Times New Roman" w:cs="Times New Roman"/>
          <w:b/>
          <w:sz w:val="24"/>
          <w:szCs w:val="24"/>
          <w:lang w:val="ru-RU"/>
        </w:rPr>
        <w:t>Оценка достижения обучающимися с задержкой психического развития планируемых результатов освоения программы коррекционной работы</w:t>
      </w:r>
    </w:p>
    <w:p w:rsidR="00655EBD" w:rsidRPr="00736748" w:rsidRDefault="00655EBD" w:rsidP="00736748">
      <w:pPr>
        <w:spacing w:after="0" w:line="240" w:lineRule="auto"/>
        <w:contextualSpacing/>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 xml:space="preserve">Оценка результатов освоения обучающимися с ЗПР программы коррекционной работы, составляющей неотъемлемую часть АООП НОО, осуществляется в полном соответствии с требованиями ФГОС НОО обучающихся с ОВЗ. </w:t>
      </w:r>
    </w:p>
    <w:p w:rsidR="00655EBD" w:rsidRPr="00736748" w:rsidRDefault="00655EBD" w:rsidP="00736748">
      <w:pPr>
        <w:spacing w:after="0" w:line="240" w:lineRule="auto"/>
        <w:contextualSpacing/>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При определении подходов к осуществлению оценки результатов освоения обучающимися с ЗПР программы коррекционной работы целесообразно опираться на следующие принципы:</w:t>
      </w:r>
    </w:p>
    <w:p w:rsidR="00655EBD" w:rsidRPr="00736748" w:rsidRDefault="00655EBD" w:rsidP="00736748">
      <w:pPr>
        <w:spacing w:after="0" w:line="240" w:lineRule="auto"/>
        <w:contextualSpacing/>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ЗПР;</w:t>
      </w:r>
    </w:p>
    <w:p w:rsidR="00655EBD" w:rsidRPr="00736748" w:rsidRDefault="00655EBD" w:rsidP="00736748">
      <w:pPr>
        <w:spacing w:after="0" w:line="240" w:lineRule="auto"/>
        <w:contextualSpacing/>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 с ЗПР;</w:t>
      </w:r>
    </w:p>
    <w:p w:rsidR="00655EBD" w:rsidRPr="00736748" w:rsidRDefault="00655EBD" w:rsidP="00736748">
      <w:pPr>
        <w:spacing w:after="0" w:line="240" w:lineRule="auto"/>
        <w:contextualSpacing/>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 xml:space="preserve">3) единства параметров, критериев и инструментария оценки достижений в освоении содержания АООП НОО, что сможет обеспечить объективность оценки. </w:t>
      </w:r>
    </w:p>
    <w:p w:rsidR="00655EBD" w:rsidRPr="00736748" w:rsidRDefault="00655EBD" w:rsidP="00736748">
      <w:pPr>
        <w:spacing w:after="0" w:line="240" w:lineRule="auto"/>
        <w:contextualSpacing/>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Эти принципы, отражая основные закономерности целостного процесса образования обучающихся с ЗПР, самым тесным образом взаимосвязаны и касаются одновременно разных сторон процесса осуществления оценки результатов освоения программы коррекционной работы.</w:t>
      </w:r>
    </w:p>
    <w:p w:rsidR="00655EBD" w:rsidRPr="00736748" w:rsidRDefault="00655EBD" w:rsidP="00736748">
      <w:pPr>
        <w:spacing w:after="0" w:line="240" w:lineRule="auto"/>
        <w:contextualSpacing/>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lastRenderedPageBreak/>
        <w:t xml:space="preserve">Основным объектом оценки достижений планируемых результатов освоения обучающимися с ЗПР программы коррекционной работы, выступает наличие положительной динамики обучающихся в интегративных показателях, отражающих успешность достижения образовательных достижений и преодоления отклонений развития. </w:t>
      </w:r>
    </w:p>
    <w:p w:rsidR="00655EBD" w:rsidRPr="00736748" w:rsidRDefault="00655EBD" w:rsidP="00736748">
      <w:pPr>
        <w:spacing w:after="0" w:line="240" w:lineRule="auto"/>
        <w:contextualSpacing/>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Оценка результатов освоения обучающимися с ЗПР программы коррекционной работы может осуществляться с помощью мониторинговых процедур. Мониторинг, обладая такими характеристиками, как непрерывность, диагностичность, научность, информативность, наличие обратной связи, позволяет осуществить не только оценку достижений планируемых результатов освоения обучающимися программы коррекционной работы, но и вносить (в случае необходимости) коррективы в ее содержание и организацию. В целях оценки результатов освоения обучающимися с ЗПР программы коррекционной работы целесообразно использовать все три формы мониторинга: стартовую, текущую и финишную диагностику.</w:t>
      </w:r>
    </w:p>
    <w:p w:rsidR="00655EBD" w:rsidRPr="00736748" w:rsidRDefault="00655EBD" w:rsidP="00736748">
      <w:pPr>
        <w:spacing w:after="0" w:line="240" w:lineRule="auto"/>
        <w:contextualSpacing/>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Стартовая диагностика позволяет наряду с выявлением индивидуальных особых образовательных потребностей и возможностей обучающихся, выявить исходный уровень развития интегративных показателей, свидетельствующий о степени влияния  нарушений развития на учебно-познавательную деятельность и повседневную жизнь.</w:t>
      </w:r>
    </w:p>
    <w:p w:rsidR="00655EBD" w:rsidRPr="00736748" w:rsidRDefault="00655EBD" w:rsidP="00736748">
      <w:pPr>
        <w:spacing w:after="0" w:line="240" w:lineRule="auto"/>
        <w:contextualSpacing/>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 xml:space="preserve">Текущая диагностика используется для осуществления мониторинга в течение всего времени обучения обучающегося на начальной ступени образования. При использовании данной формы мониторинга можно использовать экспресс-диагностику интегративных показателей, состояние которых позволяет судить об успешности (наличие положительной динамики) или неуспешности (отсутствие даже незначительной положительной динамики) обучающихся с ЗПР в освоении планируемых результатов овладения программой коррекционной работы. Данные экспресс-диагностики выступают в качестве ориентировочной основы для определения дальнейшей стратегии: продолжения реализации разработанной программы коррекционной работы или внесения в нее определенных корректив. </w:t>
      </w:r>
    </w:p>
    <w:p w:rsidR="00655EBD" w:rsidRPr="00736748" w:rsidRDefault="00655EBD" w:rsidP="00736748">
      <w:pPr>
        <w:spacing w:after="0" w:line="240" w:lineRule="auto"/>
        <w:contextualSpacing/>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Целью финишной диагностики, приводящейся на заключительном этапе (окончание учебного года, окончание обучения на начальной ступени школьного образования), выступает оценка достижений обучающегося с ЗПР в соответствии с планируемыми результатами освоения обучающимися программы коррекционной работы.</w:t>
      </w:r>
    </w:p>
    <w:p w:rsidR="00655EBD" w:rsidRPr="00736748" w:rsidRDefault="00655EBD" w:rsidP="00736748">
      <w:pPr>
        <w:spacing w:after="0" w:line="240" w:lineRule="auto"/>
        <w:contextualSpacing/>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Организационно-содержательные характеристики стартовой, текущей и финишной диагностики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rsidR="00655EBD" w:rsidRPr="00736748" w:rsidRDefault="00655EBD" w:rsidP="00736748">
      <w:pPr>
        <w:tabs>
          <w:tab w:val="right" w:leader="dot" w:pos="9329"/>
        </w:tabs>
        <w:spacing w:after="0" w:line="240" w:lineRule="auto"/>
        <w:jc w:val="both"/>
        <w:rPr>
          <w:rFonts w:ascii="Times New Roman" w:eastAsia="Times New Roman" w:hAnsi="Times New Roman" w:cs="Times New Roman"/>
          <w:sz w:val="24"/>
          <w:szCs w:val="24"/>
          <w:lang w:val="ru-RU"/>
        </w:rPr>
      </w:pPr>
      <w:r w:rsidRPr="00736748">
        <w:rPr>
          <w:rFonts w:ascii="Times New Roman" w:hAnsi="Times New Roman" w:cs="Times New Roman"/>
          <w:sz w:val="24"/>
          <w:szCs w:val="24"/>
          <w:lang w:val="ru-RU"/>
        </w:rPr>
        <w:t>Для оценки результатов освоения обучающимися с ЗПР программы коррекционной работы  используется метод экспертной оценки, который представляет собой процедуру оценки результатов на основе мнений группы специалистов (экспертов). Данная группа экспертов объединяет всех участников образовательного процесса - тех, кто обучает, воспитывает и тесно контактирует с обучающимся. Задачей такой экспертной группы является выработка общей оценки достижений обучающегося в сфере социальной (жизненной) компетенции, которая обязательно включает мнение семьи, близких ребенка. Основой оценки продвижения ребенка в социальной (жизненной) компетенции служит анализ изменений его поведения в повседневной жизни - в школе и дома.</w:t>
      </w:r>
    </w:p>
    <w:p w:rsidR="00655EBD" w:rsidRPr="00736748" w:rsidRDefault="00655EBD" w:rsidP="00736748">
      <w:pPr>
        <w:spacing w:after="0" w:line="240" w:lineRule="auto"/>
        <w:contextualSpacing/>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 xml:space="preserve">Для полноты оценки достижений планируемых результатов освоения обучающимися программы коррекционной работы, следует учитывать мнение родителей (законных представителей), поскольку наличие положительной динамики обучающихся по интегративным показателям, свидетельствующей об ослаблении (отсутствии ослабления) степени влияния нарушений развития на жизнедеятельность обучающихся, проявляется не только в учебно-познавательной деятельности, но и повседневной жизни. </w:t>
      </w:r>
    </w:p>
    <w:p w:rsidR="00655EBD" w:rsidRPr="00736748" w:rsidRDefault="00655EBD" w:rsidP="00736748">
      <w:pPr>
        <w:spacing w:after="0" w:line="240" w:lineRule="auto"/>
        <w:contextualSpacing/>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lastRenderedPageBreak/>
        <w:t xml:space="preserve">В случаях стойкого отсутствия положительной динамики в результатах освоения программы коррекционной работы обучающегося в случае согласия родителей (законных представителей) необходимо направить на расширенное психолого-медико-педагогическое обследование для получения необходимой информации, позволяющей внести коррективы в организацию и содержание программы коррекционной работы. </w:t>
      </w:r>
    </w:p>
    <w:p w:rsidR="00655EBD" w:rsidRPr="00736748" w:rsidRDefault="00655EBD" w:rsidP="00736748">
      <w:pPr>
        <w:spacing w:after="0" w:line="240" w:lineRule="auto"/>
        <w:contextualSpacing/>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Результаты освоения обучающимися с ЗПР программы коррекционной работы не выносятся на итоговую оценку.</w:t>
      </w:r>
    </w:p>
    <w:p w:rsidR="00655EBD" w:rsidRPr="00736748" w:rsidRDefault="00655EBD" w:rsidP="006D5009">
      <w:pPr>
        <w:tabs>
          <w:tab w:val="left" w:pos="0"/>
          <w:tab w:val="right" w:leader="dot" w:pos="9639"/>
        </w:tabs>
        <w:spacing w:before="240" w:after="120" w:line="240" w:lineRule="auto"/>
        <w:outlineLvl w:val="1"/>
        <w:rPr>
          <w:rFonts w:ascii="Times New Roman" w:hAnsi="Times New Roman" w:cs="Times New Roman"/>
          <w:b/>
          <w:sz w:val="24"/>
          <w:szCs w:val="24"/>
          <w:lang w:val="ru-RU"/>
        </w:rPr>
      </w:pPr>
      <w:bookmarkStart w:id="7" w:name="_Toc415833118"/>
      <w:r w:rsidRPr="00736748">
        <w:rPr>
          <w:rFonts w:ascii="Times New Roman" w:hAnsi="Times New Roman" w:cs="Times New Roman"/>
          <w:b/>
          <w:sz w:val="24"/>
          <w:szCs w:val="24"/>
          <w:lang w:val="ru-RU"/>
        </w:rPr>
        <w:t>2.2. Содержательный раздел</w:t>
      </w:r>
      <w:bookmarkEnd w:id="7"/>
    </w:p>
    <w:p w:rsidR="00655EBD" w:rsidRPr="00736748" w:rsidRDefault="00655EBD" w:rsidP="00736748">
      <w:pPr>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 xml:space="preserve">Программа формирования универсальных учебных действий; программа отдельных учебных предметов и курсов внеурочной деятельности; программа духовно-нравственного развития, воспитания обучающихся с ЗПР; программа формирования экологической культуры, здорового и безопасного образа жизни; программа внеурочной деятельности </w:t>
      </w:r>
      <w:r w:rsidRPr="00736748">
        <w:rPr>
          <w:rFonts w:ascii="Times New Roman" w:eastAsia="Times New Roman" w:hAnsi="Times New Roman" w:cs="Times New Roman"/>
          <w:sz w:val="24"/>
          <w:szCs w:val="24"/>
          <w:lang w:val="ru-RU"/>
        </w:rPr>
        <w:t>соответствуют ФГОС НОО</w:t>
      </w:r>
      <w:r w:rsidRPr="00736748">
        <w:rPr>
          <w:rStyle w:val="af"/>
          <w:rFonts w:ascii="Times New Roman" w:eastAsia="Times New Roman" w:hAnsi="Times New Roman" w:cs="Times New Roman"/>
          <w:sz w:val="24"/>
          <w:szCs w:val="24"/>
        </w:rPr>
        <w:footnoteReference w:id="7"/>
      </w:r>
      <w:r w:rsidRPr="00736748">
        <w:rPr>
          <w:rFonts w:ascii="Times New Roman" w:hAnsi="Times New Roman" w:cs="Times New Roman"/>
          <w:sz w:val="24"/>
          <w:szCs w:val="24"/>
          <w:lang w:val="ru-RU"/>
        </w:rPr>
        <w:t>.</w:t>
      </w:r>
    </w:p>
    <w:p w:rsidR="00655EBD" w:rsidRPr="00736748" w:rsidRDefault="00655EBD" w:rsidP="00736748">
      <w:pPr>
        <w:tabs>
          <w:tab w:val="left" w:pos="0"/>
          <w:tab w:val="right" w:leader="dot" w:pos="9639"/>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Структура АООП НОО предполагает введение программы коррекционной работы.</w:t>
      </w:r>
    </w:p>
    <w:p w:rsidR="00655EBD" w:rsidRPr="00736748" w:rsidRDefault="00655EBD" w:rsidP="006D5009">
      <w:pPr>
        <w:tabs>
          <w:tab w:val="left" w:pos="0"/>
          <w:tab w:val="right" w:leader="dot" w:pos="9639"/>
        </w:tabs>
        <w:spacing w:before="120" w:after="120" w:line="240" w:lineRule="auto"/>
        <w:outlineLvl w:val="2"/>
        <w:rPr>
          <w:rFonts w:ascii="Times New Roman" w:hAnsi="Times New Roman" w:cs="Times New Roman"/>
          <w:b/>
          <w:sz w:val="24"/>
          <w:szCs w:val="24"/>
          <w:lang w:val="ru-RU"/>
        </w:rPr>
      </w:pPr>
      <w:bookmarkStart w:id="8" w:name="_Toc415833119"/>
      <w:r w:rsidRPr="00736748">
        <w:rPr>
          <w:rFonts w:ascii="Times New Roman" w:hAnsi="Times New Roman" w:cs="Times New Roman"/>
          <w:b/>
          <w:sz w:val="24"/>
          <w:szCs w:val="24"/>
          <w:lang w:val="ru-RU"/>
        </w:rPr>
        <w:t>2.2.1. Направление и содержание программы коррекционной работы</w:t>
      </w:r>
      <w:bookmarkEnd w:id="8"/>
    </w:p>
    <w:p w:rsidR="00655EBD" w:rsidRPr="00736748" w:rsidRDefault="00655EBD" w:rsidP="00736748">
      <w:pPr>
        <w:tabs>
          <w:tab w:val="left" w:pos="0"/>
          <w:tab w:val="right" w:leader="dot" w:pos="9639"/>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bCs/>
          <w:sz w:val="24"/>
          <w:szCs w:val="24"/>
          <w:lang w:val="ru-RU"/>
        </w:rPr>
        <w:t>Программа коррекционной работы</w:t>
      </w:r>
      <w:r w:rsidRPr="00736748">
        <w:rPr>
          <w:rFonts w:ascii="Times New Roman" w:hAnsi="Times New Roman" w:cs="Times New Roman"/>
          <w:sz w:val="24"/>
          <w:szCs w:val="24"/>
          <w:lang w:val="ru-RU"/>
        </w:rPr>
        <w:t xml:space="preserve"> должна предусматривать индивидуализацию специального сопровождения обучающегося с ЗПР. </w:t>
      </w:r>
      <w:r w:rsidRPr="00736748">
        <w:rPr>
          <w:rFonts w:ascii="Times New Roman" w:hAnsi="Times New Roman" w:cs="Times New Roman"/>
          <w:bCs/>
          <w:iCs/>
          <w:sz w:val="24"/>
          <w:szCs w:val="24"/>
          <w:lang w:val="ru-RU"/>
        </w:rPr>
        <w:t>Содержание программы коррекционной работы для каждого обучающегося</w:t>
      </w:r>
      <w:r w:rsidRPr="00736748">
        <w:rPr>
          <w:rFonts w:ascii="Times New Roman" w:hAnsi="Times New Roman" w:cs="Times New Roman"/>
          <w:sz w:val="24"/>
          <w:szCs w:val="24"/>
          <w:lang w:val="ru-RU"/>
        </w:rPr>
        <w:t xml:space="preserve"> определяется с учетом его особых образовательных потребностей на основе рекомендаций ПМПК, индивидуальной программы реабилитации. </w:t>
      </w:r>
    </w:p>
    <w:p w:rsidR="00655EBD" w:rsidRPr="00736748" w:rsidRDefault="00655EBD" w:rsidP="00736748">
      <w:pPr>
        <w:pStyle w:val="14TexstOSNOVA1012"/>
        <w:spacing w:line="240" w:lineRule="auto"/>
        <w:ind w:firstLine="0"/>
        <w:rPr>
          <w:rFonts w:ascii="Times New Roman" w:hAnsi="Times New Roman" w:cs="Times New Roman"/>
          <w:color w:val="auto"/>
          <w:kern w:val="2"/>
          <w:sz w:val="24"/>
          <w:szCs w:val="24"/>
        </w:rPr>
      </w:pPr>
      <w:r w:rsidRPr="00736748">
        <w:rPr>
          <w:rFonts w:ascii="Times New Roman" w:hAnsi="Times New Roman" w:cs="Times New Roman"/>
          <w:color w:val="auto"/>
          <w:kern w:val="2"/>
          <w:sz w:val="24"/>
          <w:szCs w:val="24"/>
        </w:rPr>
        <w:t>Целью программы коррекционной работы в соответствии с требованиями ФГОС НОО обучающихся с ОВЗ выступает создание системы комплексной помощи обучающимся с ЗПР в освоении АООП НОО, коррекция недостатков в физическом и (или) психическом и речевом развитии обучающихся, их социальная адаптация.</w:t>
      </w:r>
    </w:p>
    <w:p w:rsidR="00655EBD" w:rsidRPr="00736748" w:rsidRDefault="00655EBD" w:rsidP="00736748">
      <w:pPr>
        <w:tabs>
          <w:tab w:val="left" w:pos="0"/>
          <w:tab w:val="right" w:leader="dot" w:pos="9639"/>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bCs/>
          <w:sz w:val="24"/>
          <w:szCs w:val="24"/>
          <w:lang w:val="ru-RU"/>
        </w:rPr>
        <w:t>Направления и содержание программы коррекционной работы  осуществляются во внеурочное время в объеме не менее 5 часов. Объем и содержание определяются в зависимости от образовательных потребностей обучающихся.</w:t>
      </w:r>
    </w:p>
    <w:p w:rsidR="00655EBD" w:rsidRPr="00736748" w:rsidRDefault="00655EBD" w:rsidP="00736748">
      <w:pPr>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Программа коррекционной работыобеспечивает:</w:t>
      </w:r>
    </w:p>
    <w:p w:rsidR="00655EBD" w:rsidRPr="00736748" w:rsidRDefault="00655EBD" w:rsidP="00736748">
      <w:pPr>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выявление особых образовательных потребностей обучающихся с ЗПР, обусловленных недостатками в их физическом и (или) психическом развитии;</w:t>
      </w:r>
    </w:p>
    <w:p w:rsidR="00655EBD" w:rsidRPr="00736748" w:rsidRDefault="00655EBD" w:rsidP="00736748">
      <w:pPr>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создание адекватных условий для реализации особых образовательных потребностей обучающихся с ЗПР;</w:t>
      </w:r>
    </w:p>
    <w:p w:rsidR="00655EBD" w:rsidRPr="00736748" w:rsidRDefault="00655EBD" w:rsidP="00736748">
      <w:pPr>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осуществление индивидуально-ориентированного психолого-медико-педагогического сопровождения обучающихся с ЗПР с учетом их особых образовательных потребностей;</w:t>
      </w:r>
    </w:p>
    <w:p w:rsidR="00655EBD" w:rsidRPr="00736748" w:rsidRDefault="00655EBD" w:rsidP="00736748">
      <w:pPr>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оказание помощи в освоении обучающимися с ЗПР АООП НОО;</w:t>
      </w:r>
    </w:p>
    <w:p w:rsidR="00655EBD" w:rsidRPr="00736748" w:rsidRDefault="00655EBD" w:rsidP="00736748">
      <w:pPr>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возможность развития коммуникации, социальных и бытовых навыков, адекватного учебного поведения, взаимодействия со взрослыми и детьми, формированию представлений об окружающем мире и собственных возможностях.</w:t>
      </w:r>
    </w:p>
    <w:p w:rsidR="00655EBD" w:rsidRPr="00736748" w:rsidRDefault="00655EBD" w:rsidP="00736748">
      <w:pPr>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Программа коррекционной работы должна содержать:</w:t>
      </w:r>
    </w:p>
    <w:p w:rsidR="00655EBD" w:rsidRPr="00736748" w:rsidRDefault="00655EBD" w:rsidP="00736748">
      <w:pPr>
        <w:spacing w:after="0" w:line="240" w:lineRule="auto"/>
        <w:jc w:val="both"/>
        <w:rPr>
          <w:rFonts w:ascii="Times New Roman" w:hAnsi="Times New Roman" w:cs="Times New Roman"/>
          <w:sz w:val="24"/>
          <w:szCs w:val="24"/>
          <w:shd w:val="clear" w:color="auto" w:fill="FFFFFF"/>
          <w:lang w:val="ru-RU"/>
        </w:rPr>
      </w:pPr>
      <w:r w:rsidRPr="00736748">
        <w:rPr>
          <w:rFonts w:ascii="Times New Roman" w:hAnsi="Times New Roman" w:cs="Times New Roman"/>
          <w:sz w:val="24"/>
          <w:szCs w:val="24"/>
          <w:lang w:val="ru-RU"/>
        </w:rPr>
        <w:t>перечень, содержание и план реализации коррекционно-развивающих занятий, обеспечивающих удовлетворение особых образовательных потребностей обучающихся с ЗПР, и освоение ими АООП НОО;</w:t>
      </w:r>
    </w:p>
    <w:p w:rsidR="00655EBD" w:rsidRPr="00736748" w:rsidRDefault="00655EBD" w:rsidP="00736748">
      <w:pPr>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shd w:val="clear" w:color="auto" w:fill="FFFFFF"/>
          <w:lang w:val="ru-RU"/>
        </w:rPr>
        <w:t>систему комплексного психолого-медико-педагогического и социального сопровождения обучающихся с ЗПР в условиях образовательного процесса, включающего психолого-медико-педагогическое обследование обучающихся с целью выявления особых образовательных потребностей обучающихся, мониторинг динамики развития и успешности в освоении АООП НОО</w:t>
      </w:r>
      <w:r w:rsidRPr="00736748">
        <w:rPr>
          <w:rFonts w:ascii="Times New Roman" w:hAnsi="Times New Roman" w:cs="Times New Roman"/>
          <w:sz w:val="24"/>
          <w:szCs w:val="24"/>
          <w:lang w:val="ru-RU"/>
        </w:rPr>
        <w:t>, корректировку коррекционных мероприятий;</w:t>
      </w:r>
    </w:p>
    <w:p w:rsidR="00655EBD" w:rsidRPr="00736748" w:rsidRDefault="00655EBD" w:rsidP="00736748">
      <w:pPr>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lastRenderedPageBreak/>
        <w:t>механизм взаимодействия в разработке и реализации коррекционных мероприятий педагогов, специалистов в области коррекционной педагогики и психологии, медицинских работников организации и других организаций, специализирующихся в области семьи и других институтов общества, который должен обеспечиваться в единстве урочной, внеурочной и внешкольной деятельности;</w:t>
      </w:r>
    </w:p>
    <w:p w:rsidR="00655EBD" w:rsidRPr="00736748" w:rsidRDefault="00655EBD" w:rsidP="00736748">
      <w:pPr>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планируемые результаты коррекционной работы.</w:t>
      </w:r>
    </w:p>
    <w:p w:rsidR="00655EBD" w:rsidRPr="00736748" w:rsidRDefault="00655EBD" w:rsidP="00736748">
      <w:pPr>
        <w:pStyle w:val="af5"/>
        <w:spacing w:line="240" w:lineRule="auto"/>
        <w:ind w:firstLine="0"/>
        <w:rPr>
          <w:rFonts w:ascii="Times New Roman" w:hAnsi="Times New Roman"/>
          <w:color w:val="auto"/>
          <w:sz w:val="24"/>
          <w:szCs w:val="24"/>
        </w:rPr>
      </w:pPr>
      <w:r w:rsidRPr="00736748">
        <w:rPr>
          <w:rFonts w:ascii="Times New Roman" w:hAnsi="Times New Roman"/>
          <w:color w:val="auto"/>
          <w:sz w:val="24"/>
          <w:szCs w:val="24"/>
        </w:rPr>
        <w:t xml:space="preserve">Программа коррекционной работы должна </w:t>
      </w:r>
      <w:r w:rsidRPr="00736748">
        <w:rPr>
          <w:rFonts w:ascii="Times New Roman" w:hAnsi="Times New Roman"/>
          <w:color w:val="auto"/>
          <w:spacing w:val="2"/>
          <w:sz w:val="24"/>
          <w:szCs w:val="24"/>
        </w:rPr>
        <w:t>включать в себя взаимосвязанные на</w:t>
      </w:r>
      <w:r w:rsidRPr="00736748">
        <w:rPr>
          <w:rFonts w:ascii="Times New Roman" w:hAnsi="Times New Roman"/>
          <w:color w:val="auto"/>
          <w:sz w:val="24"/>
          <w:szCs w:val="24"/>
        </w:rPr>
        <w:t>правления, отражающие её основное содержание:</w:t>
      </w:r>
    </w:p>
    <w:p w:rsidR="00655EBD" w:rsidRPr="00736748" w:rsidRDefault="00655EBD" w:rsidP="00736748">
      <w:pPr>
        <w:pStyle w:val="21"/>
        <w:spacing w:line="240" w:lineRule="auto"/>
        <w:ind w:firstLine="0"/>
        <w:rPr>
          <w:sz w:val="24"/>
        </w:rPr>
      </w:pPr>
      <w:r w:rsidRPr="00736748">
        <w:rPr>
          <w:iCs/>
          <w:spacing w:val="2"/>
          <w:sz w:val="24"/>
        </w:rPr>
        <w:t>диагностическая работа,</w:t>
      </w:r>
      <w:r w:rsidRPr="00736748">
        <w:rPr>
          <w:spacing w:val="2"/>
          <w:sz w:val="24"/>
        </w:rPr>
        <w:t xml:space="preserve"> обеспечивающая </w:t>
      </w:r>
      <w:r w:rsidRPr="00736748">
        <w:rPr>
          <w:sz w:val="24"/>
        </w:rPr>
        <w:t>проведение комплексного обследования обучающихся с ЗПР и подготовку ре</w:t>
      </w:r>
      <w:r w:rsidRPr="00736748">
        <w:rPr>
          <w:spacing w:val="2"/>
          <w:sz w:val="24"/>
        </w:rPr>
        <w:t>комендаций по оказанию им психолого­медико­педагогиче</w:t>
      </w:r>
      <w:r w:rsidRPr="00736748">
        <w:rPr>
          <w:sz w:val="24"/>
        </w:rPr>
        <w:t>ской помощи;</w:t>
      </w:r>
    </w:p>
    <w:p w:rsidR="00655EBD" w:rsidRPr="00736748" w:rsidRDefault="00655EBD" w:rsidP="00736748">
      <w:pPr>
        <w:pStyle w:val="21"/>
        <w:spacing w:line="240" w:lineRule="auto"/>
        <w:ind w:firstLine="0"/>
        <w:rPr>
          <w:sz w:val="24"/>
        </w:rPr>
      </w:pPr>
      <w:r w:rsidRPr="00736748">
        <w:rPr>
          <w:iCs/>
          <w:sz w:val="24"/>
        </w:rPr>
        <w:t>коррекционно­развивающая работа,</w:t>
      </w:r>
      <w:r w:rsidRPr="00736748">
        <w:rPr>
          <w:sz w:val="24"/>
        </w:rPr>
        <w:t xml:space="preserve"> обеспечивающая своевременную специализированную помощь в освоении содержания образования и коррекцию недостатков в психофизическом развитии обучающихся с ЗПР; </w:t>
      </w:r>
    </w:p>
    <w:p w:rsidR="00655EBD" w:rsidRPr="00736748" w:rsidRDefault="00655EBD" w:rsidP="00736748">
      <w:pPr>
        <w:pStyle w:val="21"/>
        <w:spacing w:line="240" w:lineRule="auto"/>
        <w:ind w:firstLine="0"/>
        <w:rPr>
          <w:spacing w:val="-2"/>
          <w:sz w:val="24"/>
        </w:rPr>
      </w:pPr>
      <w:r w:rsidRPr="00736748">
        <w:rPr>
          <w:iCs/>
          <w:spacing w:val="2"/>
          <w:sz w:val="24"/>
        </w:rPr>
        <w:t>консультативная работа,</w:t>
      </w:r>
      <w:r w:rsidRPr="00736748">
        <w:rPr>
          <w:spacing w:val="2"/>
          <w:sz w:val="24"/>
        </w:rPr>
        <w:t xml:space="preserve"> обеспечивающая непрерывность специального сопровождения обучающихся с ЗПР и их семей по вопросам реализации </w:t>
      </w:r>
      <w:r w:rsidRPr="00736748">
        <w:rPr>
          <w:sz w:val="24"/>
        </w:rPr>
        <w:t>дифференцированных психолого­педагогических условий об</w:t>
      </w:r>
      <w:r w:rsidRPr="00736748">
        <w:rPr>
          <w:spacing w:val="-2"/>
          <w:sz w:val="24"/>
        </w:rPr>
        <w:t>учения, воспитания, коррекции, развития и социализации;</w:t>
      </w:r>
    </w:p>
    <w:p w:rsidR="00655EBD" w:rsidRPr="00736748" w:rsidRDefault="00655EBD" w:rsidP="00736748">
      <w:pPr>
        <w:pStyle w:val="21"/>
        <w:spacing w:line="240" w:lineRule="auto"/>
        <w:ind w:firstLine="0"/>
        <w:rPr>
          <w:sz w:val="24"/>
        </w:rPr>
      </w:pPr>
      <w:r w:rsidRPr="00736748">
        <w:rPr>
          <w:iCs/>
          <w:spacing w:val="2"/>
          <w:sz w:val="24"/>
        </w:rPr>
        <w:t>информационно­просветительская работа,</w:t>
      </w:r>
      <w:r w:rsidRPr="00736748">
        <w:rPr>
          <w:spacing w:val="2"/>
          <w:sz w:val="24"/>
        </w:rPr>
        <w:t xml:space="preserve"> направленная на разъяснительную деятельность по вопросам, связанным </w:t>
      </w:r>
      <w:r w:rsidRPr="00736748">
        <w:rPr>
          <w:sz w:val="24"/>
        </w:rPr>
        <w:t>с особенностями образовательного процесса для обучающихся с ЗПР, со всеми участниками образовательных отношений — обучающимися, их родителями (законными представителями), педагогическими работниками.</w:t>
      </w:r>
    </w:p>
    <w:p w:rsidR="00655EBD" w:rsidRPr="00736748" w:rsidRDefault="00655EBD" w:rsidP="00736748">
      <w:pPr>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Коррекционная работа должна включать систематическое психолого - педагогическое наблюдение в учебной и внеурочной деятельности, разработку и реализацию индивидуального маршрута комплексного психолого – педагогического сопровождения каждого обучающегося с ЗПР на основе психолого-педагогической характеристики, составленной по результатам изучения его особенностей и возможностей развития, выявления трудностей в овладении содержанием начального общего образования, особенностей личностного развития, межличностного взаимодействия с детьми и взрослыми и др.</w:t>
      </w:r>
    </w:p>
    <w:p w:rsidR="00655EBD" w:rsidRPr="00736748" w:rsidRDefault="00655EBD" w:rsidP="00736748">
      <w:pPr>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Основными направлениями в коррекционной работе являются: коррекционная помощь в овладении базовым содержанием обучения; развитие эмоционально-личностной сферы и коррекция ее недостатков; развитие познавательной деятельности и целенаправленное формирование высших психических функций; развитие зрительно-моторной координации; формирование произвольной регуляции деятельности и поведения; коррекция нарушений устной и письменной речи; обеспечение ребенку успеха в различных видах деятельности с целью предупреждения негативного отношения к учёбе, ситуации школьного обучения в целом, повышения мотивации к школьному обучению.</w:t>
      </w:r>
    </w:p>
    <w:p w:rsidR="00655EBD" w:rsidRPr="00736748" w:rsidRDefault="00655EBD" w:rsidP="00736748">
      <w:pPr>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Коррекционная работа осуществляется в ходе всего учебно-образовательного процесса, при изучении предметов учебного плана и на специальных коррекционно-развивающих занятиях, где осуществляется коррекция дефектов психофизического развития обучающихся с ЗПР и оказывается помощь в освоении нового учебного материала на уроке и в освоении АООП НОО в целом.</w:t>
      </w:r>
    </w:p>
    <w:p w:rsidR="00655EBD" w:rsidRPr="00736748" w:rsidRDefault="00655EBD" w:rsidP="00736748">
      <w:pPr>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При возникновении трудностей в освоении обучающимся с ЗПР содержания АООП НОО педагоги, осуществляющие психолого-педагогическое сопровождение, должны оперативно дополнить структуру программы коррекционной работы соответствующим направлением работы, которое будет сохранять свою актуальность до момента преодоления возникших затруднений. В случае нарастания значительных стойких затруднений в обучении, взаимодействии с учителями и обучающимися школы (класса) обучающийся с ЗПР направляется на комплексное психолого-медико-педагогическое обследование с целью выработки рекомендаций по его дальнейшему обучению.</w:t>
      </w:r>
    </w:p>
    <w:p w:rsidR="00655EBD" w:rsidRPr="00736748" w:rsidRDefault="00655EBD" w:rsidP="00736748">
      <w:pPr>
        <w:spacing w:after="0" w:line="240" w:lineRule="auto"/>
        <w:contextualSpacing/>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lastRenderedPageBreak/>
        <w:t>Основными механизмами реализации программы коррекционной работы являются:</w:t>
      </w:r>
    </w:p>
    <w:p w:rsidR="00655EBD" w:rsidRPr="00736748" w:rsidRDefault="00655EBD" w:rsidP="00736748">
      <w:pPr>
        <w:spacing w:after="0" w:line="240" w:lineRule="auto"/>
        <w:contextualSpacing/>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оптимально выстроенное взаимодействие специалистов образовательной организации, обеспечивающее системное сопровождение обучающихся специалистами различного профиля;</w:t>
      </w:r>
    </w:p>
    <w:p w:rsidR="00655EBD" w:rsidRPr="00736748" w:rsidRDefault="00655EBD" w:rsidP="00736748">
      <w:pPr>
        <w:keepNext/>
        <w:spacing w:after="0" w:line="240" w:lineRule="auto"/>
        <w:contextualSpacing/>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социальное партнёрство, предполагающее профессиональное взаимодействие образовательной организации с внешними ресурсами (организациями различных ведомств, общественными организациями и другими институтами общества).</w:t>
      </w:r>
    </w:p>
    <w:p w:rsidR="00655EBD" w:rsidRPr="00736748" w:rsidRDefault="00655EBD" w:rsidP="00736748">
      <w:pPr>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П</w:t>
      </w:r>
      <w:r w:rsidRPr="00736748">
        <w:rPr>
          <w:rFonts w:ascii="Times New Roman" w:hAnsi="Times New Roman" w:cs="Times New Roman"/>
          <w:iCs/>
          <w:sz w:val="24"/>
          <w:szCs w:val="24"/>
          <w:lang w:val="ru-RU"/>
        </w:rPr>
        <w:t>сихолого-педагогическое сопровождение</w:t>
      </w:r>
      <w:r w:rsidRPr="00736748">
        <w:rPr>
          <w:rFonts w:ascii="Times New Roman" w:hAnsi="Times New Roman" w:cs="Times New Roman"/>
          <w:sz w:val="24"/>
          <w:szCs w:val="24"/>
          <w:lang w:val="ru-RU"/>
        </w:rPr>
        <w:t>обучающихся с ЗПР осуществляют специалисты: учитель-дефектолог, логопед, специальный психолог или педагог-психолог, имеющий соответствующую профильную подготовку, социальный педагог, педагог дополнительного образования. Предпочтительно наличие специалиста в штате организации. При необходимости Программу коррекционной работы может осуществлять специалист, работающий в иной организации (центрах психолого-педагогической, медицинской и социальной помощи, ПМПК и других).</w:t>
      </w:r>
    </w:p>
    <w:p w:rsidR="00655EBD" w:rsidRPr="00736748" w:rsidRDefault="00655EBD" w:rsidP="00736748">
      <w:pPr>
        <w:spacing w:after="0" w:line="240" w:lineRule="auto"/>
        <w:contextualSpacing/>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Программа коррекционной работы может предусматривать вариативные формы специального сопровождения обучающихся с ЗПР. Варьироваться могут содержание, организационные формы работы, степень участия специалистов сопровождения, что способствует реализации и развитию больших потенциальных возможностей обучающихся с ЗПР и удовлетворению их особых образовательных потребностей.</w:t>
      </w:r>
    </w:p>
    <w:p w:rsidR="00655EBD" w:rsidRPr="00736748" w:rsidRDefault="00655EBD" w:rsidP="00736748">
      <w:pPr>
        <w:tabs>
          <w:tab w:val="left" w:pos="0"/>
          <w:tab w:val="right" w:leader="dot" w:pos="9639"/>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Программа коррекционной работы должна содержать: цель, задачи</w:t>
      </w:r>
      <w:r w:rsidRPr="00736748">
        <w:rPr>
          <w:rFonts w:ascii="Times New Roman" w:hAnsi="Times New Roman" w:cs="Times New Roman"/>
          <w:caps/>
          <w:sz w:val="24"/>
          <w:szCs w:val="24"/>
          <w:lang w:val="ru-RU"/>
        </w:rPr>
        <w:t>,</w:t>
      </w:r>
      <w:r w:rsidRPr="00736748">
        <w:rPr>
          <w:rFonts w:ascii="Times New Roman" w:hAnsi="Times New Roman" w:cs="Times New Roman"/>
          <w:sz w:val="24"/>
          <w:szCs w:val="24"/>
          <w:lang w:val="ru-RU"/>
        </w:rPr>
        <w:t xml:space="preserve"> программы коррекционных курсов, систему комплексного психолого-медико-педагогического обследования обучающихся, основные направления (диагностическое, коррекционно-развивающее, консультативное, информационно-просветительское), описание специальных условий обучения и воспитания обучающихся с ЗПР, планируемые результаты освоения программы коррекционной работы, механизмы реализации программы.</w:t>
      </w:r>
    </w:p>
    <w:p w:rsidR="00172AF8" w:rsidRPr="006D5009" w:rsidRDefault="00655EBD" w:rsidP="006D5009">
      <w:pPr>
        <w:tabs>
          <w:tab w:val="left" w:pos="0"/>
          <w:tab w:val="right" w:leader="dot" w:pos="9639"/>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pacing w:val="2"/>
          <w:sz w:val="24"/>
          <w:szCs w:val="24"/>
          <w:lang w:val="ru-RU"/>
        </w:rPr>
        <w:t>Программа коррекционной работы разрабатывается Организацией самостоятельно в соответствии с ФГОС НОО обучающихся с ОВЗ и с учётом АООП НОО обучающихся с ЗПР</w:t>
      </w:r>
      <w:r w:rsidRPr="00736748">
        <w:rPr>
          <w:rFonts w:ascii="Times New Roman" w:hAnsi="Times New Roman" w:cs="Times New Roman"/>
          <w:spacing w:val="2"/>
          <w:sz w:val="24"/>
          <w:szCs w:val="24"/>
          <w:vertAlign w:val="superscript"/>
        </w:rPr>
        <w:footnoteReference w:id="8"/>
      </w:r>
      <w:r w:rsidRPr="00736748">
        <w:rPr>
          <w:rFonts w:ascii="Times New Roman" w:hAnsi="Times New Roman" w:cs="Times New Roman"/>
          <w:spacing w:val="2"/>
          <w:sz w:val="24"/>
          <w:szCs w:val="24"/>
          <w:lang w:val="ru-RU"/>
        </w:rPr>
        <w:t>.</w:t>
      </w:r>
      <w:bookmarkStart w:id="9" w:name="_Toc415833120"/>
    </w:p>
    <w:p w:rsidR="00655EBD" w:rsidRPr="00736748" w:rsidRDefault="00655EBD" w:rsidP="006D5009">
      <w:pPr>
        <w:tabs>
          <w:tab w:val="left" w:pos="0"/>
          <w:tab w:val="right" w:leader="dot" w:pos="9639"/>
        </w:tabs>
        <w:spacing w:before="240" w:after="120" w:line="240" w:lineRule="auto"/>
        <w:outlineLvl w:val="1"/>
        <w:rPr>
          <w:rFonts w:ascii="Times New Roman" w:hAnsi="Times New Roman" w:cs="Times New Roman"/>
          <w:b/>
          <w:sz w:val="24"/>
          <w:szCs w:val="24"/>
          <w:lang w:val="ru-RU"/>
        </w:rPr>
      </w:pPr>
      <w:r w:rsidRPr="00736748">
        <w:rPr>
          <w:rFonts w:ascii="Times New Roman" w:hAnsi="Times New Roman" w:cs="Times New Roman"/>
          <w:b/>
          <w:sz w:val="24"/>
          <w:szCs w:val="24"/>
          <w:lang w:val="ru-RU"/>
        </w:rPr>
        <w:t>2.3. Организационный раздел</w:t>
      </w:r>
      <w:bookmarkEnd w:id="9"/>
    </w:p>
    <w:p w:rsidR="00655EBD" w:rsidRPr="00736748" w:rsidRDefault="00655EBD" w:rsidP="006D5009">
      <w:pPr>
        <w:tabs>
          <w:tab w:val="left" w:pos="0"/>
          <w:tab w:val="right" w:leader="dot" w:pos="9639"/>
        </w:tabs>
        <w:spacing w:before="120" w:after="120" w:line="240" w:lineRule="auto"/>
        <w:outlineLvl w:val="2"/>
        <w:rPr>
          <w:rFonts w:ascii="Times New Roman" w:hAnsi="Times New Roman" w:cs="Times New Roman"/>
          <w:sz w:val="24"/>
          <w:szCs w:val="24"/>
          <w:lang w:val="ru-RU"/>
        </w:rPr>
      </w:pPr>
      <w:bookmarkStart w:id="10" w:name="_Toc415833121"/>
      <w:r w:rsidRPr="00736748">
        <w:rPr>
          <w:rFonts w:ascii="Times New Roman" w:hAnsi="Times New Roman" w:cs="Times New Roman"/>
          <w:b/>
          <w:sz w:val="24"/>
          <w:szCs w:val="24"/>
          <w:lang w:val="ru-RU"/>
        </w:rPr>
        <w:t>2.3.1. Учебный план</w:t>
      </w:r>
      <w:bookmarkEnd w:id="10"/>
    </w:p>
    <w:p w:rsidR="00655EBD" w:rsidRPr="00736748" w:rsidRDefault="00655EBD" w:rsidP="00736748">
      <w:pPr>
        <w:tabs>
          <w:tab w:val="left" w:pos="0"/>
          <w:tab w:val="right" w:leader="dot" w:pos="9639"/>
        </w:tabs>
        <w:spacing w:after="0" w:line="240" w:lineRule="auto"/>
        <w:jc w:val="both"/>
        <w:rPr>
          <w:rFonts w:ascii="Times New Roman" w:hAnsi="Times New Roman" w:cs="Times New Roman"/>
          <w:bCs/>
          <w:kern w:val="2"/>
          <w:sz w:val="24"/>
          <w:szCs w:val="24"/>
          <w:lang w:val="ru-RU"/>
        </w:rPr>
      </w:pPr>
      <w:r w:rsidRPr="00736748">
        <w:rPr>
          <w:rFonts w:ascii="Times New Roman" w:hAnsi="Times New Roman" w:cs="Times New Roman"/>
          <w:bCs/>
          <w:sz w:val="24"/>
          <w:szCs w:val="24"/>
          <w:lang w:val="ru-RU"/>
        </w:rPr>
        <w:t>Обязательные предметные области учебного плана и учебные предметы</w:t>
      </w:r>
      <w:r w:rsidRPr="00736748">
        <w:rPr>
          <w:rFonts w:ascii="Times New Roman" w:hAnsi="Times New Roman" w:cs="Times New Roman"/>
          <w:bCs/>
          <w:kern w:val="2"/>
          <w:sz w:val="24"/>
          <w:szCs w:val="24"/>
          <w:lang w:val="ru-RU"/>
        </w:rPr>
        <w:t xml:space="preserve"> соответствуют ФГОС НОО</w:t>
      </w:r>
      <w:r w:rsidRPr="00736748">
        <w:rPr>
          <w:rStyle w:val="af"/>
          <w:rFonts w:ascii="Times New Roman" w:hAnsi="Times New Roman" w:cs="Times New Roman"/>
          <w:bCs/>
          <w:kern w:val="2"/>
          <w:sz w:val="24"/>
          <w:szCs w:val="24"/>
        </w:rPr>
        <w:footnoteReference w:id="9"/>
      </w:r>
      <w:r w:rsidRPr="00736748">
        <w:rPr>
          <w:rFonts w:ascii="Times New Roman" w:hAnsi="Times New Roman" w:cs="Times New Roman"/>
          <w:bCs/>
          <w:kern w:val="2"/>
          <w:sz w:val="24"/>
          <w:szCs w:val="24"/>
          <w:lang w:val="ru-RU"/>
        </w:rPr>
        <w:t>.</w:t>
      </w:r>
    </w:p>
    <w:p w:rsidR="00655EBD" w:rsidRPr="00736748" w:rsidRDefault="00655EBD" w:rsidP="00736748">
      <w:pPr>
        <w:tabs>
          <w:tab w:val="left" w:pos="0"/>
          <w:tab w:val="right" w:leader="dot" w:pos="9639"/>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color w:val="000000"/>
          <w:sz w:val="24"/>
          <w:szCs w:val="24"/>
          <w:u w:color="000000"/>
          <w:lang w:val="ru-RU"/>
        </w:rPr>
        <w:t xml:space="preserve">В соответствии с ФГОС НОО обучающихся с ОВЗ на коррекционную работу отводится не менее 5 часов </w:t>
      </w:r>
      <w:r w:rsidRPr="00736748">
        <w:rPr>
          <w:rFonts w:ascii="Times New Roman" w:hAnsi="Times New Roman" w:cs="Times New Roman"/>
          <w:bCs/>
          <w:color w:val="000000"/>
          <w:sz w:val="24"/>
          <w:szCs w:val="24"/>
          <w:u w:color="000000"/>
          <w:lang w:val="ru-RU"/>
        </w:rPr>
        <w:t>в неделю</w:t>
      </w:r>
      <w:r w:rsidRPr="00736748">
        <w:rPr>
          <w:rFonts w:ascii="Times New Roman" w:hAnsi="Times New Roman" w:cs="Times New Roman"/>
          <w:color w:val="000000"/>
          <w:sz w:val="24"/>
          <w:szCs w:val="24"/>
          <w:u w:color="000000"/>
          <w:lang w:val="ru-RU"/>
        </w:rPr>
        <w:t>на одного обучающегося в зависимости от его потребностей.</w:t>
      </w:r>
    </w:p>
    <w:p w:rsidR="00655EBD" w:rsidRPr="00736748" w:rsidRDefault="00655EBD" w:rsidP="006D5009">
      <w:pPr>
        <w:tabs>
          <w:tab w:val="left" w:pos="0"/>
          <w:tab w:val="right" w:leader="dot" w:pos="9639"/>
        </w:tabs>
        <w:spacing w:before="120" w:after="120" w:line="240" w:lineRule="auto"/>
        <w:jc w:val="both"/>
        <w:outlineLvl w:val="2"/>
        <w:rPr>
          <w:rFonts w:ascii="Times New Roman" w:hAnsi="Times New Roman" w:cs="Times New Roman"/>
          <w:b/>
          <w:sz w:val="24"/>
          <w:szCs w:val="24"/>
          <w:lang w:val="ru-RU"/>
        </w:rPr>
      </w:pPr>
      <w:bookmarkStart w:id="11" w:name="_Toc415833122"/>
      <w:r w:rsidRPr="00736748">
        <w:rPr>
          <w:rFonts w:ascii="Times New Roman" w:hAnsi="Times New Roman" w:cs="Times New Roman"/>
          <w:b/>
          <w:sz w:val="24"/>
          <w:szCs w:val="24"/>
          <w:lang w:val="ru-RU"/>
        </w:rPr>
        <w:t>2.3.2. Система условий реализации адаптированной основной общеобразовательной программы начального общего образования обучающихся с задержкой психического развития</w:t>
      </w:r>
      <w:bookmarkEnd w:id="11"/>
    </w:p>
    <w:p w:rsidR="00655EBD" w:rsidRPr="00736748" w:rsidRDefault="00655EBD" w:rsidP="00736748">
      <w:pPr>
        <w:pStyle w:val="14TexstOSNOVA1012"/>
        <w:spacing w:line="240" w:lineRule="auto"/>
        <w:ind w:firstLine="0"/>
        <w:rPr>
          <w:rFonts w:ascii="Times New Roman" w:hAnsi="Times New Roman" w:cs="Times New Roman"/>
          <w:color w:val="auto"/>
          <w:sz w:val="24"/>
          <w:szCs w:val="24"/>
        </w:rPr>
      </w:pPr>
      <w:r w:rsidRPr="00736748">
        <w:rPr>
          <w:rFonts w:ascii="Times New Roman" w:hAnsi="Times New Roman" w:cs="Times New Roman"/>
          <w:sz w:val="24"/>
          <w:szCs w:val="24"/>
        </w:rPr>
        <w:t>Требования к условиям получения образования обучающимися с ЗПРопределяются</w:t>
      </w:r>
      <w:r w:rsidRPr="00736748">
        <w:rPr>
          <w:rFonts w:ascii="Times New Roman" w:hAnsi="Times New Roman" w:cs="Times New Roman"/>
          <w:caps/>
          <w:sz w:val="24"/>
          <w:szCs w:val="24"/>
        </w:rPr>
        <w:t xml:space="preserve"> ФГОС НОО </w:t>
      </w:r>
      <w:r w:rsidRPr="00736748">
        <w:rPr>
          <w:rFonts w:ascii="Times New Roman" w:hAnsi="Times New Roman" w:cs="Times New Roman"/>
          <w:sz w:val="24"/>
          <w:szCs w:val="24"/>
        </w:rPr>
        <w:t>обучающихся с</w:t>
      </w:r>
      <w:r w:rsidRPr="00736748">
        <w:rPr>
          <w:rFonts w:ascii="Times New Roman" w:hAnsi="Times New Roman" w:cs="Times New Roman"/>
          <w:caps/>
          <w:sz w:val="24"/>
          <w:szCs w:val="24"/>
        </w:rPr>
        <w:t xml:space="preserve"> овз </w:t>
      </w:r>
      <w:r w:rsidRPr="00736748">
        <w:rPr>
          <w:rFonts w:ascii="Times New Roman" w:hAnsi="Times New Roman" w:cs="Times New Roman"/>
          <w:sz w:val="24"/>
          <w:szCs w:val="24"/>
        </w:rPr>
        <w:t>и</w:t>
      </w:r>
      <w:r w:rsidRPr="00736748">
        <w:rPr>
          <w:rFonts w:ascii="Times New Roman" w:hAnsi="Times New Roman" w:cs="Times New Roman"/>
          <w:color w:val="auto"/>
          <w:sz w:val="24"/>
          <w:szCs w:val="24"/>
        </w:rPr>
        <w:t>представляют собой систему требований к кадровым, финансовым, материально-техническим и иным условиям реализации АООП НОО обучающихся с ЗПР и достижения планируемых результатов этой категорией обучающихся.</w:t>
      </w:r>
    </w:p>
    <w:p w:rsidR="00655EBD" w:rsidRPr="00736748" w:rsidRDefault="00655EBD" w:rsidP="00736748">
      <w:pPr>
        <w:shd w:val="clear" w:color="auto" w:fill="FFFFFF"/>
        <w:tabs>
          <w:tab w:val="left" w:pos="0"/>
        </w:tabs>
        <w:autoSpaceDE w:val="0"/>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 xml:space="preserve">Требования к условиям получения образования обучающимися с ЗПР представляют собой интегративное описание совокупности условий, необходимых для реализации АООП </w:t>
      </w:r>
      <w:r w:rsidRPr="00736748">
        <w:rPr>
          <w:rFonts w:ascii="Times New Roman" w:hAnsi="Times New Roman" w:cs="Times New Roman"/>
          <w:spacing w:val="2"/>
          <w:sz w:val="24"/>
          <w:szCs w:val="24"/>
          <w:lang w:val="ru-RU"/>
        </w:rPr>
        <w:t>НОО</w:t>
      </w:r>
      <w:r w:rsidRPr="00736748">
        <w:rPr>
          <w:rFonts w:ascii="Times New Roman" w:hAnsi="Times New Roman" w:cs="Times New Roman"/>
          <w:sz w:val="24"/>
          <w:szCs w:val="24"/>
          <w:lang w:val="ru-RU"/>
        </w:rPr>
        <w:t xml:space="preserve">, и структурируются по сферам ресурсного обеспечения. Интегративным результатом </w:t>
      </w:r>
      <w:r w:rsidRPr="00736748">
        <w:rPr>
          <w:rFonts w:ascii="Times New Roman" w:hAnsi="Times New Roman" w:cs="Times New Roman"/>
          <w:sz w:val="24"/>
          <w:szCs w:val="24"/>
          <w:lang w:val="ru-RU"/>
        </w:rPr>
        <w:lastRenderedPageBreak/>
        <w:t>реализации указанных требований является создание комфортной коррекционно-развивающей образовательной среды для обучающихся с ЗПР, построенной с учетом их особых образовательных потребностей, которая обеспечивает высокое качество образования, его доступность, открытость и привлекательность для обучающихся, их родителей (законных представителей), духовно-нравственное развитие обучающихся, гарантирует охрану и укрепление физического, психического и социального здоровья обучающихся.</w:t>
      </w:r>
    </w:p>
    <w:p w:rsidR="00655EBD" w:rsidRPr="00736748" w:rsidRDefault="00655EBD" w:rsidP="00736748">
      <w:pPr>
        <w:spacing w:after="0" w:line="240" w:lineRule="auto"/>
        <w:jc w:val="both"/>
        <w:rPr>
          <w:rFonts w:ascii="Times New Roman" w:hAnsi="Times New Roman" w:cs="Times New Roman"/>
          <w:b/>
          <w:sz w:val="24"/>
          <w:szCs w:val="24"/>
          <w:lang w:val="ru-RU"/>
        </w:rPr>
      </w:pPr>
      <w:r w:rsidRPr="00736748">
        <w:rPr>
          <w:rFonts w:ascii="Times New Roman" w:hAnsi="Times New Roman" w:cs="Times New Roman"/>
          <w:b/>
          <w:kern w:val="28"/>
          <w:sz w:val="24"/>
          <w:szCs w:val="24"/>
          <w:lang w:val="ru-RU"/>
        </w:rPr>
        <w:t>Кадровые условия</w:t>
      </w:r>
    </w:p>
    <w:p w:rsidR="00655EBD" w:rsidRPr="00736748" w:rsidRDefault="00655EBD" w:rsidP="00736748">
      <w:pPr>
        <w:pStyle w:val="a7"/>
        <w:spacing w:after="0" w:line="240" w:lineRule="auto"/>
        <w:jc w:val="both"/>
        <w:rPr>
          <w:rFonts w:ascii="Times New Roman" w:hAnsi="Times New Roman"/>
          <w:sz w:val="24"/>
          <w:szCs w:val="24"/>
        </w:rPr>
      </w:pPr>
      <w:r w:rsidRPr="00736748">
        <w:rPr>
          <w:rFonts w:ascii="Times New Roman" w:hAnsi="Times New Roman"/>
          <w:sz w:val="24"/>
          <w:szCs w:val="24"/>
        </w:rPr>
        <w:t>Описание кадровых условий реализации АООП НОО включает:</w:t>
      </w:r>
    </w:p>
    <w:p w:rsidR="00655EBD" w:rsidRPr="00736748" w:rsidRDefault="00655EBD" w:rsidP="00736748">
      <w:pPr>
        <w:pStyle w:val="a9"/>
        <w:spacing w:line="240" w:lineRule="auto"/>
        <w:ind w:firstLine="0"/>
        <w:rPr>
          <w:sz w:val="24"/>
          <w:szCs w:val="24"/>
        </w:rPr>
      </w:pPr>
      <w:r w:rsidRPr="00736748">
        <w:rPr>
          <w:sz w:val="24"/>
          <w:szCs w:val="24"/>
        </w:rPr>
        <w:t>• </w:t>
      </w:r>
      <w:r w:rsidRPr="00736748">
        <w:rPr>
          <w:caps w:val="0"/>
          <w:sz w:val="24"/>
          <w:szCs w:val="24"/>
        </w:rPr>
        <w:t>характеристику укомплектованности Организации;</w:t>
      </w:r>
    </w:p>
    <w:p w:rsidR="00655EBD" w:rsidRPr="00736748" w:rsidRDefault="00655EBD" w:rsidP="00736748">
      <w:pPr>
        <w:pStyle w:val="a9"/>
        <w:spacing w:line="240" w:lineRule="auto"/>
        <w:ind w:firstLine="0"/>
        <w:rPr>
          <w:sz w:val="24"/>
          <w:szCs w:val="24"/>
        </w:rPr>
      </w:pPr>
      <w:r w:rsidRPr="00736748">
        <w:rPr>
          <w:sz w:val="24"/>
          <w:szCs w:val="24"/>
        </w:rPr>
        <w:t>• </w:t>
      </w:r>
      <w:r w:rsidRPr="00736748">
        <w:rPr>
          <w:caps w:val="0"/>
          <w:sz w:val="24"/>
          <w:szCs w:val="24"/>
        </w:rPr>
        <w:t>описание уровня квалификации работников Организации и их функциональных обязанностей;</w:t>
      </w:r>
    </w:p>
    <w:p w:rsidR="00655EBD" w:rsidRPr="00736748" w:rsidRDefault="00655EBD" w:rsidP="00736748">
      <w:pPr>
        <w:pStyle w:val="a9"/>
        <w:spacing w:line="240" w:lineRule="auto"/>
        <w:ind w:firstLine="0"/>
        <w:rPr>
          <w:sz w:val="24"/>
          <w:szCs w:val="24"/>
        </w:rPr>
      </w:pPr>
      <w:r w:rsidRPr="00736748">
        <w:rPr>
          <w:sz w:val="24"/>
          <w:szCs w:val="24"/>
        </w:rPr>
        <w:t>• </w:t>
      </w:r>
      <w:r w:rsidRPr="00736748">
        <w:rPr>
          <w:caps w:val="0"/>
          <w:sz w:val="24"/>
          <w:szCs w:val="24"/>
        </w:rPr>
        <w:t>описание реализуемой системы непрерывного профессионального развития и повышения квалификации педагогических работников;</w:t>
      </w:r>
    </w:p>
    <w:p w:rsidR="00655EBD" w:rsidRPr="00736748" w:rsidRDefault="00655EBD" w:rsidP="00736748">
      <w:pPr>
        <w:pStyle w:val="a9"/>
        <w:spacing w:line="240" w:lineRule="auto"/>
        <w:ind w:firstLine="0"/>
        <w:rPr>
          <w:sz w:val="24"/>
          <w:szCs w:val="24"/>
        </w:rPr>
      </w:pPr>
      <w:r w:rsidRPr="00736748">
        <w:rPr>
          <w:sz w:val="24"/>
          <w:szCs w:val="24"/>
        </w:rPr>
        <w:t>• </w:t>
      </w:r>
      <w:r w:rsidRPr="00736748">
        <w:rPr>
          <w:caps w:val="0"/>
          <w:sz w:val="24"/>
          <w:szCs w:val="24"/>
        </w:rPr>
        <w:t>описание системы оценки деятельности членов педагогического коллектива.</w:t>
      </w:r>
    </w:p>
    <w:p w:rsidR="00655EBD" w:rsidRPr="00736748" w:rsidRDefault="00655EBD" w:rsidP="00736748">
      <w:pPr>
        <w:pStyle w:val="14TexstOSNOVA1012"/>
        <w:spacing w:line="240" w:lineRule="auto"/>
        <w:ind w:firstLine="0"/>
        <w:rPr>
          <w:rFonts w:ascii="Times New Roman" w:hAnsi="Times New Roman" w:cs="Times New Roman"/>
          <w:caps/>
          <w:color w:val="auto"/>
          <w:sz w:val="24"/>
          <w:szCs w:val="24"/>
        </w:rPr>
      </w:pPr>
      <w:r w:rsidRPr="00736748">
        <w:rPr>
          <w:rFonts w:ascii="Times New Roman" w:hAnsi="Times New Roman" w:cs="Times New Roman"/>
          <w:sz w:val="24"/>
          <w:szCs w:val="24"/>
        </w:rPr>
        <w:t>Образовательная организация, реализующая АООП НОО для обучающихся с ЗПР, должна быть укомплектована педагогическими, руководящими и иными работниками имеющими, профессиональную подготовку соответствующего уровня и направленности.</w:t>
      </w:r>
    </w:p>
    <w:p w:rsidR="00655EBD" w:rsidRPr="00736748" w:rsidRDefault="00655EBD" w:rsidP="00736748">
      <w:pPr>
        <w:shd w:val="clear" w:color="auto" w:fill="FFFFFF"/>
        <w:autoSpaceDE w:val="0"/>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 xml:space="preserve">Уровень квалификации работников образовательной организации, реализующей АООП НОО обучающихся с ЗПР, для каждой занимаемой должности должен соответствовать квалификационным характеристикам по соответствующей должности, а для педагогических работников государственной или муниципальной образовательной организации - также квалификационной категории. </w:t>
      </w:r>
    </w:p>
    <w:p w:rsidR="00655EBD" w:rsidRPr="00736748" w:rsidRDefault="00655EBD" w:rsidP="00736748">
      <w:pPr>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В штат специалистов образовательной организации, реализующей вариант 7.1 АООП НОО обучающихся с ЗПР должны входить: учитель начальных классов, учитель музыки, учитель рисования, учитель физической культуры, учитель иностранного языка, воспитатель, педагог-психолог, социальный педагог, педагог-организатор, педагог дополнительного образования, учитель-логопед.</w:t>
      </w:r>
    </w:p>
    <w:p w:rsidR="00655EBD" w:rsidRPr="00736748" w:rsidRDefault="00655EBD" w:rsidP="00736748">
      <w:pPr>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 xml:space="preserve">Педагоги образовательной организации, которые реализуют </w:t>
      </w:r>
      <w:r w:rsidRPr="00736748">
        <w:rPr>
          <w:rFonts w:ascii="Times New Roman" w:hAnsi="Times New Roman" w:cs="Times New Roman"/>
          <w:b/>
          <w:bCs/>
          <w:i/>
          <w:iCs/>
          <w:sz w:val="24"/>
          <w:szCs w:val="24"/>
          <w:lang w:val="ru-RU"/>
        </w:rPr>
        <w:t xml:space="preserve">программу коррекционной работы </w:t>
      </w:r>
      <w:r w:rsidRPr="00736748">
        <w:rPr>
          <w:rFonts w:ascii="Times New Roman" w:hAnsi="Times New Roman" w:cs="Times New Roman"/>
          <w:bCs/>
          <w:iCs/>
          <w:sz w:val="24"/>
          <w:szCs w:val="24"/>
          <w:lang w:val="ru-RU"/>
        </w:rPr>
        <w:t xml:space="preserve">АООП НОО обучающихся с ЗПР </w:t>
      </w:r>
      <w:r w:rsidRPr="00736748">
        <w:rPr>
          <w:rFonts w:ascii="Times New Roman" w:hAnsi="Times New Roman" w:cs="Times New Roman"/>
          <w:sz w:val="24"/>
          <w:szCs w:val="24"/>
          <w:lang w:val="ru-RU"/>
        </w:rPr>
        <w:t>(вариант 7.1), должны иметь высшее профессиональное образованиепо одномуиз вариантов программ подготовки</w:t>
      </w:r>
      <w:r w:rsidRPr="00736748">
        <w:rPr>
          <w:rFonts w:ascii="Times New Roman" w:hAnsi="Times New Roman" w:cs="Times New Roman"/>
          <w:caps/>
          <w:sz w:val="24"/>
          <w:szCs w:val="24"/>
          <w:lang w:val="ru-RU"/>
        </w:rPr>
        <w:t>:</w:t>
      </w:r>
    </w:p>
    <w:p w:rsidR="00655EBD" w:rsidRPr="00736748" w:rsidRDefault="00655EBD" w:rsidP="00736748">
      <w:pPr>
        <w:pStyle w:val="western"/>
        <w:spacing w:before="0" w:beforeAutospacing="0"/>
        <w:jc w:val="both"/>
        <w:rPr>
          <w:color w:val="auto"/>
        </w:rPr>
      </w:pPr>
      <w:r w:rsidRPr="00736748">
        <w:rPr>
          <w:color w:val="auto"/>
        </w:rPr>
        <w:t>а) по направлению «Специальное (дефектологическое) образование» по образовательным программам подготовки олигофренопедагога;</w:t>
      </w:r>
    </w:p>
    <w:p w:rsidR="00655EBD" w:rsidRPr="00736748" w:rsidRDefault="00655EBD" w:rsidP="00736748">
      <w:pPr>
        <w:pStyle w:val="western"/>
        <w:spacing w:before="0" w:beforeAutospacing="0"/>
        <w:jc w:val="both"/>
        <w:rPr>
          <w:color w:val="auto"/>
        </w:rPr>
      </w:pPr>
      <w:r w:rsidRPr="00736748">
        <w:rPr>
          <w:color w:val="auto"/>
        </w:rPr>
        <w:t>б) по направлению «Педагогика» по образовательным программам подготовки олигофренопедагога;</w:t>
      </w:r>
    </w:p>
    <w:p w:rsidR="00655EBD" w:rsidRPr="00736748" w:rsidRDefault="00655EBD" w:rsidP="00736748">
      <w:pPr>
        <w:pStyle w:val="western"/>
        <w:spacing w:before="0" w:beforeAutospacing="0"/>
        <w:jc w:val="both"/>
        <w:rPr>
          <w:color w:val="auto"/>
        </w:rPr>
      </w:pPr>
      <w:r w:rsidRPr="00736748">
        <w:rPr>
          <w:color w:val="auto"/>
        </w:rPr>
        <w:t>в) по специальности «Олигофренопедагогика» или по специальностям «Тифлопедагогика», «Сурдопедагогика», «Логопедия» при прохождении переподготовки в области олигофренопедагогики;</w:t>
      </w:r>
    </w:p>
    <w:p w:rsidR="00655EBD" w:rsidRPr="00736748" w:rsidRDefault="00655EBD" w:rsidP="00736748">
      <w:pPr>
        <w:pStyle w:val="western"/>
        <w:spacing w:before="0" w:beforeAutospacing="0"/>
        <w:jc w:val="both"/>
        <w:rPr>
          <w:color w:val="auto"/>
        </w:rPr>
      </w:pPr>
      <w:r w:rsidRPr="00736748">
        <w:rPr>
          <w:color w:val="auto"/>
        </w:rPr>
        <w:t>г)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олигофренопедагогики.</w:t>
      </w:r>
    </w:p>
    <w:p w:rsidR="00655EBD" w:rsidRPr="00736748" w:rsidRDefault="00655EBD" w:rsidP="00736748">
      <w:pPr>
        <w:pStyle w:val="Default"/>
        <w:jc w:val="both"/>
        <w:rPr>
          <w:color w:val="auto"/>
        </w:rPr>
      </w:pPr>
      <w:r w:rsidRPr="00736748">
        <w:rPr>
          <w:i/>
          <w:color w:val="auto"/>
        </w:rPr>
        <w:t xml:space="preserve">Педагог-психолог </w:t>
      </w:r>
      <w:r w:rsidRPr="00736748">
        <w:rPr>
          <w:color w:val="auto"/>
        </w:rPr>
        <w:t>должен иметь высшее профессиональное образование по одному из вариантов программ подготовки:</w:t>
      </w:r>
    </w:p>
    <w:p w:rsidR="00655EBD" w:rsidRPr="00736748" w:rsidRDefault="00655EBD" w:rsidP="00736748">
      <w:pPr>
        <w:pStyle w:val="Default"/>
        <w:jc w:val="both"/>
        <w:rPr>
          <w:color w:val="auto"/>
        </w:rPr>
      </w:pPr>
      <w:r w:rsidRPr="00736748">
        <w:rPr>
          <w:color w:val="auto"/>
        </w:rPr>
        <w:t xml:space="preserve">а) по специальности «Специальная психология»; </w:t>
      </w:r>
    </w:p>
    <w:p w:rsidR="00655EBD" w:rsidRPr="00736748" w:rsidRDefault="00655EBD" w:rsidP="00736748">
      <w:pPr>
        <w:pStyle w:val="Default"/>
        <w:jc w:val="both"/>
        <w:rPr>
          <w:color w:val="auto"/>
        </w:rPr>
      </w:pPr>
      <w:r w:rsidRPr="00736748">
        <w:rPr>
          <w:color w:val="auto"/>
        </w:rPr>
        <w:t xml:space="preserve">б) по направлению «Педагогика» по образовательным программам подготовки бакалавра или магистра в области психологического сопровождения образования лиц с ОВЗ; </w:t>
      </w:r>
    </w:p>
    <w:p w:rsidR="00655EBD" w:rsidRPr="00736748" w:rsidRDefault="00655EBD" w:rsidP="00736748">
      <w:pPr>
        <w:pStyle w:val="Default"/>
        <w:jc w:val="both"/>
        <w:rPr>
          <w:color w:val="auto"/>
        </w:rPr>
      </w:pPr>
      <w:r w:rsidRPr="00736748">
        <w:rPr>
          <w:color w:val="auto"/>
        </w:rPr>
        <w:t xml:space="preserve">в) по направлению «Специальное (дефектологическое) образование» по образовательным программам подготовки бакалавра или магистра в области психологического сопровождения образования лиц с ОВЗ; </w:t>
      </w:r>
    </w:p>
    <w:p w:rsidR="00655EBD" w:rsidRPr="00736748" w:rsidRDefault="00655EBD" w:rsidP="00736748">
      <w:pPr>
        <w:pStyle w:val="Default"/>
        <w:jc w:val="both"/>
        <w:rPr>
          <w:color w:val="auto"/>
        </w:rPr>
      </w:pPr>
      <w:r w:rsidRPr="00736748">
        <w:rPr>
          <w:color w:val="auto"/>
        </w:rPr>
        <w:t xml:space="preserve">г)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специальной психологии. </w:t>
      </w:r>
    </w:p>
    <w:p w:rsidR="00655EBD" w:rsidRPr="00736748" w:rsidRDefault="00655EBD" w:rsidP="00736748">
      <w:pPr>
        <w:spacing w:after="0" w:line="240" w:lineRule="auto"/>
        <w:jc w:val="both"/>
        <w:rPr>
          <w:rFonts w:ascii="Times New Roman" w:hAnsi="Times New Roman" w:cs="Times New Roman"/>
          <w:caps/>
          <w:sz w:val="24"/>
          <w:szCs w:val="24"/>
          <w:lang w:val="ru-RU"/>
        </w:rPr>
      </w:pPr>
      <w:r w:rsidRPr="00736748">
        <w:rPr>
          <w:rFonts w:ascii="Times New Roman" w:hAnsi="Times New Roman" w:cs="Times New Roman"/>
          <w:i/>
          <w:sz w:val="24"/>
          <w:szCs w:val="24"/>
          <w:lang w:val="ru-RU"/>
        </w:rPr>
        <w:lastRenderedPageBreak/>
        <w:t>Учитель-логопед</w:t>
      </w:r>
      <w:r w:rsidRPr="00736748">
        <w:rPr>
          <w:rFonts w:ascii="Times New Roman" w:hAnsi="Times New Roman" w:cs="Times New Roman"/>
          <w:sz w:val="24"/>
          <w:szCs w:val="24"/>
          <w:lang w:val="ru-RU"/>
        </w:rPr>
        <w:t>должен иметь высшее профессиональное образование по одному из вариантов программ подготовки:</w:t>
      </w:r>
    </w:p>
    <w:p w:rsidR="00655EBD" w:rsidRPr="00736748" w:rsidRDefault="00655EBD" w:rsidP="00736748">
      <w:pPr>
        <w:pStyle w:val="Default"/>
        <w:jc w:val="both"/>
        <w:rPr>
          <w:color w:val="auto"/>
        </w:rPr>
      </w:pPr>
      <w:r w:rsidRPr="00736748">
        <w:rPr>
          <w:color w:val="auto"/>
        </w:rPr>
        <w:t xml:space="preserve">а) по специальности «Логопедия»; </w:t>
      </w:r>
    </w:p>
    <w:p w:rsidR="00655EBD" w:rsidRPr="00736748" w:rsidRDefault="00655EBD" w:rsidP="00736748">
      <w:pPr>
        <w:pStyle w:val="Default"/>
        <w:jc w:val="both"/>
        <w:rPr>
          <w:color w:val="auto"/>
        </w:rPr>
      </w:pPr>
      <w:r w:rsidRPr="00736748">
        <w:rPr>
          <w:color w:val="auto"/>
        </w:rPr>
        <w:t xml:space="preserve">б) по направлению «Специальное (дефектологическое) образование» по образовательным программам подготовки бакалавра или магистра в области логопедии; </w:t>
      </w:r>
    </w:p>
    <w:p w:rsidR="00655EBD" w:rsidRPr="00736748" w:rsidRDefault="00655EBD" w:rsidP="00736748">
      <w:pPr>
        <w:pStyle w:val="Default"/>
        <w:jc w:val="both"/>
        <w:rPr>
          <w:color w:val="auto"/>
        </w:rPr>
      </w:pPr>
      <w:r w:rsidRPr="00736748">
        <w:rPr>
          <w:color w:val="auto"/>
        </w:rPr>
        <w:t xml:space="preserve">в)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логопедии. </w:t>
      </w:r>
    </w:p>
    <w:p w:rsidR="00655EBD" w:rsidRPr="00736748" w:rsidRDefault="00655EBD" w:rsidP="00736748">
      <w:pPr>
        <w:spacing w:after="0" w:line="240" w:lineRule="auto"/>
        <w:jc w:val="both"/>
        <w:rPr>
          <w:rFonts w:ascii="Times New Roman" w:hAnsi="Times New Roman" w:cs="Times New Roman"/>
          <w:sz w:val="24"/>
          <w:szCs w:val="24"/>
          <w:lang w:val="ru-RU"/>
        </w:rPr>
      </w:pPr>
      <w:r w:rsidRPr="00736748">
        <w:rPr>
          <w:rFonts w:ascii="Times New Roman" w:hAnsi="Times New Roman" w:cs="Times New Roman"/>
          <w:i/>
          <w:sz w:val="24"/>
          <w:szCs w:val="24"/>
          <w:lang w:val="ru-RU"/>
        </w:rPr>
        <w:t>Воспитатели</w:t>
      </w:r>
      <w:r w:rsidRPr="00736748">
        <w:rPr>
          <w:rFonts w:ascii="Times New Roman" w:hAnsi="Times New Roman" w:cs="Times New Roman"/>
          <w:sz w:val="24"/>
          <w:szCs w:val="24"/>
          <w:lang w:val="ru-RU"/>
        </w:rPr>
        <w:t>должны иметь высшее или среднее профессиональное образованиепо одномуиз вариантов программ подготовки</w:t>
      </w:r>
      <w:r w:rsidRPr="00736748">
        <w:rPr>
          <w:rFonts w:ascii="Times New Roman" w:hAnsi="Times New Roman" w:cs="Times New Roman"/>
          <w:caps/>
          <w:sz w:val="24"/>
          <w:szCs w:val="24"/>
          <w:lang w:val="ru-RU"/>
        </w:rPr>
        <w:t xml:space="preserve">: </w:t>
      </w:r>
    </w:p>
    <w:p w:rsidR="00655EBD" w:rsidRPr="00736748" w:rsidRDefault="00655EBD" w:rsidP="00736748">
      <w:pPr>
        <w:pStyle w:val="Default"/>
        <w:jc w:val="both"/>
        <w:rPr>
          <w:color w:val="auto"/>
        </w:rPr>
      </w:pPr>
      <w:r w:rsidRPr="00736748">
        <w:rPr>
          <w:color w:val="auto"/>
        </w:rPr>
        <w:t xml:space="preserve">а) по специальности «Специальная педагогика в специальных (коррекционных) образовательных учреждениях» или «Специальное дошкольное образование»; </w:t>
      </w:r>
    </w:p>
    <w:p w:rsidR="00655EBD" w:rsidRPr="00736748" w:rsidRDefault="00655EBD" w:rsidP="00736748">
      <w:pPr>
        <w:pStyle w:val="Default"/>
        <w:jc w:val="both"/>
        <w:rPr>
          <w:color w:val="auto"/>
        </w:rPr>
      </w:pPr>
      <w:r w:rsidRPr="00736748">
        <w:rPr>
          <w:color w:val="auto"/>
        </w:rPr>
        <w:t xml:space="preserve">б) по направлению «Специальное (дефектологическое) образование» по образовательным программам подготовки олигофренопедагога; </w:t>
      </w:r>
    </w:p>
    <w:p w:rsidR="00655EBD" w:rsidRPr="00736748" w:rsidRDefault="00655EBD" w:rsidP="00736748">
      <w:pPr>
        <w:pStyle w:val="Default"/>
        <w:jc w:val="both"/>
        <w:rPr>
          <w:color w:val="auto"/>
        </w:rPr>
      </w:pPr>
      <w:r w:rsidRPr="00736748">
        <w:rPr>
          <w:color w:val="auto"/>
        </w:rPr>
        <w:t xml:space="preserve">в) по направлению «Педагогика» по образовательным программам подготовки олигофренопедагога; </w:t>
      </w:r>
    </w:p>
    <w:p w:rsidR="00655EBD" w:rsidRPr="00736748" w:rsidRDefault="00655EBD" w:rsidP="00736748">
      <w:pPr>
        <w:pStyle w:val="Default"/>
        <w:jc w:val="both"/>
        <w:rPr>
          <w:color w:val="auto"/>
        </w:rPr>
      </w:pPr>
      <w:r w:rsidRPr="00736748">
        <w:rPr>
          <w:color w:val="auto"/>
        </w:rPr>
        <w:t xml:space="preserve">г) по специальности «Олигофренопедагогика»; </w:t>
      </w:r>
    </w:p>
    <w:p w:rsidR="00655EBD" w:rsidRPr="00736748" w:rsidRDefault="00655EBD" w:rsidP="00736748">
      <w:pPr>
        <w:pStyle w:val="Default"/>
        <w:jc w:val="both"/>
        <w:rPr>
          <w:color w:val="auto"/>
        </w:rPr>
      </w:pPr>
      <w:r w:rsidRPr="00736748">
        <w:rPr>
          <w:color w:val="auto"/>
        </w:rPr>
        <w:t xml:space="preserve">д) по другим педагогическим специальностям с обязательным прохождением профессиональной переподготовки или повышением квалификации в области специальной педагогики или специальной психологии, подтвержденной удостоверением о повышении квалификации или дипломом о профессиональной переподготовке. </w:t>
      </w:r>
    </w:p>
    <w:p w:rsidR="00655EBD" w:rsidRPr="00736748" w:rsidRDefault="00655EBD" w:rsidP="00736748">
      <w:pPr>
        <w:spacing w:after="0" w:line="240" w:lineRule="auto"/>
        <w:jc w:val="both"/>
        <w:rPr>
          <w:rFonts w:ascii="Times New Roman" w:hAnsi="Times New Roman" w:cs="Times New Roman"/>
          <w:sz w:val="24"/>
          <w:szCs w:val="24"/>
          <w:lang w:val="ru-RU"/>
        </w:rPr>
      </w:pPr>
      <w:r w:rsidRPr="00736748">
        <w:rPr>
          <w:rFonts w:ascii="Times New Roman" w:hAnsi="Times New Roman" w:cs="Times New Roman"/>
          <w:i/>
          <w:sz w:val="24"/>
          <w:szCs w:val="24"/>
          <w:lang w:val="ru-RU"/>
        </w:rPr>
        <w:t>Педагог дополнительного образования должен иметь в</w:t>
      </w:r>
      <w:r w:rsidRPr="00736748">
        <w:rPr>
          <w:rFonts w:ascii="Times New Roman" w:hAnsi="Times New Roman" w:cs="Times New Roman"/>
          <w:sz w:val="24"/>
          <w:szCs w:val="24"/>
          <w:lang w:val="ru-RU"/>
        </w:rPr>
        <w:t>ысшее профессиональное об</w:t>
      </w:r>
      <w:r w:rsidRPr="00736748">
        <w:rPr>
          <w:rFonts w:ascii="Times New Roman" w:hAnsi="Times New Roman" w:cs="Times New Roman"/>
          <w:sz w:val="24"/>
          <w:szCs w:val="24"/>
          <w:lang w:val="ru-RU"/>
        </w:rPr>
        <w:softHyphen/>
        <w:t>разование или среднее профессиональное образование в области, соответствующей профилю кружка, секции, студии, клубного и иного детского объединения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«Образование и педагогика» без предъявления требований к стажу работы.</w:t>
      </w:r>
    </w:p>
    <w:p w:rsidR="00655EBD" w:rsidRPr="00736748" w:rsidRDefault="00655EBD" w:rsidP="00736748">
      <w:pPr>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Все специалисты должны обязательно пройти профессиональную переподготовку или курсы повышения квалификации (в объеме 72 и более часов) в области инклюзивного образования, подтвержденные дипломом о профессиональной переподготовке или удостоверением о повышении квалификации установленного образца.</w:t>
      </w:r>
    </w:p>
    <w:p w:rsidR="00655EBD" w:rsidRPr="00736748" w:rsidRDefault="00655EBD" w:rsidP="00736748">
      <w:pPr>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Лица, имеющие высшее педагогическое профессиональное образование по другим специальностям и профилям подготовки, для реализации программы коррекционной работы должны пройти переподготовку либо получить образование в области олигофренопедагогики, подтвержденные документом соответствующего образца.</w:t>
      </w:r>
    </w:p>
    <w:p w:rsidR="00655EBD" w:rsidRPr="00736748" w:rsidRDefault="00655EBD" w:rsidP="00736748">
      <w:pPr>
        <w:shd w:val="clear" w:color="auto" w:fill="FFFFFF"/>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При необходимости образовательная организация можетиспользовать сетевые формы реализации программы коррекционной работы, которые позволят привлечь специалистов других организаций к работе с обучающимися с ЗПР для удовлетворения их особых образовательных потребностей.</w:t>
      </w:r>
    </w:p>
    <w:p w:rsidR="00655EBD" w:rsidRPr="00736748" w:rsidRDefault="00655EBD" w:rsidP="00736748">
      <w:pPr>
        <w:shd w:val="clear" w:color="auto" w:fill="FFFFFF"/>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 xml:space="preserve">Педагоги, которые реализуют </w:t>
      </w:r>
      <w:r w:rsidRPr="00736748">
        <w:rPr>
          <w:rFonts w:ascii="Times New Roman" w:hAnsi="Times New Roman" w:cs="Times New Roman"/>
          <w:b/>
          <w:bCs/>
          <w:i/>
          <w:iCs/>
          <w:sz w:val="24"/>
          <w:szCs w:val="24"/>
          <w:lang w:val="ru-RU"/>
        </w:rPr>
        <w:t xml:space="preserve">предметные области </w:t>
      </w:r>
      <w:r w:rsidRPr="00736748">
        <w:rPr>
          <w:rFonts w:ascii="Times New Roman" w:hAnsi="Times New Roman" w:cs="Times New Roman"/>
          <w:bCs/>
          <w:iCs/>
          <w:sz w:val="24"/>
          <w:szCs w:val="24"/>
          <w:lang w:val="ru-RU"/>
        </w:rPr>
        <w:t>АООП НОО обучающихся с ЗПР</w:t>
      </w:r>
      <w:r w:rsidRPr="00736748">
        <w:rPr>
          <w:rFonts w:ascii="Times New Roman" w:hAnsi="Times New Roman" w:cs="Times New Roman"/>
          <w:sz w:val="24"/>
          <w:szCs w:val="24"/>
          <w:lang w:val="ru-RU"/>
        </w:rPr>
        <w:t xml:space="preserve"> (Вариант 7.1), должны иметь высшее профессиональное образование, предусматривающее освоение одного из вариантов программ подготовки: </w:t>
      </w:r>
    </w:p>
    <w:p w:rsidR="00655EBD" w:rsidRPr="00736748" w:rsidRDefault="00655EBD" w:rsidP="00736748">
      <w:pPr>
        <w:numPr>
          <w:ilvl w:val="0"/>
          <w:numId w:val="7"/>
        </w:numPr>
        <w:suppressAutoHyphens/>
        <w:spacing w:after="0" w:line="240" w:lineRule="auto"/>
        <w:ind w:left="0" w:firstLine="0"/>
        <w:jc w:val="both"/>
        <w:rPr>
          <w:rFonts w:ascii="Times New Roman" w:hAnsi="Times New Roman" w:cs="Times New Roman"/>
          <w:sz w:val="24"/>
          <w:szCs w:val="24"/>
        </w:rPr>
      </w:pPr>
      <w:r w:rsidRPr="00736748">
        <w:rPr>
          <w:rFonts w:ascii="Times New Roman" w:hAnsi="Times New Roman" w:cs="Times New Roman"/>
          <w:sz w:val="24"/>
          <w:szCs w:val="24"/>
          <w:lang w:val="ru-RU"/>
        </w:rPr>
        <w:t xml:space="preserve">получение степени/квалификации бакалавра или магистра по направлению </w:t>
      </w:r>
      <w:r w:rsidRPr="00736748">
        <w:rPr>
          <w:rFonts w:ascii="Times New Roman" w:hAnsi="Times New Roman" w:cs="Times New Roman"/>
          <w:sz w:val="24"/>
          <w:szCs w:val="24"/>
        </w:rPr>
        <w:t>«Педагогическое образование» (соответствующего профиля подготовки);</w:t>
      </w:r>
    </w:p>
    <w:p w:rsidR="00655EBD" w:rsidRPr="00736748" w:rsidRDefault="00655EBD" w:rsidP="00736748">
      <w:pPr>
        <w:numPr>
          <w:ilvl w:val="0"/>
          <w:numId w:val="7"/>
        </w:numPr>
        <w:suppressAutoHyphens/>
        <w:spacing w:after="0" w:line="240" w:lineRule="auto"/>
        <w:ind w:left="0" w:firstLine="0"/>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получение квалификации учитель начальных классов по специальности «Начальное образование»;</w:t>
      </w:r>
    </w:p>
    <w:p w:rsidR="00655EBD" w:rsidRPr="00736748" w:rsidRDefault="00655EBD" w:rsidP="00736748">
      <w:pPr>
        <w:numPr>
          <w:ilvl w:val="0"/>
          <w:numId w:val="7"/>
        </w:numPr>
        <w:suppressAutoHyphens/>
        <w:spacing w:after="0" w:line="240" w:lineRule="auto"/>
        <w:ind w:left="0" w:firstLine="0"/>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получение квалификации учитель по другим специальностям при наличии переподготовки или курсов повышения квалификации в области начального образования.</w:t>
      </w:r>
    </w:p>
    <w:p w:rsidR="00655EBD" w:rsidRPr="00736748" w:rsidRDefault="00655EBD" w:rsidP="00736748">
      <w:pPr>
        <w:shd w:val="clear" w:color="auto" w:fill="FFFFFF"/>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 xml:space="preserve">Для этих категорий специалистов обязательным требованием является прохождение профессиональной переподготовки или курсов повышения квалификации в области </w:t>
      </w:r>
      <w:r w:rsidRPr="00736748">
        <w:rPr>
          <w:rFonts w:ascii="Times New Roman" w:hAnsi="Times New Roman" w:cs="Times New Roman"/>
          <w:sz w:val="24"/>
          <w:szCs w:val="24"/>
          <w:lang w:val="ru-RU"/>
        </w:rPr>
        <w:lastRenderedPageBreak/>
        <w:t>инклюзивного образования, подтвержденные дипломом о профессиональной переподготовке или удостоверением о повышении квалификации установленного образца.</w:t>
      </w:r>
    </w:p>
    <w:p w:rsidR="00655EBD" w:rsidRPr="00736748" w:rsidRDefault="00655EBD" w:rsidP="00736748">
      <w:pPr>
        <w:spacing w:after="0" w:line="240" w:lineRule="auto"/>
        <w:jc w:val="both"/>
        <w:rPr>
          <w:rFonts w:ascii="Times New Roman" w:hAnsi="Times New Roman" w:cs="Times New Roman"/>
          <w:sz w:val="24"/>
          <w:szCs w:val="24"/>
          <w:lang w:val="ru-RU"/>
        </w:rPr>
      </w:pPr>
      <w:r w:rsidRPr="00736748">
        <w:rPr>
          <w:rFonts w:ascii="Times New Roman" w:hAnsi="Times New Roman" w:cs="Times New Roman"/>
          <w:i/>
          <w:sz w:val="24"/>
          <w:szCs w:val="24"/>
          <w:lang w:val="ru-RU"/>
        </w:rPr>
        <w:t>Руководящие работники (административный персонал)</w:t>
      </w:r>
      <w:r w:rsidRPr="00736748">
        <w:rPr>
          <w:rFonts w:ascii="Times New Roman" w:hAnsi="Times New Roman" w:cs="Times New Roman"/>
          <w:sz w:val="24"/>
          <w:szCs w:val="24"/>
          <w:lang w:val="ru-RU"/>
        </w:rPr>
        <w:t xml:space="preserve"> – наряду со средним или высшим профессиональным педагогическим образованием должны иметь удостоверение о повышении квалификации в области инклюзивного образования установленного образца.</w:t>
      </w:r>
    </w:p>
    <w:p w:rsidR="00655EBD" w:rsidRPr="00736748" w:rsidRDefault="00655EBD" w:rsidP="00736748">
      <w:pPr>
        <w:shd w:val="clear" w:color="auto" w:fill="FFFFFF"/>
        <w:autoSpaceDE w:val="0"/>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В системе образования должны быть созданы условия для комплексного взаимодействия образовательных организаций, обеспечивающие возможность восполнения недостающих кадровых ресурсов, ведения постоянной методической поддержки, получения оперативных консультаций по вопросам реализации АООП НОО, использования инновационного опыта других образовательных организаций, проведения комплексных мониторинговых исследований результатов образовательного процесса и эффективности инноваций.</w:t>
      </w:r>
    </w:p>
    <w:p w:rsidR="00655EBD" w:rsidRPr="00736748" w:rsidRDefault="00655EBD" w:rsidP="00736748">
      <w:pPr>
        <w:shd w:val="clear" w:color="auto" w:fill="FFFFFF"/>
        <w:autoSpaceDE w:val="0"/>
        <w:autoSpaceDN w:val="0"/>
        <w:adjustRightInd w:val="0"/>
        <w:spacing w:after="0" w:line="240" w:lineRule="auto"/>
        <w:jc w:val="both"/>
        <w:rPr>
          <w:rFonts w:ascii="Times New Roman" w:hAnsi="Times New Roman" w:cs="Times New Roman"/>
          <w:sz w:val="24"/>
          <w:szCs w:val="24"/>
          <w:lang w:val="ru-RU"/>
        </w:rPr>
      </w:pPr>
      <w:r w:rsidRPr="00736748">
        <w:rPr>
          <w:rFonts w:ascii="Times New Roman" w:hAnsi="Times New Roman" w:cs="Times New Roman"/>
          <w:b/>
          <w:kern w:val="28"/>
          <w:sz w:val="24"/>
          <w:szCs w:val="24"/>
          <w:lang w:val="ru-RU"/>
        </w:rPr>
        <w:t>Финансовые условия</w:t>
      </w:r>
    </w:p>
    <w:p w:rsidR="00655EBD" w:rsidRPr="00736748" w:rsidRDefault="00655EBD" w:rsidP="00736748">
      <w:pPr>
        <w:pStyle w:val="Standard"/>
        <w:contextualSpacing/>
        <w:jc w:val="both"/>
        <w:rPr>
          <w:rFonts w:ascii="Times New Roman" w:hAnsi="Times New Roman" w:cs="Times New Roman"/>
        </w:rPr>
      </w:pPr>
      <w:r w:rsidRPr="00736748">
        <w:rPr>
          <w:rFonts w:ascii="Times New Roman" w:hAnsi="Times New Roman" w:cs="Times New Roman"/>
        </w:rPr>
        <w:t xml:space="preserve">Финансовое обеспечение образования обучающихся с ЗПР осуществляется в соответствии с законодательством Российской Федерации и учетом особенностей, установленных Федеральным законом «Об образовании в Российской Федерации». </w:t>
      </w:r>
    </w:p>
    <w:p w:rsidR="00655EBD" w:rsidRPr="00736748" w:rsidRDefault="00655EBD" w:rsidP="00736748">
      <w:pPr>
        <w:pStyle w:val="Standard"/>
        <w:contextualSpacing/>
        <w:jc w:val="both"/>
        <w:rPr>
          <w:rFonts w:ascii="Times New Roman" w:hAnsi="Times New Roman" w:cs="Times New Roman"/>
        </w:rPr>
      </w:pPr>
      <w:r w:rsidRPr="00736748">
        <w:rPr>
          <w:rFonts w:ascii="Times New Roman" w:hAnsi="Times New Roman" w:cs="Times New Roman"/>
        </w:rPr>
        <w:t xml:space="preserve">Финансовое обеспечение государственных гарантий на получение обучающимися с ЗПР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образовательных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w:t>
      </w:r>
      <w:r w:rsidRPr="00736748">
        <w:rPr>
          <w:rFonts w:ascii="Times New Roman" w:hAnsi="Times New Roman" w:cs="Times New Roman"/>
          <w:spacing w:val="2"/>
        </w:rPr>
        <w:t>НОО</w:t>
      </w:r>
      <w:r w:rsidRPr="00736748">
        <w:rPr>
          <w:rFonts w:ascii="Times New Roman" w:hAnsi="Times New Roman" w:cs="Times New Roman"/>
        </w:rPr>
        <w:t xml:space="preserve"> в соответствии с ФГОС НОО обучающихся с ОВЗ.</w:t>
      </w:r>
    </w:p>
    <w:p w:rsidR="00655EBD" w:rsidRPr="00736748" w:rsidRDefault="00655EBD" w:rsidP="00736748">
      <w:pPr>
        <w:pStyle w:val="Standard"/>
        <w:contextualSpacing/>
        <w:jc w:val="both"/>
        <w:rPr>
          <w:rFonts w:ascii="Times New Roman" w:hAnsi="Times New Roman" w:cs="Times New Roman"/>
          <w:b/>
        </w:rPr>
      </w:pPr>
      <w:r w:rsidRPr="00736748">
        <w:rPr>
          <w:rFonts w:ascii="Times New Roman" w:hAnsi="Times New Roman" w:cs="Times New Roman"/>
        </w:rPr>
        <w:t>Нормативы, определяемые органами государственной власти субъектов Российской Федерации в соответствии с пунктом 3 части 1 статьи 8 закона Федерального закона «Об образовании в Российской Федерации»,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Федеральными государственными образовательными стандартами, по каждому виду и направленности (профилю) образовательных программ с учетом форм обучения, Федеральных государственных требований (при их наличии),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ЗПР, обеспечения дополнительного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Федеральным законом особенностей организации и осуществления образовательной деятельности (для различных категорий обучающихся), за исключением образовательной деятельности, осуществляемой в соответствии с образовательными стандартами, в расчете на одного обучающегося, если иное не установлено настоящей статьей</w:t>
      </w:r>
      <w:r w:rsidRPr="00736748">
        <w:rPr>
          <w:rStyle w:val="af"/>
          <w:rFonts w:ascii="Times New Roman" w:hAnsi="Times New Roman" w:cs="Times New Roman"/>
        </w:rPr>
        <w:footnoteReference w:id="10"/>
      </w:r>
      <w:r w:rsidRPr="00736748">
        <w:rPr>
          <w:rFonts w:ascii="Times New Roman" w:hAnsi="Times New Roman" w:cs="Times New Roman"/>
        </w:rPr>
        <w:t xml:space="preserve">. </w:t>
      </w:r>
    </w:p>
    <w:p w:rsidR="00655EBD" w:rsidRPr="00736748" w:rsidRDefault="00655EBD" w:rsidP="00736748">
      <w:pPr>
        <w:pStyle w:val="14TexstOSNOVA1012"/>
        <w:suppressAutoHyphens/>
        <w:autoSpaceDE/>
        <w:autoSpaceDN/>
        <w:adjustRightInd/>
        <w:spacing w:line="240" w:lineRule="auto"/>
        <w:ind w:firstLine="0"/>
        <w:textAlignment w:val="baseline"/>
        <w:rPr>
          <w:rFonts w:ascii="Times New Roman" w:hAnsi="Times New Roman" w:cs="Times New Roman"/>
          <w:sz w:val="24"/>
          <w:szCs w:val="24"/>
        </w:rPr>
      </w:pPr>
      <w:r w:rsidRPr="00736748">
        <w:rPr>
          <w:rFonts w:ascii="Times New Roman" w:hAnsi="Times New Roman" w:cs="Times New Roman"/>
          <w:sz w:val="24"/>
          <w:szCs w:val="24"/>
        </w:rPr>
        <w:t>Финансирование программы коррекционной работы должно осуществляться в объеме, предусмотренным законодательством.</w:t>
      </w:r>
    </w:p>
    <w:p w:rsidR="00655EBD" w:rsidRPr="00736748" w:rsidRDefault="00655EBD" w:rsidP="00736748">
      <w:pPr>
        <w:pStyle w:val="14TexstOSNOVA1012"/>
        <w:autoSpaceDE/>
        <w:spacing w:line="240" w:lineRule="auto"/>
        <w:ind w:firstLine="0"/>
        <w:textAlignment w:val="baseline"/>
        <w:rPr>
          <w:rFonts w:ascii="Times New Roman" w:hAnsi="Times New Roman" w:cs="Times New Roman"/>
          <w:sz w:val="24"/>
          <w:szCs w:val="24"/>
        </w:rPr>
      </w:pPr>
      <w:r w:rsidRPr="00736748">
        <w:rPr>
          <w:rFonts w:ascii="Times New Roman" w:hAnsi="Times New Roman" w:cs="Times New Roman"/>
          <w:sz w:val="24"/>
          <w:szCs w:val="24"/>
        </w:rPr>
        <w:t>Финансовое обеспечение должно соответствовать специфике кадровых и материально-технических условий, определенных для АООП НОО обучающихся с ЗПР.</w:t>
      </w:r>
    </w:p>
    <w:p w:rsidR="00655EBD" w:rsidRPr="00736748" w:rsidRDefault="00655EBD" w:rsidP="00736748">
      <w:pPr>
        <w:shd w:val="clear" w:color="auto" w:fill="FFFFFF"/>
        <w:spacing w:after="0" w:line="240" w:lineRule="auto"/>
        <w:jc w:val="center"/>
        <w:rPr>
          <w:rFonts w:ascii="Times New Roman" w:hAnsi="Times New Roman" w:cs="Times New Roman"/>
          <w:b/>
          <w:bCs/>
          <w:i/>
          <w:spacing w:val="-3"/>
          <w:sz w:val="24"/>
          <w:szCs w:val="24"/>
          <w:lang w:val="ru-RU"/>
        </w:rPr>
      </w:pPr>
      <w:r w:rsidRPr="00736748">
        <w:rPr>
          <w:rFonts w:ascii="Times New Roman" w:hAnsi="Times New Roman" w:cs="Times New Roman"/>
          <w:b/>
          <w:bCs/>
          <w:i/>
          <w:spacing w:val="-3"/>
          <w:sz w:val="24"/>
          <w:szCs w:val="24"/>
          <w:lang w:val="ru-RU"/>
        </w:rPr>
        <w:t>Определение нормативных затрат на оказание государственной услуги</w:t>
      </w:r>
    </w:p>
    <w:p w:rsidR="00655EBD" w:rsidRPr="00736748" w:rsidRDefault="00655EBD" w:rsidP="00736748">
      <w:pPr>
        <w:shd w:val="clear" w:color="auto" w:fill="FFFFFF"/>
        <w:tabs>
          <w:tab w:val="left" w:pos="1087"/>
        </w:tabs>
        <w:spacing w:after="0" w:line="240" w:lineRule="auto"/>
        <w:ind w:right="22"/>
        <w:jc w:val="both"/>
        <w:rPr>
          <w:rFonts w:ascii="Times New Roman" w:hAnsi="Times New Roman" w:cs="Times New Roman"/>
          <w:spacing w:val="-2"/>
          <w:sz w:val="24"/>
          <w:szCs w:val="24"/>
          <w:lang w:val="ru-RU"/>
        </w:rPr>
      </w:pPr>
      <w:r w:rsidRPr="00736748">
        <w:rPr>
          <w:rFonts w:ascii="Times New Roman" w:hAnsi="Times New Roman" w:cs="Times New Roman"/>
          <w:spacing w:val="-2"/>
          <w:sz w:val="24"/>
          <w:szCs w:val="24"/>
          <w:lang w:val="ru-RU"/>
        </w:rPr>
        <w:t xml:space="preserve">Вариант 7.1 предполагает, что обучающийся с ЗПР получает образование находясь в среде сверстников, не имеющих ограничений по возможностям здоровья, и в те же сроки обучения. Обучающемуся с ЗПР предоставляется государственная услуга по реализации основной общеобразовательной программы начального общего образования, которая </w:t>
      </w:r>
      <w:r w:rsidRPr="00736748">
        <w:rPr>
          <w:rFonts w:ascii="Times New Roman" w:hAnsi="Times New Roman" w:cs="Times New Roman"/>
          <w:spacing w:val="-2"/>
          <w:sz w:val="24"/>
          <w:szCs w:val="24"/>
          <w:lang w:val="ru-RU"/>
        </w:rPr>
        <w:lastRenderedPageBreak/>
        <w:t>адаптируется под особые образовательные потребности обучающегося и при разработке которой  необходимо учитывать следующее:</w:t>
      </w:r>
    </w:p>
    <w:p w:rsidR="00655EBD" w:rsidRPr="00736748" w:rsidRDefault="00655EBD" w:rsidP="00736748">
      <w:pPr>
        <w:pStyle w:val="24"/>
        <w:numPr>
          <w:ilvl w:val="0"/>
          <w:numId w:val="11"/>
        </w:numPr>
        <w:shd w:val="clear" w:color="auto" w:fill="FFFFFF"/>
        <w:tabs>
          <w:tab w:val="left" w:pos="1087"/>
        </w:tabs>
        <w:suppressAutoHyphens w:val="0"/>
        <w:spacing w:line="240" w:lineRule="auto"/>
        <w:ind w:left="0" w:right="22" w:firstLine="0"/>
        <w:contextualSpacing/>
        <w:jc w:val="both"/>
        <w:rPr>
          <w:spacing w:val="-2"/>
        </w:rPr>
      </w:pPr>
      <w:r w:rsidRPr="00736748">
        <w:rPr>
          <w:spacing w:val="-2"/>
        </w:rPr>
        <w:t xml:space="preserve">обязательное включение </w:t>
      </w:r>
      <w:r w:rsidRPr="00736748">
        <w:rPr>
          <w:bCs/>
          <w:spacing w:val="-3"/>
        </w:rPr>
        <w:t>в структуру АООП НОО</w:t>
      </w:r>
      <w:r w:rsidRPr="00736748">
        <w:rPr>
          <w:spacing w:val="-2"/>
        </w:rPr>
        <w:t xml:space="preserve"> обучающегося с ЗПР программы коррекционной работы, что требует качественно особого кадрового состава специалистов, реализующих АООП НОО;</w:t>
      </w:r>
    </w:p>
    <w:p w:rsidR="00655EBD" w:rsidRPr="00736748" w:rsidRDefault="00655EBD" w:rsidP="00736748">
      <w:pPr>
        <w:pStyle w:val="24"/>
        <w:numPr>
          <w:ilvl w:val="0"/>
          <w:numId w:val="11"/>
        </w:numPr>
        <w:shd w:val="clear" w:color="auto" w:fill="FFFFFF"/>
        <w:tabs>
          <w:tab w:val="left" w:pos="1087"/>
        </w:tabs>
        <w:suppressAutoHyphens w:val="0"/>
        <w:spacing w:line="240" w:lineRule="auto"/>
        <w:ind w:left="0" w:right="22" w:firstLine="0"/>
        <w:contextualSpacing/>
        <w:jc w:val="both"/>
        <w:rPr>
          <w:spacing w:val="-2"/>
        </w:rPr>
      </w:pPr>
      <w:r w:rsidRPr="00736748">
        <w:rPr>
          <w:spacing w:val="-2"/>
        </w:rPr>
        <w:t>при необходимости предусматривается участие в образовательно-коррекционной работе тьютора, а также учебно-вспомогательного и прочего персонала (ассистента, медицинских работников, необходимых для сопровождения обучающегося с ЗПР);</w:t>
      </w:r>
    </w:p>
    <w:p w:rsidR="00655EBD" w:rsidRPr="00736748" w:rsidRDefault="00655EBD" w:rsidP="00736748">
      <w:pPr>
        <w:pStyle w:val="24"/>
        <w:numPr>
          <w:ilvl w:val="0"/>
          <w:numId w:val="11"/>
        </w:numPr>
        <w:shd w:val="clear" w:color="auto" w:fill="FFFFFF"/>
        <w:tabs>
          <w:tab w:val="left" w:pos="1087"/>
        </w:tabs>
        <w:suppressAutoHyphens w:val="0"/>
        <w:spacing w:line="240" w:lineRule="auto"/>
        <w:ind w:left="0" w:right="22" w:firstLine="0"/>
        <w:contextualSpacing/>
        <w:jc w:val="both"/>
        <w:rPr>
          <w:spacing w:val="-2"/>
        </w:rPr>
      </w:pPr>
      <w:r w:rsidRPr="00736748">
        <w:rPr>
          <w:spacing w:val="-2"/>
        </w:rPr>
        <w:t>создание специальных материально-технических условий для реализации АООП НОО (специальные учебные пособия, специальное оборудование, специальные технические средства, специальные компьютерныепрограммы и др.) в соответствии с ФГОС НОО обучающихся с ЗПР.</w:t>
      </w:r>
    </w:p>
    <w:p w:rsidR="00655EBD" w:rsidRPr="00736748" w:rsidRDefault="00655EBD" w:rsidP="00736748">
      <w:pPr>
        <w:shd w:val="clear" w:color="auto" w:fill="FFFFFF"/>
        <w:tabs>
          <w:tab w:val="left" w:pos="1087"/>
        </w:tabs>
        <w:spacing w:after="0" w:line="240" w:lineRule="auto"/>
        <w:ind w:right="22"/>
        <w:jc w:val="both"/>
        <w:rPr>
          <w:rFonts w:ascii="Times New Roman" w:hAnsi="Times New Roman" w:cs="Times New Roman"/>
          <w:spacing w:val="-2"/>
          <w:sz w:val="24"/>
          <w:szCs w:val="24"/>
          <w:lang w:val="ru-RU"/>
        </w:rPr>
      </w:pPr>
      <w:r w:rsidRPr="00736748">
        <w:rPr>
          <w:rFonts w:ascii="Times New Roman" w:hAnsi="Times New Roman" w:cs="Times New Roman"/>
          <w:spacing w:val="-2"/>
          <w:sz w:val="24"/>
          <w:szCs w:val="24"/>
          <w:lang w:val="ru-RU"/>
        </w:rPr>
        <w:t xml:space="preserve">При определении нормативных финансовых затрат на одного обучающегося с ЗПР на оказание государственной услуги учитываются вышеперечисленные условия организации обучения ребенка с ЗПР. </w:t>
      </w:r>
    </w:p>
    <w:p w:rsidR="00655EBD" w:rsidRPr="00736748" w:rsidRDefault="00655EBD" w:rsidP="00736748">
      <w:pPr>
        <w:shd w:val="clear" w:color="auto" w:fill="FFFFFF"/>
        <w:tabs>
          <w:tab w:val="left" w:pos="1087"/>
        </w:tabs>
        <w:spacing w:after="0" w:line="240" w:lineRule="auto"/>
        <w:ind w:right="22"/>
        <w:jc w:val="both"/>
        <w:rPr>
          <w:rFonts w:ascii="Times New Roman" w:hAnsi="Times New Roman" w:cs="Times New Roman"/>
          <w:spacing w:val="-2"/>
          <w:sz w:val="24"/>
          <w:szCs w:val="24"/>
          <w:lang w:val="ru-RU"/>
        </w:rPr>
      </w:pPr>
      <w:r w:rsidRPr="00736748">
        <w:rPr>
          <w:rFonts w:ascii="Times New Roman" w:hAnsi="Times New Roman" w:cs="Times New Roman"/>
          <w:spacing w:val="-2"/>
          <w:sz w:val="24"/>
          <w:szCs w:val="24"/>
          <w:lang w:val="ru-RU"/>
        </w:rPr>
        <w:t xml:space="preserve">Финансирование рассчитывается с учетом рекомендаций ПМПК,  ИПР инвалида в соответствии с кадровыми и материально-техническими условиями реализации АООП НОО, требованиями к наполняемости классов в соответствии с СанПиН. </w:t>
      </w:r>
    </w:p>
    <w:p w:rsidR="00655EBD" w:rsidRPr="00736748" w:rsidRDefault="00655EBD" w:rsidP="00736748">
      <w:pPr>
        <w:shd w:val="clear" w:color="auto" w:fill="FFFFFF"/>
        <w:tabs>
          <w:tab w:val="left" w:pos="1087"/>
        </w:tabs>
        <w:spacing w:after="0" w:line="240" w:lineRule="auto"/>
        <w:ind w:right="22"/>
        <w:jc w:val="both"/>
        <w:rPr>
          <w:rFonts w:ascii="Times New Roman" w:hAnsi="Times New Roman" w:cs="Times New Roman"/>
          <w:spacing w:val="-2"/>
          <w:sz w:val="24"/>
          <w:szCs w:val="24"/>
          <w:lang w:val="ru-RU"/>
        </w:rPr>
      </w:pPr>
      <w:r w:rsidRPr="00736748">
        <w:rPr>
          <w:rFonts w:ascii="Times New Roman" w:hAnsi="Times New Roman" w:cs="Times New Roman"/>
          <w:spacing w:val="-2"/>
          <w:sz w:val="24"/>
          <w:szCs w:val="24"/>
          <w:lang w:val="ru-RU"/>
        </w:rPr>
        <w:t xml:space="preserve">Таким образом, финансирование АООП НОО для каждого обучающегося с ЗПР производится в большем объеме, чем финансирование ООП НОО обучающихся, не имеющих ограниченных возможностей здоровья. </w:t>
      </w:r>
    </w:p>
    <w:p w:rsidR="00655EBD" w:rsidRPr="00736748" w:rsidRDefault="00655EBD" w:rsidP="00736748">
      <w:pPr>
        <w:shd w:val="clear" w:color="auto" w:fill="FFFFFF"/>
        <w:spacing w:after="0" w:line="240" w:lineRule="auto"/>
        <w:ind w:right="-1"/>
        <w:jc w:val="both"/>
        <w:rPr>
          <w:rFonts w:ascii="Times New Roman" w:hAnsi="Times New Roman" w:cs="Times New Roman"/>
          <w:sz w:val="24"/>
          <w:szCs w:val="24"/>
          <w:lang w:val="ru-RU"/>
        </w:rPr>
      </w:pPr>
      <w:r w:rsidRPr="00736748">
        <w:rPr>
          <w:rFonts w:ascii="Times New Roman" w:hAnsi="Times New Roman" w:cs="Times New Roman"/>
          <w:spacing w:val="-4"/>
          <w:sz w:val="24"/>
          <w:szCs w:val="24"/>
          <w:lang w:val="ru-RU"/>
        </w:rPr>
        <w:t xml:space="preserve">При расчете нормативных затрат на оплату труда и начисления на </w:t>
      </w:r>
      <w:r w:rsidRPr="00736748">
        <w:rPr>
          <w:rFonts w:ascii="Times New Roman" w:hAnsi="Times New Roman" w:cs="Times New Roman"/>
          <w:spacing w:val="-3"/>
          <w:sz w:val="24"/>
          <w:szCs w:val="24"/>
          <w:lang w:val="ru-RU"/>
        </w:rPr>
        <w:t xml:space="preserve">выплаты по оплате труда учитываются затраты на оплату труда только тех </w:t>
      </w:r>
      <w:r w:rsidRPr="00736748">
        <w:rPr>
          <w:rFonts w:ascii="Times New Roman" w:hAnsi="Times New Roman" w:cs="Times New Roman"/>
          <w:spacing w:val="-1"/>
          <w:sz w:val="24"/>
          <w:szCs w:val="24"/>
          <w:lang w:val="ru-RU"/>
        </w:rPr>
        <w:t>работников, которые принимают непосредственное участие в оказании соответствующей государственной услуги (вспомогательный, технический, административно-управленческий и т.п. персонал не учитывается).</w:t>
      </w:r>
    </w:p>
    <w:p w:rsidR="00655EBD" w:rsidRPr="00736748" w:rsidRDefault="00655EBD" w:rsidP="00736748">
      <w:pPr>
        <w:shd w:val="clear" w:color="auto" w:fill="FFFFFF"/>
        <w:tabs>
          <w:tab w:val="left" w:pos="709"/>
          <w:tab w:val="left" w:pos="1224"/>
        </w:tabs>
        <w:spacing w:after="0" w:line="240" w:lineRule="auto"/>
        <w:ind w:right="-1"/>
        <w:jc w:val="both"/>
        <w:rPr>
          <w:rFonts w:ascii="Times New Roman" w:hAnsi="Times New Roman" w:cs="Times New Roman"/>
          <w:sz w:val="24"/>
          <w:szCs w:val="24"/>
          <w:lang w:val="ru-RU"/>
        </w:rPr>
      </w:pPr>
      <w:r w:rsidRPr="00736748">
        <w:rPr>
          <w:rFonts w:ascii="Times New Roman" w:hAnsi="Times New Roman" w:cs="Times New Roman"/>
          <w:spacing w:val="-2"/>
          <w:sz w:val="24"/>
          <w:szCs w:val="24"/>
          <w:lang w:val="ru-RU"/>
        </w:rPr>
        <w:t>Нормативные затраты на расходные материалы в соответствии со</w:t>
      </w:r>
      <w:r w:rsidRPr="00736748">
        <w:rPr>
          <w:rFonts w:ascii="Times New Roman" w:hAnsi="Times New Roman" w:cs="Times New Roman"/>
          <w:spacing w:val="-2"/>
          <w:sz w:val="24"/>
          <w:szCs w:val="24"/>
          <w:lang w:val="ru-RU"/>
        </w:rPr>
        <w:br/>
        <w:t>стандартами качества оказания услуги рассчитываются как произведение</w:t>
      </w:r>
      <w:r w:rsidRPr="00736748">
        <w:rPr>
          <w:rFonts w:ascii="Times New Roman" w:hAnsi="Times New Roman" w:cs="Times New Roman"/>
          <w:spacing w:val="-2"/>
          <w:sz w:val="24"/>
          <w:szCs w:val="24"/>
          <w:lang w:val="ru-RU"/>
        </w:rPr>
        <w:br/>
        <w:t>стоимости учебных материалов на их количество, необходимое для оказания</w:t>
      </w:r>
      <w:r w:rsidRPr="00736748">
        <w:rPr>
          <w:rFonts w:ascii="Times New Roman" w:hAnsi="Times New Roman" w:cs="Times New Roman"/>
          <w:spacing w:val="-2"/>
          <w:sz w:val="24"/>
          <w:szCs w:val="24"/>
          <w:lang w:val="ru-RU"/>
        </w:rPr>
        <w:br/>
      </w:r>
      <w:r w:rsidRPr="00736748">
        <w:rPr>
          <w:rFonts w:ascii="Times New Roman" w:hAnsi="Times New Roman" w:cs="Times New Roman"/>
          <w:sz w:val="24"/>
          <w:szCs w:val="24"/>
          <w:lang w:val="ru-RU"/>
        </w:rPr>
        <w:t>единицы государственной услуги (выполнения работ) и определяется по видам организаций</w:t>
      </w:r>
      <w:r w:rsidRPr="00736748">
        <w:rPr>
          <w:rFonts w:ascii="Times New Roman" w:hAnsi="Times New Roman" w:cs="Times New Roman"/>
          <w:spacing w:val="-3"/>
          <w:sz w:val="24"/>
          <w:szCs w:val="24"/>
          <w:lang w:val="ru-RU"/>
        </w:rPr>
        <w:t xml:space="preserve"> в соответствии с нормативным актом субъекта Российской Федерации или органа исполнительной власти субъекта Российской Федерации.</w:t>
      </w:r>
    </w:p>
    <w:p w:rsidR="00655EBD" w:rsidRPr="00736748" w:rsidRDefault="00655EBD" w:rsidP="00736748">
      <w:pPr>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начального общего образования обучающихся с ЗПР:</w:t>
      </w:r>
    </w:p>
    <w:p w:rsidR="00655EBD" w:rsidRPr="00736748" w:rsidRDefault="00655EBD" w:rsidP="00736748">
      <w:pPr>
        <w:shd w:val="clear" w:color="auto" w:fill="FFFFFF"/>
        <w:autoSpaceDE w:val="0"/>
        <w:autoSpaceDN w:val="0"/>
        <w:adjustRightInd w:val="0"/>
        <w:spacing w:after="0" w:line="240" w:lineRule="auto"/>
        <w:jc w:val="both"/>
        <w:rPr>
          <w:rFonts w:ascii="Times New Roman" w:hAnsi="Times New Roman" w:cs="Times New Roman"/>
          <w:sz w:val="24"/>
          <w:szCs w:val="24"/>
          <w:lang w:val="ru-RU"/>
        </w:rPr>
      </w:pPr>
      <w:r w:rsidRPr="00736748">
        <w:rPr>
          <w:rFonts w:ascii="Times New Roman" w:hAnsi="Times New Roman" w:cs="Times New Roman"/>
          <w:b/>
          <w:kern w:val="28"/>
          <w:sz w:val="24"/>
          <w:szCs w:val="24"/>
          <w:lang w:val="ru-RU"/>
        </w:rPr>
        <w:t>Материально-технические условия</w:t>
      </w:r>
    </w:p>
    <w:p w:rsidR="00655EBD" w:rsidRPr="00736748" w:rsidRDefault="00655EBD" w:rsidP="00736748">
      <w:pPr>
        <w:pStyle w:val="14TexstOSNOVA1012"/>
        <w:spacing w:line="240" w:lineRule="auto"/>
        <w:ind w:firstLine="0"/>
        <w:rPr>
          <w:rFonts w:ascii="Times New Roman" w:hAnsi="Times New Roman" w:cs="Times New Roman"/>
          <w:caps/>
          <w:color w:val="auto"/>
          <w:sz w:val="24"/>
          <w:szCs w:val="24"/>
        </w:rPr>
      </w:pPr>
      <w:r w:rsidRPr="00736748">
        <w:rPr>
          <w:rFonts w:ascii="Times New Roman" w:hAnsi="Times New Roman" w:cs="Times New Roman"/>
          <w:color w:val="auto"/>
          <w:sz w:val="24"/>
          <w:szCs w:val="24"/>
        </w:rPr>
        <w:t>Материально-техническое обеспечение начального общего образования обучающихся с ЗПР должно отвечать не только общим, но и их особым образовательным потребностям. В связи с этим в структуре материально-технического обеспечения процесса образования должна быть отражена специфика требований к:</w:t>
      </w:r>
    </w:p>
    <w:p w:rsidR="00655EBD" w:rsidRPr="00736748" w:rsidRDefault="00655EBD" w:rsidP="00736748">
      <w:pPr>
        <w:pStyle w:val="14TexstOSNOVA1012"/>
        <w:numPr>
          <w:ilvl w:val="0"/>
          <w:numId w:val="8"/>
        </w:numPr>
        <w:suppressAutoHyphens/>
        <w:autoSpaceDN/>
        <w:adjustRightInd/>
        <w:spacing w:line="240" w:lineRule="auto"/>
        <w:ind w:left="0" w:firstLine="0"/>
        <w:rPr>
          <w:rFonts w:ascii="Times New Roman" w:hAnsi="Times New Roman" w:cs="Times New Roman"/>
          <w:caps/>
          <w:color w:val="auto"/>
          <w:sz w:val="24"/>
          <w:szCs w:val="24"/>
        </w:rPr>
      </w:pPr>
      <w:r w:rsidRPr="00736748">
        <w:rPr>
          <w:rFonts w:ascii="Times New Roman" w:hAnsi="Times New Roman" w:cs="Times New Roman"/>
          <w:color w:val="auto"/>
          <w:sz w:val="24"/>
          <w:szCs w:val="24"/>
        </w:rPr>
        <w:t xml:space="preserve">организации пространства, в котором обучается ребёнок с </w:t>
      </w:r>
      <w:r w:rsidRPr="00736748">
        <w:rPr>
          <w:rFonts w:ascii="Times New Roman" w:hAnsi="Times New Roman" w:cs="Times New Roman"/>
          <w:caps/>
          <w:color w:val="auto"/>
          <w:sz w:val="24"/>
          <w:szCs w:val="24"/>
        </w:rPr>
        <w:t>ЗПР;</w:t>
      </w:r>
    </w:p>
    <w:p w:rsidR="00655EBD" w:rsidRPr="00736748" w:rsidRDefault="00655EBD" w:rsidP="00736748">
      <w:pPr>
        <w:pStyle w:val="14TexstOSNOVA1012"/>
        <w:numPr>
          <w:ilvl w:val="0"/>
          <w:numId w:val="8"/>
        </w:numPr>
        <w:suppressAutoHyphens/>
        <w:autoSpaceDN/>
        <w:adjustRightInd/>
        <w:spacing w:line="240" w:lineRule="auto"/>
        <w:ind w:left="0" w:firstLine="0"/>
        <w:rPr>
          <w:rFonts w:ascii="Times New Roman" w:hAnsi="Times New Roman" w:cs="Times New Roman"/>
          <w:caps/>
          <w:color w:val="auto"/>
          <w:sz w:val="24"/>
          <w:szCs w:val="24"/>
        </w:rPr>
      </w:pPr>
      <w:r w:rsidRPr="00736748">
        <w:rPr>
          <w:rFonts w:ascii="Times New Roman" w:hAnsi="Times New Roman" w:cs="Times New Roman"/>
          <w:color w:val="auto"/>
          <w:sz w:val="24"/>
          <w:szCs w:val="24"/>
        </w:rPr>
        <w:t>организации временного режима обучения</w:t>
      </w:r>
      <w:r w:rsidRPr="00736748">
        <w:rPr>
          <w:rFonts w:ascii="Times New Roman" w:hAnsi="Times New Roman" w:cs="Times New Roman"/>
          <w:caps/>
          <w:color w:val="auto"/>
          <w:sz w:val="24"/>
          <w:szCs w:val="24"/>
        </w:rPr>
        <w:t>;</w:t>
      </w:r>
    </w:p>
    <w:p w:rsidR="00655EBD" w:rsidRPr="00736748" w:rsidRDefault="00655EBD" w:rsidP="00736748">
      <w:pPr>
        <w:pStyle w:val="14TexstOSNOVA1012"/>
        <w:numPr>
          <w:ilvl w:val="0"/>
          <w:numId w:val="8"/>
        </w:numPr>
        <w:suppressAutoHyphens/>
        <w:autoSpaceDN/>
        <w:adjustRightInd/>
        <w:spacing w:line="240" w:lineRule="auto"/>
        <w:ind w:left="0" w:firstLine="0"/>
        <w:rPr>
          <w:rFonts w:ascii="Times New Roman" w:hAnsi="Times New Roman" w:cs="Times New Roman"/>
          <w:caps/>
          <w:color w:val="auto"/>
          <w:sz w:val="24"/>
          <w:szCs w:val="24"/>
        </w:rPr>
      </w:pPr>
      <w:r w:rsidRPr="00736748">
        <w:rPr>
          <w:rFonts w:ascii="Times New Roman" w:hAnsi="Times New Roman" w:cs="Times New Roman"/>
          <w:color w:val="auto"/>
          <w:sz w:val="24"/>
          <w:szCs w:val="24"/>
        </w:rPr>
        <w:t xml:space="preserve">техническим средствам обучения обучающихся с </w:t>
      </w:r>
      <w:r w:rsidRPr="00736748">
        <w:rPr>
          <w:rFonts w:ascii="Times New Roman" w:hAnsi="Times New Roman" w:cs="Times New Roman"/>
          <w:caps/>
          <w:color w:val="auto"/>
          <w:sz w:val="24"/>
          <w:szCs w:val="24"/>
        </w:rPr>
        <w:t>ЗПР;</w:t>
      </w:r>
    </w:p>
    <w:p w:rsidR="00655EBD" w:rsidRPr="00736748" w:rsidRDefault="00655EBD" w:rsidP="00736748">
      <w:pPr>
        <w:pStyle w:val="14TexstOSNOVA1012"/>
        <w:numPr>
          <w:ilvl w:val="0"/>
          <w:numId w:val="8"/>
        </w:numPr>
        <w:suppressAutoHyphens/>
        <w:autoSpaceDN/>
        <w:adjustRightInd/>
        <w:spacing w:line="240" w:lineRule="auto"/>
        <w:ind w:left="0" w:firstLine="0"/>
        <w:rPr>
          <w:rFonts w:ascii="Times New Roman" w:hAnsi="Times New Roman" w:cs="Times New Roman"/>
          <w:b/>
          <w:i/>
          <w:color w:val="auto"/>
          <w:sz w:val="24"/>
          <w:szCs w:val="24"/>
        </w:rPr>
      </w:pPr>
      <w:r w:rsidRPr="00736748">
        <w:rPr>
          <w:rFonts w:ascii="Times New Roman" w:hAnsi="Times New Roman" w:cs="Times New Roman"/>
          <w:color w:val="auto"/>
          <w:sz w:val="24"/>
          <w:szCs w:val="24"/>
        </w:rPr>
        <w:t xml:space="preserve">учебникам, рабочим тетрадям, дидактическим материалам, компьютерным инструментам обучения, отвечающим особым образовательным потребностям обучающихся с </w:t>
      </w:r>
      <w:r w:rsidRPr="00736748">
        <w:rPr>
          <w:rFonts w:ascii="Times New Roman" w:hAnsi="Times New Roman" w:cs="Times New Roman"/>
          <w:caps/>
          <w:color w:val="auto"/>
          <w:sz w:val="24"/>
          <w:szCs w:val="24"/>
        </w:rPr>
        <w:t xml:space="preserve">ЗПР </w:t>
      </w:r>
      <w:r w:rsidRPr="00736748">
        <w:rPr>
          <w:rFonts w:ascii="Times New Roman" w:hAnsi="Times New Roman" w:cs="Times New Roman"/>
          <w:color w:val="auto"/>
          <w:sz w:val="24"/>
          <w:szCs w:val="24"/>
        </w:rPr>
        <w:t>и позволяющих реализовывать выбранный вариант программы</w:t>
      </w:r>
      <w:r w:rsidRPr="00736748">
        <w:rPr>
          <w:rFonts w:ascii="Times New Roman" w:hAnsi="Times New Roman" w:cs="Times New Roman"/>
          <w:caps/>
          <w:color w:val="auto"/>
          <w:sz w:val="24"/>
          <w:szCs w:val="24"/>
        </w:rPr>
        <w:t>.</w:t>
      </w:r>
    </w:p>
    <w:p w:rsidR="00655EBD" w:rsidRPr="00736748" w:rsidRDefault="00655EBD" w:rsidP="00736748">
      <w:pPr>
        <w:pStyle w:val="18TexstSPISOK1"/>
        <w:spacing w:line="240" w:lineRule="auto"/>
        <w:ind w:left="0" w:firstLine="0"/>
        <w:jc w:val="center"/>
        <w:rPr>
          <w:rFonts w:ascii="Times New Roman" w:hAnsi="Times New Roman" w:cs="Times New Roman"/>
          <w:color w:val="auto"/>
          <w:sz w:val="24"/>
          <w:szCs w:val="24"/>
        </w:rPr>
      </w:pPr>
      <w:r w:rsidRPr="00736748">
        <w:rPr>
          <w:rFonts w:ascii="Times New Roman" w:hAnsi="Times New Roman" w:cs="Times New Roman"/>
          <w:i/>
          <w:color w:val="auto"/>
          <w:sz w:val="24"/>
          <w:szCs w:val="24"/>
        </w:rPr>
        <w:t>Требования к организации пространства</w:t>
      </w:r>
    </w:p>
    <w:p w:rsidR="00655EBD" w:rsidRPr="00736748" w:rsidRDefault="00655EBD" w:rsidP="00736748">
      <w:pPr>
        <w:pStyle w:val="18TexstSPISOK1"/>
        <w:spacing w:line="240" w:lineRule="auto"/>
        <w:ind w:left="0" w:firstLine="0"/>
        <w:rPr>
          <w:rFonts w:ascii="Times New Roman" w:hAnsi="Times New Roman" w:cs="Times New Roman"/>
          <w:color w:val="auto"/>
          <w:sz w:val="24"/>
          <w:szCs w:val="24"/>
        </w:rPr>
      </w:pPr>
      <w:r w:rsidRPr="00736748">
        <w:rPr>
          <w:rFonts w:ascii="Times New Roman" w:hAnsi="Times New Roman" w:cs="Times New Roman"/>
          <w:color w:val="auto"/>
          <w:spacing w:val="2"/>
          <w:sz w:val="24"/>
          <w:szCs w:val="24"/>
        </w:rPr>
        <w:t>Под особой организацией образовательного пространства понимается создание комфортных условий во всех учебных и внеучебных помещениях.</w:t>
      </w:r>
    </w:p>
    <w:p w:rsidR="00655EBD" w:rsidRPr="00736748" w:rsidRDefault="00655EBD" w:rsidP="00736748">
      <w:pPr>
        <w:pStyle w:val="18TexstSPISOK1"/>
        <w:spacing w:line="240" w:lineRule="auto"/>
        <w:ind w:left="0" w:firstLine="0"/>
        <w:rPr>
          <w:rFonts w:ascii="Times New Roman" w:hAnsi="Times New Roman" w:cs="Times New Roman"/>
          <w:color w:val="auto"/>
          <w:sz w:val="24"/>
          <w:szCs w:val="24"/>
        </w:rPr>
      </w:pPr>
      <w:r w:rsidRPr="00736748">
        <w:rPr>
          <w:rFonts w:ascii="Times New Roman" w:hAnsi="Times New Roman" w:cs="Times New Roman"/>
          <w:color w:val="auto"/>
          <w:sz w:val="24"/>
          <w:szCs w:val="24"/>
        </w:rPr>
        <w:t xml:space="preserve">В образовательной организации должны быть отдельные специально оборудованные помещения для проведения занятий с педагогом-дефектологом, психологом, учителем-логопедом и другими специалистами, отвечающие задачам программы коррекционной </w:t>
      </w:r>
      <w:r w:rsidRPr="00736748">
        <w:rPr>
          <w:rFonts w:ascii="Times New Roman" w:hAnsi="Times New Roman" w:cs="Times New Roman"/>
          <w:color w:val="auto"/>
          <w:sz w:val="24"/>
          <w:szCs w:val="24"/>
        </w:rPr>
        <w:lastRenderedPageBreak/>
        <w:t xml:space="preserve">работы и задачам психолого-педагогического сопровождения обучающегося с ЗПР. Должно быть организовано пространство для отдыха и двигательной активности обучающихся на перемене и во второй половине дня, желательно наличие игрового </w:t>
      </w:r>
      <w:r w:rsidRPr="00736748">
        <w:rPr>
          <w:rFonts w:ascii="Times New Roman" w:hAnsi="Times New Roman" w:cs="Times New Roman"/>
          <w:color w:val="auto"/>
          <w:sz w:val="24"/>
          <w:szCs w:val="24"/>
          <w:lang w:eastAsia="en-US"/>
        </w:rPr>
        <w:t>помещения.</w:t>
      </w:r>
    </w:p>
    <w:p w:rsidR="00655EBD" w:rsidRPr="00736748" w:rsidRDefault="00655EBD" w:rsidP="00736748">
      <w:pPr>
        <w:pStyle w:val="a7"/>
        <w:spacing w:after="0" w:line="240" w:lineRule="auto"/>
        <w:jc w:val="both"/>
        <w:rPr>
          <w:rFonts w:ascii="Times New Roman" w:hAnsi="Times New Roman"/>
          <w:color w:val="auto"/>
          <w:sz w:val="24"/>
          <w:szCs w:val="24"/>
        </w:rPr>
      </w:pPr>
      <w:r w:rsidRPr="00736748">
        <w:rPr>
          <w:rFonts w:ascii="Times New Roman" w:hAnsi="Times New Roman"/>
          <w:color w:val="auto"/>
          <w:sz w:val="24"/>
          <w:szCs w:val="24"/>
        </w:rPr>
        <w:t xml:space="preserve">Для обучающихся с задержкой психического развития необходимо создавать доступное пространство, которое позволит воспринимать максимальное количество сведений через аудио-визуализированные источники, а именно удобно расположенные и доступные </w:t>
      </w:r>
      <w:r w:rsidRPr="00736748">
        <w:rPr>
          <w:rFonts w:ascii="Times New Roman" w:hAnsi="Times New Roman"/>
          <w:iCs/>
          <w:color w:val="auto"/>
          <w:sz w:val="24"/>
          <w:szCs w:val="24"/>
        </w:rPr>
        <w:t>стенды</w:t>
      </w:r>
      <w:r w:rsidRPr="00736748">
        <w:rPr>
          <w:rFonts w:ascii="Times New Roman" w:hAnsi="Times New Roman"/>
          <w:color w:val="auto"/>
          <w:sz w:val="24"/>
          <w:szCs w:val="24"/>
        </w:rPr>
        <w:t xml:space="preserve"> с представленным на них наглядным материалом о внутришкольных правилах поведения, правилах безопасности, распорядке /режиме функционирования учреждения, расписании уроков, последних событиях в школе, ближайших планах и т.д..</w:t>
      </w:r>
    </w:p>
    <w:p w:rsidR="00655EBD" w:rsidRPr="00736748" w:rsidRDefault="00655EBD" w:rsidP="00736748">
      <w:pPr>
        <w:pStyle w:val="a7"/>
        <w:spacing w:after="0" w:line="240" w:lineRule="auto"/>
        <w:jc w:val="both"/>
        <w:rPr>
          <w:rFonts w:ascii="Times New Roman" w:hAnsi="Times New Roman"/>
          <w:color w:val="auto"/>
          <w:sz w:val="24"/>
          <w:szCs w:val="24"/>
          <w:lang w:eastAsia="ru-RU"/>
        </w:rPr>
      </w:pPr>
      <w:r w:rsidRPr="00736748">
        <w:rPr>
          <w:rFonts w:ascii="Times New Roman" w:hAnsi="Times New Roman"/>
          <w:iCs/>
          <w:color w:val="auto"/>
          <w:sz w:val="24"/>
          <w:szCs w:val="24"/>
        </w:rPr>
        <w:t xml:space="preserve">Организация рабочего пространства обучающегося с </w:t>
      </w:r>
      <w:r w:rsidRPr="00736748">
        <w:rPr>
          <w:rFonts w:ascii="Times New Roman" w:hAnsi="Times New Roman"/>
          <w:color w:val="auto"/>
          <w:sz w:val="24"/>
          <w:szCs w:val="24"/>
        </w:rPr>
        <w:t>задержкой психического развития</w:t>
      </w:r>
      <w:r w:rsidRPr="00736748">
        <w:rPr>
          <w:rFonts w:ascii="Times New Roman" w:hAnsi="Times New Roman"/>
          <w:iCs/>
          <w:color w:val="auto"/>
          <w:sz w:val="24"/>
          <w:szCs w:val="24"/>
        </w:rPr>
        <w:t xml:space="preserve"> в классе</w:t>
      </w:r>
      <w:r w:rsidRPr="00736748">
        <w:rPr>
          <w:rFonts w:ascii="Times New Roman" w:hAnsi="Times New Roman"/>
          <w:color w:val="auto"/>
          <w:sz w:val="24"/>
          <w:szCs w:val="24"/>
        </w:rPr>
        <w:t>предполагает выбор парты и партнера. При реализации АООП НОО необходимо о</w:t>
      </w:r>
      <w:r w:rsidRPr="00736748">
        <w:rPr>
          <w:rFonts w:ascii="Times New Roman" w:hAnsi="Times New Roman"/>
          <w:color w:val="auto"/>
          <w:sz w:val="24"/>
          <w:szCs w:val="24"/>
          <w:lang w:eastAsia="ru-RU"/>
        </w:rPr>
        <w:t>беспечение обучающемуся с ЗПР возможности постоянно находиться в зоне внимания педагога.</w:t>
      </w:r>
    </w:p>
    <w:p w:rsidR="00655EBD" w:rsidRPr="00736748" w:rsidRDefault="00655EBD" w:rsidP="00736748">
      <w:pPr>
        <w:pStyle w:val="18TexstSPISOK1"/>
        <w:spacing w:line="240" w:lineRule="auto"/>
        <w:ind w:left="0" w:firstLine="0"/>
        <w:jc w:val="center"/>
        <w:rPr>
          <w:rFonts w:ascii="Times New Roman" w:hAnsi="Times New Roman" w:cs="Times New Roman"/>
          <w:color w:val="auto"/>
          <w:sz w:val="24"/>
          <w:szCs w:val="24"/>
        </w:rPr>
      </w:pPr>
      <w:r w:rsidRPr="00736748">
        <w:rPr>
          <w:rFonts w:ascii="Times New Roman" w:hAnsi="Times New Roman" w:cs="Times New Roman"/>
          <w:i/>
          <w:color w:val="auto"/>
          <w:sz w:val="24"/>
          <w:szCs w:val="24"/>
        </w:rPr>
        <w:t>Требования к организации временного режима обучения</w:t>
      </w:r>
    </w:p>
    <w:p w:rsidR="00655EBD" w:rsidRPr="00736748" w:rsidRDefault="00655EBD" w:rsidP="00736748">
      <w:pPr>
        <w:pStyle w:val="Default"/>
        <w:jc w:val="both"/>
        <w:rPr>
          <w:color w:val="auto"/>
        </w:rPr>
      </w:pPr>
      <w:r w:rsidRPr="00736748">
        <w:rPr>
          <w:color w:val="auto"/>
        </w:rPr>
        <w:t>Временной режим образования обучающихся с ЗПР (учебный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образовательной организации.</w:t>
      </w:r>
    </w:p>
    <w:p w:rsidR="00655EBD" w:rsidRPr="00736748" w:rsidRDefault="00655EBD" w:rsidP="00736748">
      <w:pPr>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Организация временного режима обучения детей с ЗПР должна соответствовать их особым образовательным потребностям и учитывать их индивидуальные возможности.</w:t>
      </w:r>
    </w:p>
    <w:p w:rsidR="00655EBD" w:rsidRPr="00736748" w:rsidRDefault="00655EBD" w:rsidP="00736748">
      <w:pPr>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Сроки освоения АООП НОО обучающимися с ЗПР для варианта 7.1 составляют 4 года (1-4 классы).</w:t>
      </w:r>
    </w:p>
    <w:p w:rsidR="00655EBD" w:rsidRPr="00736748" w:rsidRDefault="00655EBD" w:rsidP="00736748">
      <w:pPr>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Устанавливается следующая продолжительность учебного года:</w:t>
      </w:r>
      <w:r w:rsidRPr="00736748">
        <w:rPr>
          <w:rFonts w:ascii="Times New Roman" w:hAnsi="Times New Roman" w:cs="Times New Roman"/>
          <w:sz w:val="24"/>
          <w:szCs w:val="24"/>
          <w:lang w:val="ru-RU"/>
        </w:rPr>
        <w:br/>
        <w:t xml:space="preserve">1 классы – 33 учебных недели; 2 </w:t>
      </w:r>
      <w:r w:rsidRPr="00736748">
        <w:rPr>
          <w:rFonts w:ascii="Times New Roman" w:hAnsi="Times New Roman" w:cs="Times New Roman"/>
          <w:caps/>
          <w:sz w:val="24"/>
          <w:szCs w:val="24"/>
          <w:lang w:val="ru-RU"/>
        </w:rPr>
        <w:t xml:space="preserve">– </w:t>
      </w:r>
      <w:r w:rsidRPr="00736748">
        <w:rPr>
          <w:rFonts w:ascii="Times New Roman" w:hAnsi="Times New Roman" w:cs="Times New Roman"/>
          <w:sz w:val="24"/>
          <w:szCs w:val="24"/>
          <w:lang w:val="ru-RU"/>
        </w:rPr>
        <w:t>4классы – 34 учебных недели.</w:t>
      </w:r>
    </w:p>
    <w:p w:rsidR="00655EBD" w:rsidRPr="00736748" w:rsidRDefault="00655EBD" w:rsidP="00736748">
      <w:pPr>
        <w:pStyle w:val="Standard"/>
        <w:jc w:val="both"/>
        <w:rPr>
          <w:rFonts w:ascii="Times New Roman" w:hAnsi="Times New Roman" w:cs="Times New Roman"/>
        </w:rPr>
      </w:pPr>
      <w:r w:rsidRPr="00736748">
        <w:rPr>
          <w:rFonts w:ascii="Times New Roman" w:hAnsi="Times New Roman" w:cs="Times New Roman"/>
        </w:rPr>
        <w:t xml:space="preserve">Для профилактики переутомления обучающихся с ЗПР в годовом календарном учебном плане рекомендуется предусмотреть равномерное распределение периодов учебного времени и каникул. </w:t>
      </w:r>
    </w:p>
    <w:p w:rsidR="00655EBD" w:rsidRPr="00736748" w:rsidRDefault="00655EBD" w:rsidP="00736748">
      <w:pPr>
        <w:pStyle w:val="Standard"/>
        <w:jc w:val="both"/>
        <w:rPr>
          <w:rFonts w:ascii="Times New Roman" w:hAnsi="Times New Roman" w:cs="Times New Roman"/>
        </w:rPr>
      </w:pPr>
      <w:r w:rsidRPr="00736748">
        <w:rPr>
          <w:rFonts w:ascii="Times New Roman" w:hAnsi="Times New Roman" w:cs="Times New Roman"/>
        </w:rPr>
        <w:t>Продолжительность учебной недели – 5 дней (при соблюдении гигиенических требований к максимальным величинам недельной образовательной нагрузки согласно СанПиН 2.4.2.2821-10). Пятидневная рабочая неделя устанавливается в целях сохранения и укрепления здоровья обучающихся. Обучение проходит в первую смену. Продолжительность учебного дня для конкретного ребенка устанавливается образовательной организацией с учетом особых образовательных потребностей обучающегося, его готовности к нахождению в среде сверстников без родителей. Распорядок учебного дня обучающихся с ЗПР устанавливается с учетом их повышенной утомляемости в соответствии с требованиями к здоровьесбережению (регулируется объем нагрузки по реализации АООП НОО, время на самостоятельную учебную работу, время отдыха, удовлетворение потребностей обучающихся в двигательной активности). Целесообразно обучение по режиму продленного дня с организацией прогулки, питания, необходимых оздоровительных мероприятий.</w:t>
      </w:r>
    </w:p>
    <w:p w:rsidR="00655EBD" w:rsidRPr="00736748" w:rsidRDefault="00655EBD" w:rsidP="00736748">
      <w:pPr>
        <w:pStyle w:val="Standard"/>
        <w:jc w:val="both"/>
        <w:rPr>
          <w:rFonts w:ascii="Times New Roman" w:hAnsi="Times New Roman" w:cs="Times New Roman"/>
        </w:rPr>
      </w:pPr>
      <w:r w:rsidRPr="00736748">
        <w:rPr>
          <w:rFonts w:ascii="Times New Roman" w:hAnsi="Times New Roman" w:cs="Times New Roman"/>
        </w:rPr>
        <w:t>Количество часов, отведенных на освоение обучающимися с ЗПР учебного плана, состоящего из обязательной части и части, формируемой участниками образовательного процесса, не должно в совокупности превышать величину недельной образовательной нагрузки, установленную СанПиН 2.4.2.2821-10. Образовательную недельную нагрузку необходимо равномерно распределять в течение учебной недели.</w:t>
      </w:r>
    </w:p>
    <w:p w:rsidR="00655EBD" w:rsidRPr="00736748" w:rsidRDefault="00655EBD" w:rsidP="00736748">
      <w:pPr>
        <w:pStyle w:val="Standard"/>
        <w:jc w:val="both"/>
        <w:rPr>
          <w:rFonts w:ascii="Times New Roman" w:hAnsi="Times New Roman" w:cs="Times New Roman"/>
          <w:i/>
        </w:rPr>
      </w:pPr>
      <w:r w:rsidRPr="00736748">
        <w:rPr>
          <w:rFonts w:ascii="Times New Roman" w:hAnsi="Times New Roman" w:cs="Times New Roman"/>
        </w:rPr>
        <w:t>Учебный день включает в себя специально организованные занятия / уроки, а также паузу, время прогулки, выполнение домашних заданий. Обучение и воспитание происходит, как в ходе занятий / уроков, так и во время другой (внеурочной) деятельности обучающегося в течение учебного дня.</w:t>
      </w:r>
    </w:p>
    <w:p w:rsidR="00655EBD" w:rsidRPr="00736748" w:rsidRDefault="00655EBD" w:rsidP="00736748">
      <w:pPr>
        <w:pStyle w:val="Standard"/>
        <w:jc w:val="both"/>
        <w:rPr>
          <w:rFonts w:ascii="Times New Roman" w:hAnsi="Times New Roman" w:cs="Times New Roman"/>
        </w:rPr>
      </w:pPr>
      <w:r w:rsidRPr="00736748">
        <w:rPr>
          <w:rFonts w:ascii="Times New Roman" w:hAnsi="Times New Roman" w:cs="Times New Roman"/>
        </w:rPr>
        <w:t xml:space="preserve">Учебные занятия следует начинать не ранее 8 часов. Проведение нулевых уроков не допускается. Число уроков в день: </w:t>
      </w:r>
    </w:p>
    <w:p w:rsidR="00655EBD" w:rsidRPr="00736748" w:rsidRDefault="00655EBD" w:rsidP="00736748">
      <w:pPr>
        <w:pStyle w:val="Standard"/>
        <w:jc w:val="both"/>
        <w:rPr>
          <w:rFonts w:ascii="Times New Roman" w:hAnsi="Times New Roman" w:cs="Times New Roman"/>
        </w:rPr>
      </w:pPr>
      <w:r w:rsidRPr="00736748">
        <w:rPr>
          <w:rFonts w:ascii="Times New Roman" w:hAnsi="Times New Roman" w:cs="Times New Roman"/>
        </w:rPr>
        <w:lastRenderedPageBreak/>
        <w:t>для обучающихся 1 классов – не должно превышать 4 уроков и один день в неделю – не более 5 уроков, за счет урока физической культуры;</w:t>
      </w:r>
    </w:p>
    <w:p w:rsidR="00655EBD" w:rsidRPr="00736748" w:rsidRDefault="00655EBD" w:rsidP="00736748">
      <w:pPr>
        <w:pStyle w:val="Standard"/>
        <w:jc w:val="both"/>
        <w:rPr>
          <w:rFonts w:ascii="Times New Roman" w:hAnsi="Times New Roman" w:cs="Times New Roman"/>
        </w:rPr>
      </w:pPr>
      <w:r w:rsidRPr="00736748">
        <w:rPr>
          <w:rFonts w:ascii="Times New Roman" w:hAnsi="Times New Roman" w:cs="Times New Roman"/>
        </w:rPr>
        <w:t xml:space="preserve">для обучающихся 2 </w:t>
      </w:r>
      <w:r w:rsidRPr="00736748">
        <w:rPr>
          <w:rFonts w:ascii="Times New Roman" w:hAnsi="Times New Roman" w:cs="Times New Roman"/>
          <w:caps/>
        </w:rPr>
        <w:t xml:space="preserve">– </w:t>
      </w:r>
      <w:r w:rsidRPr="00736748">
        <w:rPr>
          <w:rFonts w:ascii="Times New Roman" w:hAnsi="Times New Roman" w:cs="Times New Roman"/>
        </w:rPr>
        <w:t>4классов – не более 5 уроков.</w:t>
      </w:r>
    </w:p>
    <w:p w:rsidR="00655EBD" w:rsidRPr="00736748" w:rsidRDefault="00655EBD" w:rsidP="00736748">
      <w:pPr>
        <w:pStyle w:val="Standard"/>
        <w:jc w:val="both"/>
        <w:rPr>
          <w:rFonts w:ascii="Times New Roman" w:hAnsi="Times New Roman" w:cs="Times New Roman"/>
        </w:rPr>
      </w:pPr>
      <w:r w:rsidRPr="00736748">
        <w:rPr>
          <w:rFonts w:ascii="Times New Roman" w:hAnsi="Times New Roman" w:cs="Times New Roman"/>
        </w:rPr>
        <w:t>Продолжительность учебных занятий не превышает 40 минут. При определении продолжительности занятий в 1 классах используется «ступенчатый» режим обучения: в первом полугодии (в сентябре, октябре − по 3 урока в день по 35 минут каждый, в ноябре-декабре − по 4 урока по 35 минут каждый; январь-май − по 4 урока по 40 минут каждый)</w:t>
      </w:r>
      <w:r w:rsidRPr="00736748">
        <w:rPr>
          <w:rStyle w:val="af"/>
          <w:rFonts w:ascii="Times New Roman" w:hAnsi="Times New Roman" w:cs="Times New Roman"/>
        </w:rPr>
        <w:footnoteReference w:id="11"/>
      </w:r>
      <w:r w:rsidRPr="00736748">
        <w:rPr>
          <w:rFonts w:ascii="Times New Roman" w:hAnsi="Times New Roman" w:cs="Times New Roman"/>
        </w:rPr>
        <w:t>.</w:t>
      </w:r>
    </w:p>
    <w:p w:rsidR="00655EBD" w:rsidRPr="00736748" w:rsidRDefault="00655EBD" w:rsidP="00736748">
      <w:pPr>
        <w:pStyle w:val="Standard"/>
        <w:jc w:val="both"/>
        <w:rPr>
          <w:rFonts w:ascii="Times New Roman" w:hAnsi="Times New Roman" w:cs="Times New Roman"/>
        </w:rPr>
      </w:pPr>
      <w:r w:rsidRPr="00736748">
        <w:rPr>
          <w:rFonts w:ascii="Times New Roman" w:hAnsi="Times New Roman" w:cs="Times New Roman"/>
        </w:rPr>
        <w:t xml:space="preserve">Продолжительность перемен между уроками составляет не менее 10 минут, большой перемены (после 2-го или 3-го уроков) - 20 - 30 минут. Вместо одной большой перемены допускается после 2-го и 3-го уроков устанавливать перемены по 20 минут каждая. Между началом коррекционных, внеклассных, факультативных занятий, кружков, секций и последним уроком рекомендуется устраивать перерыв продолжительностью не менее 45 минут. </w:t>
      </w:r>
    </w:p>
    <w:p w:rsidR="00655EBD" w:rsidRPr="00736748" w:rsidRDefault="00655EBD" w:rsidP="00736748">
      <w:pPr>
        <w:tabs>
          <w:tab w:val="left" w:pos="0"/>
          <w:tab w:val="right" w:leader="dot" w:pos="9639"/>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При обучении детей с ЗПР предусматривается специальный подход при комплектовании класса общеобразовательной организации, в котором будет обучаться ребенок с ЗПР. Общая численность класса</w:t>
      </w:r>
      <w:r w:rsidRPr="00736748">
        <w:rPr>
          <w:rFonts w:ascii="Times New Roman" w:hAnsi="Times New Roman" w:cs="Times New Roman"/>
          <w:caps/>
          <w:sz w:val="24"/>
          <w:szCs w:val="24"/>
          <w:lang w:val="ru-RU"/>
        </w:rPr>
        <w:t xml:space="preserve">, </w:t>
      </w:r>
      <w:r w:rsidRPr="00736748">
        <w:rPr>
          <w:rFonts w:ascii="Times New Roman" w:hAnsi="Times New Roman" w:cs="Times New Roman"/>
          <w:sz w:val="24"/>
          <w:szCs w:val="24"/>
          <w:lang w:val="ru-RU"/>
        </w:rPr>
        <w:t xml:space="preserve">в котором обучаются дети с </w:t>
      </w:r>
      <w:r w:rsidRPr="00736748">
        <w:rPr>
          <w:rFonts w:ascii="Times New Roman" w:hAnsi="Times New Roman" w:cs="Times New Roman"/>
          <w:caps/>
          <w:sz w:val="24"/>
          <w:szCs w:val="24"/>
          <w:lang w:val="ru-RU"/>
        </w:rPr>
        <w:t>ЗПР</w:t>
      </w:r>
      <w:r w:rsidRPr="00736748">
        <w:rPr>
          <w:rFonts w:ascii="Times New Roman" w:hAnsi="Times New Roman" w:cs="Times New Roman"/>
          <w:sz w:val="24"/>
          <w:szCs w:val="24"/>
          <w:lang w:val="ru-RU"/>
        </w:rPr>
        <w:t>, осваивающие вариант 7.1</w:t>
      </w:r>
      <w:r w:rsidRPr="00736748">
        <w:rPr>
          <w:rFonts w:ascii="Times New Roman" w:hAnsi="Times New Roman" w:cs="Times New Roman"/>
          <w:caps/>
          <w:sz w:val="24"/>
          <w:szCs w:val="24"/>
          <w:lang w:val="ru-RU"/>
        </w:rPr>
        <w:t xml:space="preserve"> АООП НОО,</w:t>
      </w:r>
      <w:r w:rsidRPr="00736748">
        <w:rPr>
          <w:rFonts w:ascii="Times New Roman" w:hAnsi="Times New Roman" w:cs="Times New Roman"/>
          <w:sz w:val="24"/>
          <w:szCs w:val="24"/>
          <w:lang w:val="ru-RU"/>
        </w:rPr>
        <w:t xml:space="preserve"> не должна превышать 25 обучающихся, число обучающихся с</w:t>
      </w:r>
      <w:r w:rsidRPr="00736748">
        <w:rPr>
          <w:rFonts w:ascii="Times New Roman" w:hAnsi="Times New Roman" w:cs="Times New Roman"/>
          <w:caps/>
          <w:sz w:val="24"/>
          <w:szCs w:val="24"/>
          <w:lang w:val="ru-RU"/>
        </w:rPr>
        <w:t xml:space="preserve"> ЗПР </w:t>
      </w:r>
      <w:r w:rsidRPr="00736748">
        <w:rPr>
          <w:rFonts w:ascii="Times New Roman" w:hAnsi="Times New Roman" w:cs="Times New Roman"/>
          <w:sz w:val="24"/>
          <w:szCs w:val="24"/>
          <w:lang w:val="ru-RU"/>
        </w:rPr>
        <w:t>в классе не должно превышать четырех, остальные обучающиеся – не имеющие ограничений по здоровью.</w:t>
      </w:r>
    </w:p>
    <w:p w:rsidR="00655EBD" w:rsidRPr="00736748" w:rsidRDefault="00655EBD" w:rsidP="00736748">
      <w:pPr>
        <w:pStyle w:val="18TexstSPISOK1"/>
        <w:spacing w:line="240" w:lineRule="auto"/>
        <w:ind w:left="0" w:firstLine="0"/>
        <w:jc w:val="center"/>
        <w:rPr>
          <w:rFonts w:ascii="Times New Roman" w:hAnsi="Times New Roman" w:cs="Times New Roman"/>
          <w:sz w:val="24"/>
          <w:szCs w:val="24"/>
        </w:rPr>
      </w:pPr>
      <w:r w:rsidRPr="00736748">
        <w:rPr>
          <w:rFonts w:ascii="Times New Roman" w:hAnsi="Times New Roman" w:cs="Times New Roman"/>
          <w:i/>
          <w:color w:val="00000A"/>
          <w:sz w:val="24"/>
          <w:szCs w:val="24"/>
        </w:rPr>
        <w:t>Требования к техническим средствам обучения</w:t>
      </w:r>
    </w:p>
    <w:p w:rsidR="00655EBD" w:rsidRPr="00736748" w:rsidRDefault="00655EBD" w:rsidP="00736748">
      <w:pPr>
        <w:pStyle w:val="Default"/>
        <w:jc w:val="both"/>
      </w:pPr>
      <w:r w:rsidRPr="00736748">
        <w:t>Технические средства обучения (</w:t>
      </w:r>
      <w:r w:rsidRPr="00736748">
        <w:rPr>
          <w:color w:val="auto"/>
        </w:rPr>
        <w:t xml:space="preserve">включая компьютерные инструменты обучения, мультимедийные средства) дают возможность удовлетворить особые образовательные потребности обучающихся с ЗПР, способствуют мотивации учебной деятельности, развивают познавательную активность обучающихся. </w:t>
      </w:r>
      <w:r w:rsidRPr="00736748">
        <w:t>К техническим средствам обучения обучающихся с ЗПР, ориентированным на их особые образовательные потребности, относятся: компьютеры c колонками и выходом в Internet, принтер, сканер, мультимедийные проекторы с экранами, интерактивные доски, коммуникационные каналы, программные продукты, средства для хранения и переноса информации (USB накопители), музыкальные центры с набором аудиодисков со звуками живой и неживой природы, музыкальными записями, аудиокнигами и др.</w:t>
      </w:r>
    </w:p>
    <w:p w:rsidR="00655EBD" w:rsidRPr="00736748" w:rsidRDefault="00655EBD" w:rsidP="00736748">
      <w:pPr>
        <w:pStyle w:val="18TexstSPISOK1"/>
        <w:spacing w:line="240" w:lineRule="auto"/>
        <w:ind w:left="0" w:firstLine="0"/>
        <w:jc w:val="center"/>
        <w:rPr>
          <w:rFonts w:ascii="Times New Roman" w:hAnsi="Times New Roman" w:cs="Times New Roman"/>
          <w:color w:val="auto"/>
          <w:sz w:val="24"/>
          <w:szCs w:val="24"/>
        </w:rPr>
      </w:pPr>
      <w:r w:rsidRPr="00736748">
        <w:rPr>
          <w:rFonts w:ascii="Times New Roman" w:hAnsi="Times New Roman" w:cs="Times New Roman"/>
          <w:i/>
          <w:color w:val="auto"/>
          <w:sz w:val="24"/>
          <w:szCs w:val="24"/>
        </w:rPr>
        <w:t>Учебный и дидактический материал</w:t>
      </w:r>
    </w:p>
    <w:p w:rsidR="00655EBD" w:rsidRPr="00736748" w:rsidRDefault="00655EBD" w:rsidP="00736748">
      <w:pPr>
        <w:pStyle w:val="18TexstSPISOK1"/>
        <w:spacing w:line="240" w:lineRule="auto"/>
        <w:ind w:left="0" w:firstLine="0"/>
        <w:rPr>
          <w:rFonts w:ascii="Times New Roman" w:hAnsi="Times New Roman" w:cs="Times New Roman"/>
          <w:color w:val="auto"/>
          <w:sz w:val="24"/>
          <w:szCs w:val="24"/>
        </w:rPr>
      </w:pPr>
      <w:r w:rsidRPr="00736748">
        <w:rPr>
          <w:rFonts w:ascii="Times New Roman" w:hAnsi="Times New Roman" w:cs="Times New Roman"/>
          <w:color w:val="auto"/>
          <w:sz w:val="24"/>
          <w:szCs w:val="24"/>
        </w:rPr>
        <w:t>При освоении АООП НОО обучающиеся с ЗПР обучаются по базовым учебникам для сверстников, не имеющих ограничений здоровья, со специальными, учитывающими особые образовательные потребности, приложениями и дидактическими материалами (преимущественное использование натуральной и иллюстративной наглядности), рабочими тетрадями и пр. на бумажных и/или электронных носителях, обеспечивающими реализацию программы коррекционной работы, направленную на специальную поддержку освоения ООП НОО.</w:t>
      </w:r>
    </w:p>
    <w:p w:rsidR="00655EBD" w:rsidRPr="00736748" w:rsidRDefault="00655EBD" w:rsidP="00736748">
      <w:pPr>
        <w:pStyle w:val="18TexstSPISOK1"/>
        <w:spacing w:line="240" w:lineRule="auto"/>
        <w:ind w:left="0" w:firstLine="0"/>
        <w:rPr>
          <w:rFonts w:ascii="Times New Roman" w:hAnsi="Times New Roman" w:cs="Times New Roman"/>
          <w:color w:val="auto"/>
          <w:sz w:val="24"/>
          <w:szCs w:val="24"/>
        </w:rPr>
      </w:pPr>
      <w:r w:rsidRPr="00736748">
        <w:rPr>
          <w:rFonts w:ascii="Times New Roman" w:hAnsi="Times New Roman" w:cs="Times New Roman"/>
          <w:color w:val="auto"/>
          <w:sz w:val="24"/>
          <w:szCs w:val="24"/>
        </w:rPr>
        <w:t>Особые образовательные потребности обучающихся с ЗПР обусловливают необходимость специального подбора дидактического материала</w:t>
      </w:r>
      <w:r w:rsidRPr="00736748">
        <w:rPr>
          <w:rFonts w:ascii="Times New Roman" w:hAnsi="Times New Roman" w:cs="Times New Roman"/>
          <w:caps/>
          <w:color w:val="auto"/>
          <w:sz w:val="24"/>
          <w:szCs w:val="24"/>
        </w:rPr>
        <w:t xml:space="preserve">, </w:t>
      </w:r>
      <w:r w:rsidRPr="00736748">
        <w:rPr>
          <w:rFonts w:ascii="Times New Roman" w:hAnsi="Times New Roman" w:cs="Times New Roman"/>
          <w:color w:val="auto"/>
          <w:sz w:val="24"/>
          <w:szCs w:val="24"/>
        </w:rPr>
        <w:t>преимущественное использование натуральной и иллюстративной наглядности</w:t>
      </w:r>
      <w:r w:rsidRPr="00736748">
        <w:rPr>
          <w:rFonts w:ascii="Times New Roman" w:hAnsi="Times New Roman" w:cs="Times New Roman"/>
          <w:caps/>
          <w:color w:val="auto"/>
          <w:sz w:val="24"/>
          <w:szCs w:val="24"/>
        </w:rPr>
        <w:t>.</w:t>
      </w:r>
    </w:p>
    <w:p w:rsidR="00655EBD" w:rsidRPr="00736748" w:rsidRDefault="00655EBD" w:rsidP="00736748">
      <w:pPr>
        <w:tabs>
          <w:tab w:val="left" w:pos="0"/>
          <w:tab w:val="right" w:leader="dot" w:pos="9639"/>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 xml:space="preserve">Требования к материально-техническому обеспечению ориентированы не только наобучающегося, но и на всех участников процесса образования. Специфика данной группы требований обусловлена большей необходимостью индивидуализации процесса образования обучающихся с ЗПР, и состоит в том, что все вовлечённые в процесс образования взрослые должны иметь неограниченный доступ к организационной технике либо специальному ресурсному центру в образовательной организации, где можно осуществлять подготовку необходимых индивидуализированных материалов </w:t>
      </w:r>
      <w:r w:rsidRPr="00736748">
        <w:rPr>
          <w:rFonts w:ascii="Times New Roman" w:hAnsi="Times New Roman" w:cs="Times New Roman"/>
          <w:sz w:val="24"/>
          <w:szCs w:val="24"/>
          <w:lang w:val="ru-RU"/>
        </w:rPr>
        <w:lastRenderedPageBreak/>
        <w:t>дляреализации АООП НОО. Предусматривается материально-техническая поддержка, в том числе сетевая, процесса координации и взаимодействия специалистов разного профиля, вовлечённых в процесс образования, родителей (законных представителей) обучающегося с ЗПР.</w:t>
      </w:r>
    </w:p>
    <w:p w:rsidR="00655EBD" w:rsidRPr="00736748" w:rsidRDefault="00655EBD" w:rsidP="00736748">
      <w:pPr>
        <w:tabs>
          <w:tab w:val="left" w:pos="0"/>
          <w:tab w:val="right" w:leader="dot" w:pos="9639"/>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 xml:space="preserve">Предусматривается материально-техническая поддержка, в том числе </w:t>
      </w:r>
      <w:r w:rsidRPr="00736748">
        <w:rPr>
          <w:rFonts w:ascii="Times New Roman" w:hAnsi="Times New Roman" w:cs="Times New Roman"/>
          <w:b/>
          <w:sz w:val="24"/>
          <w:szCs w:val="24"/>
          <w:lang w:val="ru-RU"/>
        </w:rPr>
        <w:t>сетевая</w:t>
      </w:r>
      <w:r w:rsidRPr="00736748">
        <w:rPr>
          <w:rFonts w:ascii="Times New Roman" w:hAnsi="Times New Roman" w:cs="Times New Roman"/>
          <w:sz w:val="24"/>
          <w:szCs w:val="24"/>
          <w:lang w:val="ru-RU"/>
        </w:rPr>
        <w:t xml:space="preserve">, процесса координации и взаимодействия специалистов разного профиля, вовлечённых в процесс образования, родителей (законных представителей) обучающегося с ЗПР. </w:t>
      </w:r>
      <w:r w:rsidRPr="00736748">
        <w:rPr>
          <w:rFonts w:ascii="Times New Roman" w:hAnsi="Times New Roman" w:cs="Times New Roman"/>
          <w:iCs/>
          <w:sz w:val="24"/>
          <w:szCs w:val="24"/>
          <w:lang w:val="ru-RU"/>
        </w:rPr>
        <w:t xml:space="preserve">В случае необходимости организации удаленной работы, специалисты обеспечиваются полным комплектом компьютерного и </w:t>
      </w:r>
      <w:r w:rsidRPr="00736748">
        <w:rPr>
          <w:rFonts w:ascii="Times New Roman" w:hAnsi="Times New Roman" w:cs="Times New Roman"/>
          <w:iCs/>
          <w:sz w:val="24"/>
          <w:szCs w:val="24"/>
        </w:rPr>
        <w:t> </w:t>
      </w:r>
      <w:r w:rsidRPr="00736748">
        <w:rPr>
          <w:rFonts w:ascii="Times New Roman" w:hAnsi="Times New Roman" w:cs="Times New Roman"/>
          <w:iCs/>
          <w:sz w:val="24"/>
          <w:szCs w:val="24"/>
          <w:lang w:val="ru-RU"/>
        </w:rPr>
        <w:t xml:space="preserve">периферийного </w:t>
      </w:r>
      <w:r w:rsidRPr="00736748">
        <w:rPr>
          <w:rFonts w:ascii="Times New Roman" w:hAnsi="Times New Roman" w:cs="Times New Roman"/>
          <w:iCs/>
          <w:sz w:val="24"/>
          <w:szCs w:val="24"/>
        </w:rPr>
        <w:t> </w:t>
      </w:r>
      <w:r w:rsidRPr="00736748">
        <w:rPr>
          <w:rFonts w:ascii="Times New Roman" w:hAnsi="Times New Roman" w:cs="Times New Roman"/>
          <w:iCs/>
          <w:sz w:val="24"/>
          <w:szCs w:val="24"/>
          <w:lang w:val="ru-RU"/>
        </w:rPr>
        <w:t>оборудования.</w:t>
      </w:r>
    </w:p>
    <w:p w:rsidR="00655EBD" w:rsidRPr="00736748" w:rsidRDefault="00655EBD" w:rsidP="00736748">
      <w:pPr>
        <w:pStyle w:val="14TexstOSNOVA1012"/>
        <w:spacing w:line="240" w:lineRule="auto"/>
        <w:ind w:firstLine="0"/>
        <w:rPr>
          <w:rFonts w:ascii="Times New Roman" w:hAnsi="Times New Roman" w:cs="Times New Roman"/>
          <w:color w:val="auto"/>
          <w:sz w:val="24"/>
          <w:szCs w:val="24"/>
        </w:rPr>
      </w:pPr>
      <w:r w:rsidRPr="00736748">
        <w:rPr>
          <w:rFonts w:ascii="Times New Roman" w:hAnsi="Times New Roman" w:cs="Times New Roman"/>
          <w:i/>
          <w:color w:val="auto"/>
          <w:sz w:val="24"/>
          <w:szCs w:val="24"/>
        </w:rPr>
        <w:t>Информационное обеспечение</w:t>
      </w:r>
      <w:r w:rsidRPr="00736748">
        <w:rPr>
          <w:rFonts w:ascii="Times New Roman" w:hAnsi="Times New Roman" w:cs="Times New Roman"/>
          <w:color w:val="auto"/>
          <w:sz w:val="24"/>
          <w:szCs w:val="24"/>
        </w:rPr>
        <w:t xml:space="preserve"> включает необходимую нормативно- правовую базу образования обучающихся с ЗПР и характеристики предполагаемых информационных связей участников образовательного процесса и наличие.</w:t>
      </w:r>
    </w:p>
    <w:p w:rsidR="00655EBD" w:rsidRPr="00736748" w:rsidRDefault="00655EBD" w:rsidP="00736748">
      <w:pPr>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 xml:space="preserve">Информационно-методическое обеспечение реализации АООП НОО обучающихся с ЗПР </w:t>
      </w:r>
      <w:r w:rsidRPr="00736748">
        <w:rPr>
          <w:rFonts w:ascii="Times New Roman" w:hAnsi="Times New Roman" w:cs="Times New Roman"/>
          <w:iCs/>
          <w:sz w:val="24"/>
          <w:szCs w:val="24"/>
          <w:lang w:val="ru-RU"/>
        </w:rPr>
        <w:t xml:space="preserve">направлено на </w:t>
      </w:r>
      <w:r w:rsidRPr="00736748">
        <w:rPr>
          <w:rFonts w:ascii="Times New Roman" w:hAnsi="Times New Roman" w:cs="Times New Roman"/>
          <w:sz w:val="24"/>
          <w:szCs w:val="24"/>
          <w:lang w:val="ru-RU"/>
        </w:rPr>
        <w:t xml:space="preserve">обеспечение широкого, постоянного и устойчивого доступа для всех участников образовательного процесса к любой информации, связанной с реализацией программы, планируемыми результатами, организацией образовательного процесса и условиями его осуществления. </w:t>
      </w:r>
    </w:p>
    <w:p w:rsidR="00655EBD" w:rsidRPr="00736748" w:rsidRDefault="00655EBD" w:rsidP="00736748">
      <w:pPr>
        <w:pStyle w:val="Standard"/>
        <w:jc w:val="both"/>
        <w:rPr>
          <w:rFonts w:ascii="Times New Roman" w:hAnsi="Times New Roman" w:cs="Times New Roman"/>
        </w:rPr>
      </w:pPr>
      <w:r w:rsidRPr="00736748">
        <w:rPr>
          <w:rFonts w:ascii="Times New Roman" w:hAnsi="Times New Roman" w:cs="Times New Roman"/>
        </w:rPr>
        <w:t>Требования к информационно-методическому обеспечению образовательного процесса включают:</w:t>
      </w:r>
    </w:p>
    <w:p w:rsidR="00655EBD" w:rsidRPr="00736748" w:rsidRDefault="00655EBD" w:rsidP="00736748">
      <w:pPr>
        <w:pStyle w:val="af7"/>
        <w:numPr>
          <w:ilvl w:val="0"/>
          <w:numId w:val="10"/>
        </w:numPr>
        <w:tabs>
          <w:tab w:val="left" w:pos="1021"/>
        </w:tabs>
        <w:suppressAutoHyphens/>
        <w:spacing w:line="240" w:lineRule="auto"/>
        <w:contextualSpacing w:val="0"/>
        <w:jc w:val="both"/>
        <w:textAlignment w:val="baseline"/>
        <w:rPr>
          <w:caps w:val="0"/>
        </w:rPr>
      </w:pPr>
      <w:r w:rsidRPr="00736748">
        <w:rPr>
          <w:caps w:val="0"/>
        </w:rPr>
        <w:t>Необходимую нормативно-правовую базу образования обучающихся с ЗПР.</w:t>
      </w:r>
    </w:p>
    <w:p w:rsidR="00655EBD" w:rsidRPr="00736748" w:rsidRDefault="00655EBD" w:rsidP="00736748">
      <w:pPr>
        <w:pStyle w:val="af7"/>
        <w:numPr>
          <w:ilvl w:val="0"/>
          <w:numId w:val="10"/>
        </w:numPr>
        <w:tabs>
          <w:tab w:val="left" w:pos="1021"/>
        </w:tabs>
        <w:suppressAutoHyphens/>
        <w:spacing w:line="240" w:lineRule="auto"/>
        <w:contextualSpacing w:val="0"/>
        <w:jc w:val="both"/>
        <w:textAlignment w:val="baseline"/>
      </w:pPr>
      <w:r w:rsidRPr="00736748">
        <w:rPr>
          <w:caps w:val="0"/>
        </w:rPr>
        <w:t>Характеристики предполагаемых информационных связей участников образовательных отношений</w:t>
      </w:r>
      <w:r w:rsidRPr="00736748">
        <w:t>.</w:t>
      </w:r>
    </w:p>
    <w:p w:rsidR="00655EBD" w:rsidRPr="00736748" w:rsidRDefault="00655EBD" w:rsidP="00736748">
      <w:pPr>
        <w:pStyle w:val="af7"/>
        <w:numPr>
          <w:ilvl w:val="0"/>
          <w:numId w:val="10"/>
        </w:numPr>
        <w:tabs>
          <w:tab w:val="left" w:pos="1021"/>
        </w:tabs>
        <w:suppressAutoHyphens/>
        <w:spacing w:line="240" w:lineRule="auto"/>
        <w:contextualSpacing w:val="0"/>
        <w:jc w:val="both"/>
        <w:textAlignment w:val="baseline"/>
      </w:pPr>
      <w:r w:rsidRPr="00736748">
        <w:rPr>
          <w:caps w:val="0"/>
        </w:rPr>
        <w:t>Специальные периодические издания (журналы), знакомящие с современными научно обоснованными методическими материалами и передовым опытом воспитания и обучения детей с ОВЗ.</w:t>
      </w:r>
    </w:p>
    <w:p w:rsidR="00655EBD" w:rsidRPr="00736748" w:rsidRDefault="00655EBD" w:rsidP="00736748">
      <w:pPr>
        <w:pStyle w:val="Default"/>
        <w:numPr>
          <w:ilvl w:val="0"/>
          <w:numId w:val="10"/>
        </w:numPr>
        <w:tabs>
          <w:tab w:val="left" w:pos="1021"/>
        </w:tabs>
        <w:suppressAutoHyphens/>
        <w:autoSpaceDE/>
        <w:autoSpaceDN/>
        <w:adjustRightInd/>
        <w:jc w:val="both"/>
        <w:textAlignment w:val="baseline"/>
        <w:rPr>
          <w:color w:val="auto"/>
        </w:rPr>
      </w:pPr>
      <w:r w:rsidRPr="00736748">
        <w:rPr>
          <w:color w:val="auto"/>
        </w:rPr>
        <w:t>Получения доступа к информационным ресурсам, различными способами, в том числе к электронным образовательным ресурсам, размещенным в федеральных и региональных базах данных.</w:t>
      </w:r>
    </w:p>
    <w:p w:rsidR="00655EBD" w:rsidRPr="00736748" w:rsidRDefault="00655EBD" w:rsidP="00736748">
      <w:pPr>
        <w:tabs>
          <w:tab w:val="left" w:pos="0"/>
          <w:tab w:val="right" w:leader="dot" w:pos="9639"/>
        </w:tabs>
        <w:spacing w:after="0" w:line="240" w:lineRule="auto"/>
        <w:jc w:val="both"/>
        <w:rPr>
          <w:rFonts w:ascii="Times New Roman" w:hAnsi="Times New Roman" w:cs="Times New Roman"/>
          <w:sz w:val="24"/>
          <w:szCs w:val="24"/>
          <w:lang w:val="ru-RU"/>
        </w:rPr>
      </w:pPr>
    </w:p>
    <w:p w:rsidR="00655EBD" w:rsidRPr="00736748" w:rsidRDefault="00655EBD" w:rsidP="00736748">
      <w:pPr>
        <w:tabs>
          <w:tab w:val="left" w:pos="0"/>
          <w:tab w:val="right" w:leader="dot" w:pos="9639"/>
        </w:tabs>
        <w:spacing w:after="0" w:line="240" w:lineRule="auto"/>
        <w:jc w:val="both"/>
        <w:rPr>
          <w:rFonts w:ascii="Times New Roman" w:hAnsi="Times New Roman" w:cs="Times New Roman"/>
          <w:sz w:val="24"/>
          <w:szCs w:val="24"/>
          <w:lang w:val="ru-RU"/>
        </w:rPr>
      </w:pPr>
    </w:p>
    <w:p w:rsidR="00655EBD" w:rsidRPr="00736748" w:rsidRDefault="00655EBD" w:rsidP="00736748">
      <w:pPr>
        <w:tabs>
          <w:tab w:val="left" w:pos="0"/>
          <w:tab w:val="right" w:leader="dot" w:pos="9639"/>
        </w:tabs>
        <w:spacing w:after="0" w:line="240" w:lineRule="auto"/>
        <w:jc w:val="both"/>
        <w:rPr>
          <w:rFonts w:ascii="Times New Roman" w:hAnsi="Times New Roman" w:cs="Times New Roman"/>
          <w:sz w:val="24"/>
          <w:szCs w:val="24"/>
          <w:lang w:val="ru-RU"/>
        </w:rPr>
      </w:pPr>
    </w:p>
    <w:p w:rsidR="00A15BF5" w:rsidRPr="00736748" w:rsidRDefault="00655EBD" w:rsidP="00736748">
      <w:pPr>
        <w:spacing w:line="240" w:lineRule="auto"/>
        <w:jc w:val="right"/>
        <w:rPr>
          <w:rFonts w:ascii="Times New Roman" w:hAnsi="Times New Roman" w:cs="Times New Roman"/>
          <w:sz w:val="24"/>
          <w:szCs w:val="24"/>
          <w:lang w:val="ru-RU"/>
        </w:rPr>
      </w:pPr>
      <w:r w:rsidRPr="00736748">
        <w:rPr>
          <w:rFonts w:ascii="Times New Roman" w:hAnsi="Times New Roman" w:cs="Times New Roman"/>
          <w:b/>
          <w:sz w:val="24"/>
          <w:szCs w:val="24"/>
          <w:lang w:val="ru-RU"/>
        </w:rPr>
        <w:br w:type="page"/>
      </w:r>
      <w:r w:rsidR="00A15BF5" w:rsidRPr="00736748">
        <w:rPr>
          <w:rFonts w:ascii="Times New Roman" w:hAnsi="Times New Roman" w:cs="Times New Roman"/>
          <w:b/>
          <w:sz w:val="24"/>
          <w:szCs w:val="24"/>
          <w:lang w:val="ru-RU"/>
        </w:rPr>
        <w:lastRenderedPageBreak/>
        <w:t>П</w:t>
      </w:r>
      <w:r w:rsidR="00542BDE">
        <w:rPr>
          <w:rFonts w:ascii="Times New Roman" w:hAnsi="Times New Roman" w:cs="Times New Roman"/>
          <w:b/>
          <w:sz w:val="24"/>
          <w:szCs w:val="24"/>
          <w:lang w:val="ru-RU"/>
        </w:rPr>
        <w:t>РИЛОЖЕНИЕ</w:t>
      </w:r>
      <w:r w:rsidR="00A15BF5" w:rsidRPr="00736748">
        <w:rPr>
          <w:rFonts w:ascii="Times New Roman" w:hAnsi="Times New Roman" w:cs="Times New Roman"/>
          <w:b/>
          <w:sz w:val="24"/>
          <w:szCs w:val="24"/>
          <w:lang w:val="ru-RU"/>
        </w:rPr>
        <w:t xml:space="preserve"> 1</w:t>
      </w:r>
    </w:p>
    <w:p w:rsidR="00435D43" w:rsidRPr="00736748" w:rsidRDefault="00A15BF5" w:rsidP="00736748">
      <w:pPr>
        <w:spacing w:line="240" w:lineRule="auto"/>
        <w:jc w:val="center"/>
        <w:rPr>
          <w:rFonts w:ascii="Times New Roman" w:hAnsi="Times New Roman" w:cs="Times New Roman"/>
          <w:b/>
          <w:sz w:val="24"/>
          <w:szCs w:val="24"/>
          <w:lang w:val="ru-RU"/>
        </w:rPr>
      </w:pPr>
      <w:r w:rsidRPr="00736748">
        <w:rPr>
          <w:rFonts w:ascii="Times New Roman" w:hAnsi="Times New Roman" w:cs="Times New Roman"/>
          <w:b/>
          <w:sz w:val="24"/>
          <w:szCs w:val="24"/>
          <w:lang w:val="ru-RU"/>
        </w:rPr>
        <w:t>Р</w:t>
      </w:r>
      <w:r w:rsidR="00542BDE">
        <w:rPr>
          <w:rFonts w:ascii="Times New Roman" w:hAnsi="Times New Roman" w:cs="Times New Roman"/>
          <w:b/>
          <w:sz w:val="24"/>
          <w:szCs w:val="24"/>
          <w:lang w:val="ru-RU"/>
        </w:rPr>
        <w:t>АБОЧАЯ ПРОГРАММА</w:t>
      </w:r>
    </w:p>
    <w:p w:rsidR="00F25B79" w:rsidRPr="00736748" w:rsidRDefault="00A15BF5" w:rsidP="00736748">
      <w:pPr>
        <w:spacing w:line="240" w:lineRule="auto"/>
        <w:jc w:val="center"/>
        <w:rPr>
          <w:rFonts w:ascii="Times New Roman" w:hAnsi="Times New Roman" w:cs="Times New Roman"/>
          <w:b/>
          <w:sz w:val="24"/>
          <w:szCs w:val="24"/>
          <w:lang w:val="ru-RU"/>
        </w:rPr>
      </w:pPr>
      <w:r w:rsidRPr="00736748">
        <w:rPr>
          <w:rFonts w:ascii="Times New Roman" w:hAnsi="Times New Roman" w:cs="Times New Roman"/>
          <w:b/>
          <w:sz w:val="24"/>
          <w:szCs w:val="24"/>
          <w:lang w:val="ru-RU"/>
        </w:rPr>
        <w:t xml:space="preserve"> «Коррекционно - развиваюшие занятия »  (педагог - психолог)</w:t>
      </w:r>
    </w:p>
    <w:p w:rsidR="00435D43" w:rsidRDefault="00435D43" w:rsidP="00736748">
      <w:pPr>
        <w:spacing w:after="0" w:line="240" w:lineRule="auto"/>
        <w:jc w:val="center"/>
        <w:rPr>
          <w:rFonts w:ascii="Times New Roman" w:eastAsia="Times New Roman" w:hAnsi="Times New Roman" w:cs="Times New Roman"/>
          <w:b/>
          <w:bCs/>
          <w:sz w:val="24"/>
          <w:szCs w:val="24"/>
          <w:lang w:val="ru-RU"/>
        </w:rPr>
      </w:pPr>
      <w:r w:rsidRPr="00736748">
        <w:rPr>
          <w:rFonts w:ascii="Times New Roman" w:eastAsia="Times New Roman" w:hAnsi="Times New Roman" w:cs="Times New Roman"/>
          <w:b/>
          <w:bCs/>
          <w:sz w:val="24"/>
          <w:szCs w:val="24"/>
          <w:lang w:val="ru-RU"/>
        </w:rPr>
        <w:t>Пояснительная записка</w:t>
      </w:r>
    </w:p>
    <w:p w:rsidR="00542BDE" w:rsidRPr="00736748" w:rsidRDefault="00542BDE" w:rsidP="00736748">
      <w:pPr>
        <w:spacing w:after="0" w:line="240" w:lineRule="auto"/>
        <w:jc w:val="center"/>
        <w:rPr>
          <w:rFonts w:ascii="Times New Roman" w:hAnsi="Times New Roman" w:cs="Times New Roman"/>
          <w:sz w:val="24"/>
          <w:szCs w:val="24"/>
          <w:lang w:val="ru-RU"/>
        </w:rPr>
      </w:pPr>
    </w:p>
    <w:p w:rsidR="00435D43" w:rsidRPr="00736748" w:rsidRDefault="00435D43" w:rsidP="00542BDE">
      <w:pPr>
        <w:spacing w:after="0" w:line="240" w:lineRule="auto"/>
        <w:ind w:firstLine="708"/>
        <w:jc w:val="both"/>
        <w:rPr>
          <w:rFonts w:ascii="Times New Roman" w:hAnsi="Times New Roman" w:cs="Times New Roman"/>
          <w:sz w:val="24"/>
          <w:szCs w:val="24"/>
          <w:lang w:val="ru-RU"/>
        </w:rPr>
      </w:pPr>
      <w:r w:rsidRPr="00736748">
        <w:rPr>
          <w:rFonts w:ascii="Times New Roman" w:eastAsia="Times New Roman" w:hAnsi="Times New Roman" w:cs="Times New Roman"/>
          <w:sz w:val="24"/>
          <w:szCs w:val="24"/>
          <w:lang w:val="ru-RU"/>
        </w:rPr>
        <w:t>Учащиеся с ЗПР – это дети, которые согласно результатам ЦПМПК, имеют недостатки в психологическом развитии, препятствующие получению образования без создания специальных условий.</w:t>
      </w:r>
    </w:p>
    <w:p w:rsidR="00435D43" w:rsidRPr="00736748" w:rsidRDefault="00435D43" w:rsidP="00736748">
      <w:pPr>
        <w:spacing w:after="0" w:line="240" w:lineRule="auto"/>
        <w:jc w:val="both"/>
        <w:rPr>
          <w:rFonts w:ascii="Times New Roman" w:hAnsi="Times New Roman" w:cs="Times New Roman"/>
          <w:sz w:val="24"/>
          <w:szCs w:val="24"/>
          <w:lang w:val="ru-RU"/>
        </w:rPr>
      </w:pPr>
      <w:r w:rsidRPr="00736748">
        <w:rPr>
          <w:rFonts w:ascii="Times New Roman" w:eastAsia="Times New Roman" w:hAnsi="Times New Roman" w:cs="Times New Roman"/>
          <w:sz w:val="24"/>
          <w:szCs w:val="24"/>
          <w:lang w:val="ru-RU"/>
        </w:rPr>
        <w:t>Категория обучающихся с ЗПР - наиболее многочисленная среди детей с ограниченными возможностями здоровья (ОВЗ) и неоднородная по составу группа школьников. 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заболевания, неблагоприятные условия воспитания, психическая и социальная депривация. 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w:t>
      </w:r>
    </w:p>
    <w:p w:rsidR="00435D43" w:rsidRPr="00736748" w:rsidRDefault="00435D43" w:rsidP="00736748">
      <w:pPr>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Все обучающиеся с ЗПР испытывают в той или иной степени выраженные затруднения усвоении учебных программ, обусловленные недостаточным развитием познавательных процессов, специфическими расстройствами психологического развития (школьных навыков, речи и др.), нарушениями в организации деятельности и/или поведения.</w:t>
      </w:r>
    </w:p>
    <w:p w:rsidR="00435D43" w:rsidRPr="00736748" w:rsidRDefault="00435D43" w:rsidP="00736748">
      <w:pPr>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Общими для всех обучающихся с ЗПР являются в разной степени выраженные недостатки в формировании высших психических функций (память, внимание, мышление, эмоционально-волевая сфера), замедленный темп либо неравномерное становление познавательной деятельности, трудности произвольной саморегуляции. Достаточно часто у обучающихся отмечаются нарушения мелкой ручной моторики, зрительного восприятия и пространственной ориентировки, умственной работоспособности и эмоциональной сферы.</w:t>
      </w:r>
    </w:p>
    <w:p w:rsidR="00435D43" w:rsidRPr="00736748" w:rsidRDefault="00435D43" w:rsidP="00736748">
      <w:pPr>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Уровень психического развития поступающего в школу ребёнка с ЗПР зависит не только от характера и степени выраженности первичного (как правило, биологического по своей природе) нарушения, но и от качества предшествующего обучения и воспитания (раннего и дошкольного).</w:t>
      </w:r>
    </w:p>
    <w:p w:rsidR="00435D43" w:rsidRPr="00736748" w:rsidRDefault="00435D43" w:rsidP="00736748">
      <w:pPr>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Диапазон различий в развитии учащихся с ЗПР достаточно велик – от практически нормально развивающихся, испытывающих временные и относительно легко устранимые трудности, до обучающихся с выраженными и сложными по структуре нарушениями когнитивной и аффективно-поведенческой сфер личности. От учащихся, способных при специальной поддержке на равных обучаться совместно со здоровыми сверстниками, до учащихся, нуждающихся при получении начального общего образования в систематической и комплексной (психолого-медико-педагогической) коррекционной помощи.Различие структуры нарушения психического развития у учащихся с ЗПР определяет необходимость многообразия специальной поддержки в получении образования. Дифференциация образовательных программ начального общего образования учащихся с ЗПР должна соотноситься с дифференциацией этой категории учащихся в соответствии с характером и структурой нарушения психического развития. Задача разграничения вариантов ЗПР и рекомендации варианта образовательной программы возлагается на ЦПМПК.</w:t>
      </w:r>
    </w:p>
    <w:p w:rsidR="00435D43" w:rsidRPr="00736748" w:rsidRDefault="00435D43" w:rsidP="00736748">
      <w:pPr>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 xml:space="preserve">Особые образовательные потребности различаются у учащихся с ОВЗ разных категорий, поскольку задаются спецификой нарушения психического развития, определяют особую логику построения учебного процесса и находят своё отражение в структуре и содержании образования. Наряду с этим современные научные представления об </w:t>
      </w:r>
      <w:r w:rsidRPr="00736748">
        <w:rPr>
          <w:rFonts w:ascii="Times New Roman" w:eastAsia="Times New Roman" w:hAnsi="Times New Roman" w:cs="Times New Roman"/>
          <w:sz w:val="24"/>
          <w:szCs w:val="24"/>
          <w:lang w:val="ru-RU"/>
        </w:rPr>
        <w:lastRenderedPageBreak/>
        <w:t>особенностях психофизического развития разных групп учащихся позволяют выделить образовательные потребности, как общие для всех учащихся с ОВЗ, так и специфические.</w:t>
      </w:r>
    </w:p>
    <w:p w:rsidR="00435D43" w:rsidRPr="00736748" w:rsidRDefault="00435D43" w:rsidP="00736748">
      <w:pPr>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Для учащихся с ЗПР, осваивающих адаптированную основную образовательную программу, характерны следующие специфические образовательные потребности:</w:t>
      </w:r>
    </w:p>
    <w:p w:rsidR="00435D43" w:rsidRPr="00736748" w:rsidRDefault="00435D43" w:rsidP="009B109C">
      <w:pPr>
        <w:numPr>
          <w:ilvl w:val="1"/>
          <w:numId w:val="14"/>
        </w:numPr>
        <w:tabs>
          <w:tab w:val="left" w:pos="993"/>
        </w:tabs>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адаптация основной общеобразовательной программы общего образования с учетом необходимости коррекции психофизического развития;</w:t>
      </w:r>
    </w:p>
    <w:p w:rsidR="00435D43" w:rsidRPr="00736748" w:rsidRDefault="00435D43" w:rsidP="009B109C">
      <w:pPr>
        <w:numPr>
          <w:ilvl w:val="1"/>
          <w:numId w:val="14"/>
        </w:numPr>
        <w:tabs>
          <w:tab w:val="left" w:pos="773"/>
          <w:tab w:val="left" w:pos="993"/>
        </w:tabs>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обеспечение особой пространственной и временной организации образовательной среды с учетом функционального состояния центральной нервной системы и нейродинамики психических процессов учащихся с ЗПР (быстрой истощаемости, низкой работоспособности, пониженного общего тонуса и др.);</w:t>
      </w:r>
    </w:p>
    <w:p w:rsidR="00435D43" w:rsidRPr="00736748" w:rsidRDefault="00435D43" w:rsidP="009B109C">
      <w:pPr>
        <w:numPr>
          <w:ilvl w:val="1"/>
          <w:numId w:val="14"/>
        </w:numPr>
        <w:tabs>
          <w:tab w:val="left" w:pos="773"/>
          <w:tab w:val="left" w:pos="993"/>
        </w:tabs>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комплексное сопровождение, направленное на улучшение деятельности ЦНС и на коррекцию поведения, а также специальной психокоррекционной помощи, направленной на компенсацию дефицитов эмоционального развития и формирование осознанной саморегуляции познавательной деятельности и поведения;</w:t>
      </w:r>
    </w:p>
    <w:p w:rsidR="00435D43" w:rsidRPr="00542BDE" w:rsidRDefault="00435D43" w:rsidP="00736748">
      <w:pPr>
        <w:numPr>
          <w:ilvl w:val="1"/>
          <w:numId w:val="14"/>
        </w:numPr>
        <w:tabs>
          <w:tab w:val="left" w:pos="777"/>
          <w:tab w:val="left" w:pos="993"/>
        </w:tabs>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организация процесса обучения с учетом специфики усвоения знаний, умений и навыков обучающимися с ЗПР («пошаговом» предъявлении материала, дозированной помощи</w:t>
      </w:r>
      <w:r w:rsidRPr="00542BDE">
        <w:rPr>
          <w:rFonts w:ascii="Times New Roman" w:eastAsia="Times New Roman" w:hAnsi="Times New Roman" w:cs="Times New Roman"/>
          <w:sz w:val="24"/>
          <w:szCs w:val="24"/>
          <w:lang w:val="ru-RU"/>
        </w:rPr>
        <w:t>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w:t>
      </w:r>
    </w:p>
    <w:p w:rsidR="00435D43" w:rsidRPr="00736748" w:rsidRDefault="00435D43" w:rsidP="009B109C">
      <w:pPr>
        <w:numPr>
          <w:ilvl w:val="1"/>
          <w:numId w:val="14"/>
        </w:numPr>
        <w:tabs>
          <w:tab w:val="left" w:pos="773"/>
          <w:tab w:val="left" w:pos="993"/>
        </w:tabs>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обеспечение индивидуального темпа обучения и продвижения в образовательном пространстве для разных категорий учащихся с ЗПР;</w:t>
      </w:r>
    </w:p>
    <w:p w:rsidR="00435D43" w:rsidRPr="00736748" w:rsidRDefault="00435D43" w:rsidP="009B109C">
      <w:pPr>
        <w:numPr>
          <w:ilvl w:val="1"/>
          <w:numId w:val="14"/>
        </w:numPr>
        <w:tabs>
          <w:tab w:val="left" w:pos="993"/>
        </w:tabs>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профилактика и коррекция социокультурной и школьной дезадаптации;</w:t>
      </w:r>
    </w:p>
    <w:p w:rsidR="00435D43" w:rsidRPr="00736748" w:rsidRDefault="00435D43" w:rsidP="009B109C">
      <w:pPr>
        <w:numPr>
          <w:ilvl w:val="0"/>
          <w:numId w:val="15"/>
        </w:numPr>
        <w:tabs>
          <w:tab w:val="left" w:pos="993"/>
        </w:tabs>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постоянный (пошаговый) мониторинг результативности образования и сформированности социальной компетенции учащихся, уровня и динамики психофизического развития;</w:t>
      </w:r>
    </w:p>
    <w:p w:rsidR="00435D43" w:rsidRPr="00736748" w:rsidRDefault="00435D43" w:rsidP="009B109C">
      <w:pPr>
        <w:numPr>
          <w:ilvl w:val="0"/>
          <w:numId w:val="15"/>
        </w:numPr>
        <w:tabs>
          <w:tab w:val="left" w:pos="861"/>
          <w:tab w:val="left" w:pos="993"/>
        </w:tabs>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обеспечение непрерывного контроля за становлением учебно-познавательной деятельности обучающегося с ЗПР, продолжающегося до достижения уровня, позволяющего справляться с учебными заданиями самостоятельно;</w:t>
      </w:r>
    </w:p>
    <w:p w:rsidR="00435D43" w:rsidRPr="00736748" w:rsidRDefault="00435D43" w:rsidP="009B109C">
      <w:pPr>
        <w:numPr>
          <w:ilvl w:val="0"/>
          <w:numId w:val="15"/>
        </w:numPr>
        <w:tabs>
          <w:tab w:val="left" w:pos="993"/>
        </w:tabs>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постоянное стимулирование познавательной активности, побуждение интереса к себе, окружающему предметному и социальному миру;</w:t>
      </w:r>
    </w:p>
    <w:p w:rsidR="00435D43" w:rsidRPr="00736748" w:rsidRDefault="00435D43" w:rsidP="009B109C">
      <w:pPr>
        <w:numPr>
          <w:ilvl w:val="0"/>
          <w:numId w:val="15"/>
        </w:numPr>
        <w:tabs>
          <w:tab w:val="left" w:pos="993"/>
        </w:tabs>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постоянная помощь в осмыслении и расширении контекста усваиваемых знаний, в закреплении и совершенствовании освоенных умений;</w:t>
      </w:r>
    </w:p>
    <w:p w:rsidR="00435D43" w:rsidRPr="00736748" w:rsidRDefault="00435D43" w:rsidP="009B109C">
      <w:pPr>
        <w:numPr>
          <w:ilvl w:val="0"/>
          <w:numId w:val="15"/>
        </w:numPr>
        <w:tabs>
          <w:tab w:val="left" w:pos="698"/>
          <w:tab w:val="left" w:pos="993"/>
        </w:tabs>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специальное обучение «переносу» сформированных знаний и умений в новые ситуации взаимодействия с действительностью;</w:t>
      </w:r>
    </w:p>
    <w:p w:rsidR="00435D43" w:rsidRPr="00736748" w:rsidRDefault="00435D43" w:rsidP="009B109C">
      <w:pPr>
        <w:numPr>
          <w:ilvl w:val="0"/>
          <w:numId w:val="15"/>
        </w:numPr>
        <w:tabs>
          <w:tab w:val="left" w:pos="993"/>
        </w:tabs>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постоянная актуализация знаний, умений и одобряемых обществом норм поведения;</w:t>
      </w:r>
    </w:p>
    <w:p w:rsidR="00435D43" w:rsidRPr="00736748" w:rsidRDefault="00435D43" w:rsidP="009B109C">
      <w:pPr>
        <w:numPr>
          <w:ilvl w:val="0"/>
          <w:numId w:val="15"/>
        </w:numPr>
        <w:tabs>
          <w:tab w:val="left" w:pos="775"/>
          <w:tab w:val="left" w:pos="993"/>
        </w:tabs>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использование преимущественно позитивных средств стимуляции деятельности и поведения;</w:t>
      </w:r>
    </w:p>
    <w:p w:rsidR="00435D43" w:rsidRPr="00736748" w:rsidRDefault="00435D43" w:rsidP="009B109C">
      <w:pPr>
        <w:numPr>
          <w:ilvl w:val="0"/>
          <w:numId w:val="15"/>
        </w:numPr>
        <w:tabs>
          <w:tab w:val="left" w:pos="993"/>
        </w:tabs>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развитие и отработка средств коммуникации, приемов конструктивного общения и взаимодействия (с членами семьи, со сверстниками, с взрослыми), формирование навыков социально одобряемого поведения;</w:t>
      </w:r>
    </w:p>
    <w:p w:rsidR="00435D43" w:rsidRPr="00736748" w:rsidRDefault="00435D43" w:rsidP="009B109C">
      <w:pPr>
        <w:numPr>
          <w:ilvl w:val="0"/>
          <w:numId w:val="15"/>
        </w:numPr>
        <w:tabs>
          <w:tab w:val="left" w:pos="905"/>
          <w:tab w:val="left" w:pos="993"/>
        </w:tabs>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специальная психокоррекционная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w:t>
      </w:r>
    </w:p>
    <w:p w:rsidR="00435D43" w:rsidRPr="00736748" w:rsidRDefault="00435D43" w:rsidP="009B109C">
      <w:pPr>
        <w:numPr>
          <w:ilvl w:val="0"/>
          <w:numId w:val="15"/>
        </w:numPr>
        <w:tabs>
          <w:tab w:val="left" w:pos="993"/>
        </w:tabs>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обеспечение взаимодействия семьи и образовательной организации (сотрудничество с родителями, активизация ресурсов семьи для формирования социально активной позиции, нравственных и общекультурных ценностей).</w:t>
      </w:r>
    </w:p>
    <w:p w:rsidR="00435D43" w:rsidRPr="00736748" w:rsidRDefault="00435D43" w:rsidP="00736748">
      <w:pPr>
        <w:spacing w:after="0" w:line="240" w:lineRule="auto"/>
        <w:ind w:right="-425"/>
        <w:jc w:val="both"/>
        <w:rPr>
          <w:rFonts w:ascii="Times New Roman" w:hAnsi="Times New Roman" w:cs="Times New Roman"/>
          <w:sz w:val="24"/>
          <w:szCs w:val="24"/>
          <w:lang w:val="ru-RU"/>
        </w:rPr>
      </w:pPr>
      <w:r w:rsidRPr="00736748">
        <w:rPr>
          <w:rFonts w:ascii="Times New Roman" w:eastAsia="Times New Roman" w:hAnsi="Times New Roman" w:cs="Times New Roman"/>
          <w:b/>
          <w:bCs/>
          <w:iCs/>
          <w:sz w:val="24"/>
          <w:szCs w:val="24"/>
          <w:lang w:val="ru-RU"/>
        </w:rPr>
        <w:t>Цель программы</w:t>
      </w:r>
      <w:r w:rsidRPr="00736748">
        <w:rPr>
          <w:rFonts w:ascii="Times New Roman" w:eastAsia="Times New Roman" w:hAnsi="Times New Roman" w:cs="Times New Roman"/>
          <w:b/>
          <w:bCs/>
          <w:sz w:val="24"/>
          <w:szCs w:val="24"/>
          <w:lang w:val="ru-RU"/>
        </w:rPr>
        <w:t>:</w:t>
      </w:r>
      <w:r w:rsidRPr="00736748">
        <w:rPr>
          <w:rFonts w:ascii="Times New Roman" w:eastAsia="Times New Roman" w:hAnsi="Times New Roman" w:cs="Times New Roman"/>
          <w:sz w:val="24"/>
          <w:szCs w:val="24"/>
          <w:lang w:val="ru-RU"/>
        </w:rPr>
        <w:t>обеспечение системного подхода к созданию условий для развитиядетей с задержкой психического развития и оказание комплексной помощи детям этой категории в освоении основной образовательной программы начального общего образования, коррекцию недостатков в физическом и психическом развитии обучающихся, их социальной адаптации.</w:t>
      </w:r>
    </w:p>
    <w:p w:rsidR="00435D43" w:rsidRPr="00736748" w:rsidRDefault="00435D43" w:rsidP="00736748">
      <w:pPr>
        <w:spacing w:after="0" w:line="240" w:lineRule="auto"/>
        <w:jc w:val="both"/>
        <w:rPr>
          <w:rFonts w:ascii="Times New Roman" w:hAnsi="Times New Roman" w:cs="Times New Roman"/>
          <w:sz w:val="24"/>
          <w:szCs w:val="24"/>
          <w:lang w:val="ru-RU"/>
        </w:rPr>
      </w:pPr>
      <w:r w:rsidRPr="00736748">
        <w:rPr>
          <w:rFonts w:ascii="Times New Roman" w:eastAsia="Times New Roman" w:hAnsi="Times New Roman" w:cs="Times New Roman"/>
          <w:b/>
          <w:bCs/>
          <w:sz w:val="24"/>
          <w:szCs w:val="24"/>
          <w:lang w:val="ru-RU"/>
        </w:rPr>
        <w:lastRenderedPageBreak/>
        <w:t>Задачи программы:</w:t>
      </w:r>
    </w:p>
    <w:p w:rsidR="00435D43" w:rsidRPr="00736748" w:rsidRDefault="00435D43" w:rsidP="00736748">
      <w:pPr>
        <w:spacing w:after="0" w:line="240" w:lineRule="auto"/>
        <w:jc w:val="both"/>
        <w:rPr>
          <w:rFonts w:ascii="Times New Roman" w:hAnsi="Times New Roman" w:cs="Times New Roman"/>
          <w:sz w:val="24"/>
          <w:szCs w:val="24"/>
          <w:lang w:val="ru-RU"/>
        </w:rPr>
      </w:pPr>
      <w:r w:rsidRPr="00736748">
        <w:rPr>
          <w:rFonts w:ascii="Times New Roman" w:eastAsia="Times New Roman" w:hAnsi="Times New Roman" w:cs="Times New Roman"/>
          <w:sz w:val="24"/>
          <w:szCs w:val="24"/>
          <w:lang w:val="ru-RU"/>
        </w:rPr>
        <w:t>-своевременно выявлять детей с трудностями адаптации, обусловленными задержкой психического развития;</w:t>
      </w:r>
    </w:p>
    <w:p w:rsidR="00435D43" w:rsidRPr="00736748" w:rsidRDefault="00435D43" w:rsidP="00736748">
      <w:pPr>
        <w:pStyle w:val="Default"/>
        <w:jc w:val="both"/>
      </w:pPr>
      <w:r w:rsidRPr="00736748">
        <w:t>-формирование положительной учебной мотивации ребенка;</w:t>
      </w:r>
    </w:p>
    <w:p w:rsidR="00435D43" w:rsidRPr="00736748" w:rsidRDefault="00435D43" w:rsidP="00736748">
      <w:pPr>
        <w:tabs>
          <w:tab w:val="left" w:pos="851"/>
        </w:tabs>
        <w:spacing w:after="0" w:line="240" w:lineRule="auto"/>
        <w:jc w:val="both"/>
        <w:rPr>
          <w:rFonts w:ascii="Times New Roman" w:hAnsi="Times New Roman" w:cs="Times New Roman"/>
          <w:sz w:val="24"/>
          <w:szCs w:val="24"/>
          <w:lang w:val="ru-RU"/>
        </w:rPr>
      </w:pPr>
      <w:r w:rsidRPr="00736748">
        <w:rPr>
          <w:rFonts w:ascii="Times New Roman" w:eastAsia="Times New Roman" w:hAnsi="Times New Roman" w:cs="Times New Roman"/>
          <w:sz w:val="24"/>
          <w:szCs w:val="24"/>
          <w:lang w:val="ru-RU"/>
        </w:rPr>
        <w:t>-определять особые образовательные потребности детей с задержкой психического развития;</w:t>
      </w:r>
    </w:p>
    <w:p w:rsidR="00435D43" w:rsidRPr="00736748" w:rsidRDefault="00435D43" w:rsidP="00736748">
      <w:pPr>
        <w:tabs>
          <w:tab w:val="left" w:pos="851"/>
        </w:tabs>
        <w:spacing w:after="0" w:line="240" w:lineRule="auto"/>
        <w:jc w:val="both"/>
        <w:rPr>
          <w:rFonts w:ascii="Times New Roman" w:hAnsi="Times New Roman" w:cs="Times New Roman"/>
          <w:sz w:val="24"/>
          <w:szCs w:val="24"/>
          <w:lang w:val="ru-RU"/>
        </w:rPr>
      </w:pPr>
      <w:r w:rsidRPr="00736748">
        <w:rPr>
          <w:rFonts w:ascii="Times New Roman" w:eastAsia="Times New Roman" w:hAnsi="Times New Roman" w:cs="Times New Roman"/>
          <w:sz w:val="24"/>
          <w:szCs w:val="24"/>
          <w:lang w:val="ru-RU"/>
        </w:rPr>
        <w:t>-определять особенности организации образовательного процесса для рассматриваемой категории детей в соответствии с индивидуальными особенностями каждого ребёнка, структурой нарушения развития и степенью его выраженности;</w:t>
      </w:r>
    </w:p>
    <w:p w:rsidR="00435D43" w:rsidRPr="00736748" w:rsidRDefault="00435D43" w:rsidP="00736748">
      <w:pPr>
        <w:tabs>
          <w:tab w:val="left" w:pos="851"/>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w:t>
      </w:r>
      <w:r w:rsidRPr="00736748">
        <w:rPr>
          <w:rFonts w:ascii="Times New Roman" w:eastAsia="Times New Roman" w:hAnsi="Times New Roman" w:cs="Times New Roman"/>
          <w:sz w:val="24"/>
          <w:szCs w:val="24"/>
          <w:lang w:val="ru-RU"/>
        </w:rPr>
        <w:t>осуществлять индивидуально ориентированную психолого-педагогическую помощь детям с задержкой психического развития с учётом особенностей психического и (или) физического развития, индивидуальных возможностей детей (в соответствии с рекомендациями ЦПМПК);</w:t>
      </w:r>
    </w:p>
    <w:p w:rsidR="00435D43" w:rsidRPr="00736748" w:rsidRDefault="00435D43" w:rsidP="00736748">
      <w:pPr>
        <w:tabs>
          <w:tab w:val="left" w:pos="851"/>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 xml:space="preserve"> -</w:t>
      </w:r>
      <w:r w:rsidRPr="00736748">
        <w:rPr>
          <w:rFonts w:ascii="Times New Roman" w:eastAsia="Times New Roman" w:hAnsi="Times New Roman" w:cs="Times New Roman"/>
          <w:sz w:val="24"/>
          <w:szCs w:val="24"/>
          <w:lang w:val="ru-RU"/>
        </w:rPr>
        <w:t>оказывать консультативную и методическую помощь родителям (законным представителям) детей с задержкой психического развития по психологическим, социальным, правовым и другим вопросам.</w:t>
      </w:r>
    </w:p>
    <w:p w:rsidR="00435D43" w:rsidRPr="00736748" w:rsidRDefault="00435D43" w:rsidP="00736748">
      <w:pPr>
        <w:spacing w:after="0" w:line="240" w:lineRule="auto"/>
        <w:jc w:val="center"/>
        <w:rPr>
          <w:rFonts w:ascii="Times New Roman" w:hAnsi="Times New Roman" w:cs="Times New Roman"/>
          <w:sz w:val="24"/>
          <w:szCs w:val="24"/>
          <w:lang w:val="ru-RU"/>
        </w:rPr>
      </w:pPr>
      <w:r w:rsidRPr="00736748">
        <w:rPr>
          <w:rFonts w:ascii="Times New Roman" w:eastAsia="Times New Roman" w:hAnsi="Times New Roman" w:cs="Times New Roman"/>
          <w:b/>
          <w:bCs/>
          <w:sz w:val="24"/>
          <w:szCs w:val="24"/>
          <w:lang w:val="ru-RU"/>
        </w:rPr>
        <w:t>Общая характеристика коррекционного курса</w:t>
      </w:r>
    </w:p>
    <w:p w:rsidR="00435D43" w:rsidRPr="00736748" w:rsidRDefault="00435D43" w:rsidP="00736748">
      <w:pPr>
        <w:spacing w:after="0" w:line="240" w:lineRule="auto"/>
        <w:jc w:val="both"/>
        <w:rPr>
          <w:rFonts w:ascii="Times New Roman" w:hAnsi="Times New Roman" w:cs="Times New Roman"/>
          <w:sz w:val="24"/>
          <w:szCs w:val="24"/>
          <w:lang w:val="ru-RU"/>
        </w:rPr>
      </w:pPr>
      <w:r w:rsidRPr="00736748">
        <w:rPr>
          <w:rFonts w:ascii="Times New Roman" w:eastAsia="Times New Roman" w:hAnsi="Times New Roman" w:cs="Times New Roman"/>
          <w:sz w:val="24"/>
          <w:szCs w:val="24"/>
          <w:lang w:val="ru-RU"/>
        </w:rPr>
        <w:t>Коррекционно-развивающие занятия направлены на развитие и совершенствование коммуникативных навыков, эмоционально-волевой, личностной сферы, познавательных процессов, пространственных представлений, формирование умственного плана действий и речевых функций, развитие произвольности психической деятельности.</w:t>
      </w:r>
    </w:p>
    <w:p w:rsidR="00435D43" w:rsidRPr="00736748" w:rsidRDefault="00435D43" w:rsidP="00736748">
      <w:pPr>
        <w:spacing w:after="0" w:line="240" w:lineRule="auto"/>
        <w:jc w:val="both"/>
        <w:rPr>
          <w:rFonts w:ascii="Times New Roman" w:hAnsi="Times New Roman" w:cs="Times New Roman"/>
          <w:sz w:val="24"/>
          <w:szCs w:val="24"/>
          <w:lang w:val="ru-RU"/>
        </w:rPr>
      </w:pPr>
      <w:r w:rsidRPr="00736748">
        <w:rPr>
          <w:rFonts w:ascii="Times New Roman" w:eastAsia="Times New Roman" w:hAnsi="Times New Roman" w:cs="Times New Roman"/>
          <w:sz w:val="24"/>
          <w:szCs w:val="24"/>
          <w:lang w:val="ru-RU"/>
        </w:rPr>
        <w:t>Содержание предложенных занятий способствует формированию умения работать самостоятельно и стимулирует активность.</w:t>
      </w:r>
    </w:p>
    <w:p w:rsidR="00435D43" w:rsidRPr="00736748" w:rsidRDefault="00435D43" w:rsidP="00736748">
      <w:pPr>
        <w:spacing w:after="0" w:line="240" w:lineRule="auto"/>
        <w:jc w:val="both"/>
        <w:rPr>
          <w:rFonts w:ascii="Times New Roman" w:hAnsi="Times New Roman" w:cs="Times New Roman"/>
          <w:sz w:val="24"/>
          <w:szCs w:val="24"/>
          <w:lang w:val="ru-RU"/>
        </w:rPr>
      </w:pPr>
      <w:r w:rsidRPr="00736748">
        <w:rPr>
          <w:rFonts w:ascii="Times New Roman" w:eastAsia="Times New Roman" w:hAnsi="Times New Roman" w:cs="Times New Roman"/>
          <w:iCs/>
          <w:sz w:val="24"/>
          <w:szCs w:val="24"/>
          <w:lang w:val="ru-RU"/>
        </w:rPr>
        <w:t>Формы работы:</w:t>
      </w:r>
      <w:r w:rsidR="00AB7816">
        <w:rPr>
          <w:rFonts w:ascii="Times New Roman" w:eastAsia="Times New Roman" w:hAnsi="Times New Roman" w:cs="Times New Roman"/>
          <w:iCs/>
          <w:sz w:val="24"/>
          <w:szCs w:val="24"/>
          <w:lang w:val="ru-RU"/>
        </w:rPr>
        <w:t xml:space="preserve"> </w:t>
      </w:r>
      <w:r w:rsidRPr="00736748">
        <w:rPr>
          <w:rFonts w:ascii="Times New Roman" w:eastAsia="Times New Roman" w:hAnsi="Times New Roman" w:cs="Times New Roman"/>
          <w:sz w:val="24"/>
          <w:szCs w:val="24"/>
          <w:lang w:val="ru-RU"/>
        </w:rPr>
        <w:t>индивидуальная,при необходимости в группе детей из четырех-пятичеловек.</w:t>
      </w:r>
      <w:r w:rsidR="00AB7816">
        <w:rPr>
          <w:rFonts w:ascii="Times New Roman" w:eastAsia="Times New Roman" w:hAnsi="Times New Roman" w:cs="Times New Roman"/>
          <w:sz w:val="24"/>
          <w:szCs w:val="24"/>
          <w:lang w:val="ru-RU"/>
        </w:rPr>
        <w:t xml:space="preserve"> </w:t>
      </w:r>
      <w:r w:rsidR="00AB7816">
        <w:rPr>
          <w:rFonts w:ascii="Times New Roman" w:eastAsia="Times New Roman" w:hAnsi="Times New Roman" w:cs="Times New Roman"/>
          <w:iCs/>
          <w:sz w:val="24"/>
          <w:szCs w:val="24"/>
          <w:lang w:val="ru-RU"/>
        </w:rPr>
        <w:t xml:space="preserve">Методы, используемые </w:t>
      </w:r>
      <w:r w:rsidRPr="00736748">
        <w:rPr>
          <w:rFonts w:ascii="Times New Roman" w:eastAsia="Times New Roman" w:hAnsi="Times New Roman" w:cs="Times New Roman"/>
          <w:iCs/>
          <w:sz w:val="24"/>
          <w:szCs w:val="24"/>
          <w:lang w:val="ru-RU"/>
        </w:rPr>
        <w:t>при реализации программы:</w:t>
      </w:r>
      <w:r w:rsidR="00AB7816">
        <w:rPr>
          <w:rFonts w:ascii="Times New Roman" w:eastAsia="Times New Roman" w:hAnsi="Times New Roman" w:cs="Times New Roman"/>
          <w:iCs/>
          <w:sz w:val="24"/>
          <w:szCs w:val="24"/>
          <w:lang w:val="ru-RU"/>
        </w:rPr>
        <w:t xml:space="preserve"> </w:t>
      </w:r>
      <w:r w:rsidRPr="00736748">
        <w:rPr>
          <w:rFonts w:ascii="Times New Roman" w:eastAsia="Times New Roman" w:hAnsi="Times New Roman" w:cs="Times New Roman"/>
          <w:sz w:val="24"/>
          <w:szCs w:val="24"/>
          <w:lang w:val="ru-RU"/>
        </w:rPr>
        <w:t>сказкотерапия,психогимнастика,</w:t>
      </w:r>
      <w:r w:rsidR="00AB7816">
        <w:rPr>
          <w:rFonts w:ascii="Times New Roman" w:eastAsia="Times New Roman" w:hAnsi="Times New Roman" w:cs="Times New Roman"/>
          <w:sz w:val="24"/>
          <w:szCs w:val="24"/>
          <w:lang w:val="ru-RU"/>
        </w:rPr>
        <w:t xml:space="preserve"> </w:t>
      </w:r>
      <w:r w:rsidRPr="00736748">
        <w:rPr>
          <w:rFonts w:ascii="Times New Roman" w:eastAsia="Times New Roman" w:hAnsi="Times New Roman" w:cs="Times New Roman"/>
          <w:sz w:val="24"/>
          <w:szCs w:val="24"/>
          <w:lang w:val="ru-RU"/>
        </w:rPr>
        <w:t>релаксация, игротерапия, арт-терапия.</w:t>
      </w:r>
      <w:r w:rsidRPr="00736748">
        <w:rPr>
          <w:rFonts w:ascii="Times New Roman" w:eastAsia="Times New Roman" w:hAnsi="Times New Roman" w:cs="Times New Roman"/>
          <w:iCs/>
          <w:sz w:val="24"/>
          <w:szCs w:val="24"/>
          <w:lang w:val="ru-RU"/>
        </w:rPr>
        <w:t>Виды деятельности:</w:t>
      </w:r>
      <w:r w:rsidRPr="00736748">
        <w:rPr>
          <w:rFonts w:ascii="Times New Roman" w:eastAsia="Times New Roman" w:hAnsi="Times New Roman" w:cs="Times New Roman"/>
          <w:sz w:val="24"/>
          <w:szCs w:val="24"/>
          <w:lang w:val="ru-RU"/>
        </w:rPr>
        <w:t>игра,</w:t>
      </w:r>
      <w:r w:rsidR="00AB7816">
        <w:rPr>
          <w:rFonts w:ascii="Times New Roman" w:eastAsia="Times New Roman" w:hAnsi="Times New Roman" w:cs="Times New Roman"/>
          <w:sz w:val="24"/>
          <w:szCs w:val="24"/>
          <w:lang w:val="ru-RU"/>
        </w:rPr>
        <w:t xml:space="preserve"> </w:t>
      </w:r>
      <w:r w:rsidRPr="00736748">
        <w:rPr>
          <w:rFonts w:ascii="Times New Roman" w:eastAsia="Times New Roman" w:hAnsi="Times New Roman" w:cs="Times New Roman"/>
          <w:sz w:val="24"/>
          <w:szCs w:val="24"/>
          <w:lang w:val="ru-RU"/>
        </w:rPr>
        <w:t>беседа,проблемно-ценностное общение.</w:t>
      </w:r>
    </w:p>
    <w:p w:rsidR="00435D43" w:rsidRPr="00736748" w:rsidRDefault="00435D43" w:rsidP="00736748">
      <w:pPr>
        <w:spacing w:after="0" w:line="240" w:lineRule="auto"/>
        <w:jc w:val="center"/>
        <w:rPr>
          <w:rFonts w:ascii="Times New Roman" w:hAnsi="Times New Roman" w:cs="Times New Roman"/>
          <w:b/>
          <w:sz w:val="24"/>
          <w:szCs w:val="24"/>
          <w:lang w:val="ru-RU"/>
        </w:rPr>
      </w:pPr>
      <w:r w:rsidRPr="00736748">
        <w:rPr>
          <w:rFonts w:ascii="Times New Roman" w:eastAsia="Times New Roman" w:hAnsi="Times New Roman" w:cs="Times New Roman"/>
          <w:b/>
          <w:iCs/>
          <w:sz w:val="24"/>
          <w:szCs w:val="24"/>
          <w:lang w:val="ru-RU"/>
        </w:rPr>
        <w:t>Принципы реализации программы:</w:t>
      </w:r>
    </w:p>
    <w:p w:rsidR="00435D43" w:rsidRPr="00736748" w:rsidRDefault="00435D43" w:rsidP="00736748">
      <w:pPr>
        <w:spacing w:after="0" w:line="240" w:lineRule="auto"/>
        <w:jc w:val="both"/>
        <w:rPr>
          <w:rFonts w:ascii="Times New Roman" w:hAnsi="Times New Roman" w:cs="Times New Roman"/>
          <w:sz w:val="24"/>
          <w:szCs w:val="24"/>
          <w:lang w:val="ru-RU"/>
        </w:rPr>
      </w:pPr>
      <w:r w:rsidRPr="00736748">
        <w:rPr>
          <w:rFonts w:ascii="Times New Roman" w:eastAsia="Times New Roman" w:hAnsi="Times New Roman" w:cs="Times New Roman"/>
          <w:sz w:val="24"/>
          <w:szCs w:val="24"/>
          <w:lang w:val="ru-RU"/>
        </w:rPr>
        <w:t>Принцип приоритетности интересов обучающегося определяет отношение педагогов к помощи в развитии ребенку с учетом его индивидуальных образовательных потребностей. Принцип системности - обеспечивает единство всех элементов психологической и педагогической коррекционной работы: цели и задач, направлений осуществления и содержания, форм, методов и приемов организации, взаимодействия участников.</w:t>
      </w:r>
    </w:p>
    <w:p w:rsidR="00435D43" w:rsidRPr="00736748" w:rsidRDefault="00435D43" w:rsidP="00736748">
      <w:pPr>
        <w:spacing w:after="0" w:line="240" w:lineRule="auto"/>
        <w:jc w:val="both"/>
        <w:rPr>
          <w:rFonts w:ascii="Times New Roman" w:hAnsi="Times New Roman" w:cs="Times New Roman"/>
          <w:sz w:val="24"/>
          <w:szCs w:val="24"/>
          <w:lang w:val="ru-RU"/>
        </w:rPr>
      </w:pPr>
      <w:r w:rsidRPr="00736748">
        <w:rPr>
          <w:rFonts w:ascii="Times New Roman" w:eastAsia="Times New Roman" w:hAnsi="Times New Roman" w:cs="Times New Roman"/>
          <w:sz w:val="24"/>
          <w:szCs w:val="24"/>
          <w:lang w:val="ru-RU"/>
        </w:rPr>
        <w:t>Принцип непрерывности обеспечивает проведение коррекционной психологической работы на всем протяжении обучения школьников с учетом изменений в их личности.</w:t>
      </w:r>
    </w:p>
    <w:p w:rsidR="00435D43" w:rsidRPr="00736748" w:rsidRDefault="00435D43" w:rsidP="00736748">
      <w:pPr>
        <w:spacing w:after="0" w:line="240" w:lineRule="auto"/>
        <w:jc w:val="both"/>
        <w:rPr>
          <w:rFonts w:ascii="Times New Roman" w:hAnsi="Times New Roman" w:cs="Times New Roman"/>
          <w:sz w:val="24"/>
          <w:szCs w:val="24"/>
          <w:lang w:val="ru-RU"/>
        </w:rPr>
      </w:pPr>
      <w:r w:rsidRPr="00736748">
        <w:rPr>
          <w:rFonts w:ascii="Times New Roman" w:eastAsia="Times New Roman" w:hAnsi="Times New Roman" w:cs="Times New Roman"/>
          <w:sz w:val="24"/>
          <w:szCs w:val="24"/>
          <w:lang w:val="ru-RU"/>
        </w:rPr>
        <w:t>Принцип вариативности предполагает создание вариативных программ коррекционной работы с обучающимся с учетом их особых образовательных потребностей и возможностей психофизического развития.</w:t>
      </w:r>
    </w:p>
    <w:p w:rsidR="00435D43" w:rsidRPr="00736748" w:rsidRDefault="00435D43" w:rsidP="00736748">
      <w:pPr>
        <w:spacing w:after="0" w:line="240" w:lineRule="auto"/>
        <w:jc w:val="both"/>
        <w:rPr>
          <w:rFonts w:ascii="Times New Roman" w:hAnsi="Times New Roman" w:cs="Times New Roman"/>
          <w:sz w:val="24"/>
          <w:szCs w:val="24"/>
          <w:lang w:val="ru-RU"/>
        </w:rPr>
      </w:pPr>
      <w:r w:rsidRPr="00736748">
        <w:rPr>
          <w:rFonts w:ascii="Times New Roman" w:eastAsia="Times New Roman" w:hAnsi="Times New Roman" w:cs="Times New Roman"/>
          <w:sz w:val="24"/>
          <w:szCs w:val="24"/>
          <w:lang w:val="ru-RU"/>
        </w:rPr>
        <w:t>Принцип комплексности коррекционного воздействия предполагает необходимость всестороннего изучения обучающихся и предоставления квалифицированной помощи специалистов разного профиля с учетом их особых образовательных потребностей и возможностей психофизического развития на основе использования всего многообразия методов, техник и приемов коррекционной работы.</w:t>
      </w:r>
    </w:p>
    <w:p w:rsidR="00435D43" w:rsidRPr="00736748" w:rsidRDefault="00435D43" w:rsidP="00736748">
      <w:pPr>
        <w:spacing w:after="0" w:line="240" w:lineRule="auto"/>
        <w:jc w:val="both"/>
        <w:rPr>
          <w:rFonts w:ascii="Times New Roman" w:hAnsi="Times New Roman" w:cs="Times New Roman"/>
          <w:sz w:val="24"/>
          <w:szCs w:val="24"/>
          <w:lang w:val="ru-RU"/>
        </w:rPr>
      </w:pPr>
      <w:r w:rsidRPr="00736748">
        <w:rPr>
          <w:rFonts w:ascii="Times New Roman" w:eastAsia="Times New Roman" w:hAnsi="Times New Roman" w:cs="Times New Roman"/>
          <w:sz w:val="24"/>
          <w:szCs w:val="24"/>
          <w:lang w:val="ru-RU"/>
        </w:rPr>
        <w:t>Принцип сотрудничества с семьей основан на признании семьи как важного участника коррекционной работы, оказывающего существенное влияние на процесс развития ребенка и успешность его интеграции в общество.</w:t>
      </w:r>
    </w:p>
    <w:p w:rsidR="00AD10D9" w:rsidRPr="00736748" w:rsidRDefault="00AD10D9" w:rsidP="00736748">
      <w:pPr>
        <w:spacing w:after="0" w:line="240" w:lineRule="auto"/>
        <w:jc w:val="center"/>
        <w:rPr>
          <w:rFonts w:ascii="Times New Roman" w:eastAsia="Times New Roman" w:hAnsi="Times New Roman" w:cs="Times New Roman"/>
          <w:b/>
          <w:bCs/>
          <w:sz w:val="24"/>
          <w:szCs w:val="24"/>
          <w:lang w:val="ru-RU"/>
        </w:rPr>
      </w:pPr>
    </w:p>
    <w:p w:rsidR="00435D43" w:rsidRPr="00736748" w:rsidRDefault="00435D43" w:rsidP="00736748">
      <w:pPr>
        <w:spacing w:after="0" w:line="240" w:lineRule="auto"/>
        <w:jc w:val="center"/>
        <w:rPr>
          <w:rFonts w:ascii="Times New Roman" w:hAnsi="Times New Roman" w:cs="Times New Roman"/>
          <w:sz w:val="24"/>
          <w:szCs w:val="24"/>
          <w:lang w:val="ru-RU"/>
        </w:rPr>
      </w:pPr>
      <w:r w:rsidRPr="00736748">
        <w:rPr>
          <w:rFonts w:ascii="Times New Roman" w:eastAsia="Times New Roman" w:hAnsi="Times New Roman" w:cs="Times New Roman"/>
          <w:b/>
          <w:bCs/>
          <w:sz w:val="24"/>
          <w:szCs w:val="24"/>
          <w:lang w:val="ru-RU"/>
        </w:rPr>
        <w:t>Описание места коррекционного курса в учебном плане</w:t>
      </w:r>
    </w:p>
    <w:p w:rsidR="00435D43" w:rsidRPr="00736748" w:rsidRDefault="00435D43" w:rsidP="00736748">
      <w:pPr>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 xml:space="preserve">Данная коррекционно-развивающая программа для детей с ЗПР рассчитана на 4 года обучения. Объем программы составляет 30 часов в 1 классе, 30 часов во 2-4 классах (по 1 часу в неделю). Программа может быть использована как целиком, так и в качестве </w:t>
      </w:r>
      <w:r w:rsidRPr="00736748">
        <w:rPr>
          <w:rFonts w:ascii="Times New Roman" w:eastAsia="Times New Roman" w:hAnsi="Times New Roman" w:cs="Times New Roman"/>
          <w:sz w:val="24"/>
          <w:szCs w:val="24"/>
          <w:lang w:val="ru-RU"/>
        </w:rPr>
        <w:lastRenderedPageBreak/>
        <w:t>отдельно взятых блоков для отработки тех навыков, которые наиболее показаны учащемуся. Продолжительность занятия – 35-40 минут.</w:t>
      </w:r>
    </w:p>
    <w:p w:rsidR="00435D43" w:rsidRPr="00736748" w:rsidRDefault="00435D43" w:rsidP="00736748">
      <w:pPr>
        <w:spacing w:after="0" w:line="240" w:lineRule="auto"/>
        <w:jc w:val="center"/>
        <w:rPr>
          <w:rFonts w:ascii="Times New Roman" w:hAnsi="Times New Roman" w:cs="Times New Roman"/>
          <w:b/>
          <w:sz w:val="24"/>
          <w:szCs w:val="24"/>
          <w:lang w:val="ru-RU"/>
        </w:rPr>
      </w:pPr>
      <w:r w:rsidRPr="00736748">
        <w:rPr>
          <w:rFonts w:ascii="Times New Roman" w:eastAsia="Times New Roman" w:hAnsi="Times New Roman" w:cs="Times New Roman"/>
          <w:b/>
          <w:iCs/>
          <w:sz w:val="24"/>
          <w:szCs w:val="24"/>
          <w:lang w:val="ru-RU"/>
        </w:rPr>
        <w:t>Структура занятия:</w:t>
      </w:r>
    </w:p>
    <w:p w:rsidR="00435D43" w:rsidRPr="00736748" w:rsidRDefault="00435D43" w:rsidP="00736748">
      <w:pPr>
        <w:spacing w:after="0" w:line="240" w:lineRule="auto"/>
        <w:jc w:val="both"/>
        <w:rPr>
          <w:rFonts w:ascii="Times New Roman" w:hAnsi="Times New Roman" w:cs="Times New Roman"/>
          <w:sz w:val="24"/>
          <w:szCs w:val="24"/>
          <w:lang w:val="ru-RU"/>
        </w:rPr>
      </w:pPr>
      <w:r w:rsidRPr="00736748">
        <w:rPr>
          <w:rFonts w:ascii="Times New Roman" w:eastAsia="Times New Roman" w:hAnsi="Times New Roman" w:cs="Times New Roman"/>
          <w:sz w:val="24"/>
          <w:szCs w:val="24"/>
          <w:lang w:val="ru-RU"/>
        </w:rPr>
        <w:t>Материал каждого занятия рассчитан на 35минут.</w:t>
      </w:r>
    </w:p>
    <w:p w:rsidR="00435D43" w:rsidRPr="00736748" w:rsidRDefault="00435D43" w:rsidP="00736748">
      <w:pPr>
        <w:tabs>
          <w:tab w:val="left" w:pos="993"/>
        </w:tabs>
        <w:spacing w:after="0" w:line="240" w:lineRule="auto"/>
        <w:jc w:val="both"/>
        <w:rPr>
          <w:rFonts w:ascii="Times New Roman" w:hAnsi="Times New Roman" w:cs="Times New Roman"/>
          <w:sz w:val="24"/>
          <w:szCs w:val="24"/>
          <w:lang w:val="ru-RU"/>
        </w:rPr>
      </w:pPr>
      <w:r w:rsidRPr="00736748">
        <w:rPr>
          <w:rFonts w:ascii="Times New Roman" w:eastAsia="Times New Roman" w:hAnsi="Times New Roman" w:cs="Times New Roman"/>
          <w:sz w:val="24"/>
          <w:szCs w:val="24"/>
          <w:lang w:val="ru-RU"/>
        </w:rPr>
        <w:t>1.Психогимнастика (1-2 минуты). Выполнение упражнений для улучшения мозговой деятельности является важной частью занятия. Исследования учёных убедительно доказывают, что под влиянием физических упражнений улучшаются показатели различных психических процессов, лежащих в основе творческой деятельности: увеличивается объём памяти, повышается устойчивость внимания, ускоряется решение элементарных интеллектуальных задач, убыстряются психомоторные процессы.</w:t>
      </w:r>
    </w:p>
    <w:p w:rsidR="00435D43" w:rsidRPr="00736748" w:rsidRDefault="00435D43" w:rsidP="009B109C">
      <w:pPr>
        <w:numPr>
          <w:ilvl w:val="0"/>
          <w:numId w:val="16"/>
        </w:numPr>
        <w:tabs>
          <w:tab w:val="left" w:pos="283"/>
          <w:tab w:val="left" w:pos="993"/>
        </w:tabs>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Разминка (3—5 минут). Основной задачей данного этапа является создание у ребят определённого положительного эмоционального фона, включение в работу. Поэтому вопросы разминки достаточно лёгкие, способные вызвать интерес и рассчитанные на сообразительность, быстроту реакции, окрашенные немалой долей юмора. Но они, же и подготавливают ребёнка к активной учебно-познавательной деятельности.</w:t>
      </w:r>
    </w:p>
    <w:p w:rsidR="00435D43" w:rsidRPr="00736748" w:rsidRDefault="00435D43" w:rsidP="009B109C">
      <w:pPr>
        <w:numPr>
          <w:ilvl w:val="0"/>
          <w:numId w:val="16"/>
        </w:numPr>
        <w:tabs>
          <w:tab w:val="left" w:pos="485"/>
          <w:tab w:val="left" w:pos="993"/>
        </w:tabs>
        <w:spacing w:after="0" w:line="240" w:lineRule="auto"/>
        <w:jc w:val="both"/>
        <w:rPr>
          <w:rFonts w:ascii="Times New Roman" w:hAnsi="Times New Roman" w:cs="Times New Roman"/>
          <w:sz w:val="24"/>
          <w:szCs w:val="24"/>
          <w:lang w:val="ru-RU"/>
        </w:rPr>
      </w:pPr>
      <w:r w:rsidRPr="00736748">
        <w:rPr>
          <w:rFonts w:ascii="Times New Roman" w:eastAsia="Times New Roman" w:hAnsi="Times New Roman" w:cs="Times New Roman"/>
          <w:sz w:val="24"/>
          <w:szCs w:val="24"/>
          <w:lang w:val="ru-RU"/>
        </w:rPr>
        <w:t>Тренировка психических механизмов, лежащих в основе познавательных способностей: памяти, внимания, воображения, мышления (10—15 минут). Задания, используемые, на этом этапе занятия не только способствуют развитию этих столь необходимых качеств, но и позволяют, неся соответствующую дидактическую нагрузку, углублять знания ребят, разнообразить методы и приёмы познавательной деятельности, выполнять творческие упражнения. Все задания подобраны так, что степень их трудности увеличивается от занятия к занятию.</w:t>
      </w:r>
    </w:p>
    <w:p w:rsidR="00435D43" w:rsidRPr="00736748" w:rsidRDefault="00435D43" w:rsidP="009B109C">
      <w:pPr>
        <w:numPr>
          <w:ilvl w:val="0"/>
          <w:numId w:val="17"/>
        </w:numPr>
        <w:tabs>
          <w:tab w:val="left" w:pos="273"/>
          <w:tab w:val="left" w:pos="993"/>
        </w:tabs>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Весёлая переменка (3-5 минут). Динамическая пауза, проводимая на занятиях, не только развивает двигательную сферу ребёнка, но и способствует развитию умения выполнять несколько различных заданий одновременно.</w:t>
      </w:r>
    </w:p>
    <w:p w:rsidR="00435D43" w:rsidRPr="00736748" w:rsidRDefault="00435D43" w:rsidP="009B109C">
      <w:pPr>
        <w:numPr>
          <w:ilvl w:val="0"/>
          <w:numId w:val="17"/>
        </w:numPr>
        <w:tabs>
          <w:tab w:val="left" w:pos="240"/>
          <w:tab w:val="left" w:pos="993"/>
        </w:tabs>
        <w:spacing w:after="0" w:line="240" w:lineRule="auto"/>
        <w:jc w:val="both"/>
        <w:rPr>
          <w:rFonts w:ascii="Times New Roman" w:hAnsi="Times New Roman" w:cs="Times New Roman"/>
          <w:sz w:val="24"/>
          <w:szCs w:val="24"/>
          <w:lang w:val="ru-RU"/>
        </w:rPr>
      </w:pPr>
      <w:r w:rsidRPr="00736748">
        <w:rPr>
          <w:rFonts w:ascii="Times New Roman" w:eastAsia="Times New Roman" w:hAnsi="Times New Roman" w:cs="Times New Roman"/>
          <w:sz w:val="24"/>
          <w:szCs w:val="24"/>
          <w:lang w:val="ru-RU"/>
        </w:rPr>
        <w:t>Логические поисковые задания (5-10 минут). На данном этапе предлагаются задания, обучающие детей: наблюдать, сравнивать, обобщать, находить закономерности, строить простейшие предположения, проверять их, делать выводы, «добывать» новую информацию, решать кроссворды, пользоваться выразительными средствами русского языка.</w:t>
      </w:r>
    </w:p>
    <w:p w:rsidR="00435D43" w:rsidRPr="00736748" w:rsidRDefault="00435D43" w:rsidP="00736748">
      <w:pPr>
        <w:tabs>
          <w:tab w:val="left" w:pos="993"/>
        </w:tabs>
        <w:spacing w:after="0" w:line="240" w:lineRule="auto"/>
        <w:jc w:val="center"/>
        <w:rPr>
          <w:rFonts w:ascii="Times New Roman" w:eastAsia="Times New Roman" w:hAnsi="Times New Roman" w:cs="Times New Roman"/>
          <w:b/>
          <w:bCs/>
          <w:sz w:val="24"/>
          <w:szCs w:val="24"/>
          <w:lang w:val="ru-RU"/>
        </w:rPr>
      </w:pPr>
      <w:r w:rsidRPr="00736748">
        <w:rPr>
          <w:rFonts w:ascii="Times New Roman" w:eastAsia="Times New Roman" w:hAnsi="Times New Roman" w:cs="Times New Roman"/>
          <w:b/>
          <w:bCs/>
          <w:sz w:val="24"/>
          <w:szCs w:val="24"/>
          <w:lang w:val="ru-RU"/>
        </w:rPr>
        <w:t>Описание ценностных ориентиров содержания коррекционного курса</w:t>
      </w:r>
    </w:p>
    <w:p w:rsidR="00435D43" w:rsidRPr="00736748" w:rsidRDefault="00435D43" w:rsidP="00736748">
      <w:pPr>
        <w:tabs>
          <w:tab w:val="left" w:pos="720"/>
          <w:tab w:val="left" w:pos="993"/>
        </w:tabs>
        <w:spacing w:after="0" w:line="240" w:lineRule="auto"/>
        <w:jc w:val="both"/>
        <w:rPr>
          <w:rFonts w:ascii="Times New Roman" w:eastAsia="Symbol" w:hAnsi="Times New Roman" w:cs="Times New Roman"/>
          <w:sz w:val="24"/>
          <w:szCs w:val="24"/>
          <w:lang w:val="ru-RU"/>
        </w:rPr>
      </w:pPr>
      <w:r w:rsidRPr="00736748">
        <w:rPr>
          <w:rFonts w:ascii="Times New Roman" w:eastAsia="Times New Roman" w:hAnsi="Times New Roman" w:cs="Times New Roman"/>
          <w:iCs/>
          <w:sz w:val="24"/>
          <w:szCs w:val="24"/>
          <w:lang w:val="ru-RU"/>
        </w:rPr>
        <w:t xml:space="preserve">Формирование психологических условий развития общения, сотрудничества </w:t>
      </w:r>
      <w:r w:rsidRPr="00736748">
        <w:rPr>
          <w:rFonts w:ascii="Times New Roman" w:eastAsia="Times New Roman" w:hAnsi="Times New Roman" w:cs="Times New Roman"/>
          <w:sz w:val="24"/>
          <w:szCs w:val="24"/>
          <w:lang w:val="ru-RU"/>
        </w:rPr>
        <w:t>на</w:t>
      </w:r>
      <w:r w:rsidR="008B1F81">
        <w:rPr>
          <w:rFonts w:ascii="Times New Roman" w:eastAsia="Times New Roman" w:hAnsi="Times New Roman" w:cs="Times New Roman"/>
          <w:sz w:val="24"/>
          <w:szCs w:val="24"/>
          <w:lang w:val="ru-RU"/>
        </w:rPr>
        <w:t xml:space="preserve"> </w:t>
      </w:r>
      <w:r w:rsidRPr="00736748">
        <w:rPr>
          <w:rFonts w:ascii="Times New Roman" w:eastAsia="Times New Roman" w:hAnsi="Times New Roman" w:cs="Times New Roman"/>
          <w:sz w:val="24"/>
          <w:szCs w:val="24"/>
          <w:lang w:val="ru-RU"/>
        </w:rPr>
        <w:t>основе:</w:t>
      </w:r>
    </w:p>
    <w:p w:rsidR="00435D43" w:rsidRPr="00736748" w:rsidRDefault="00EF5353" w:rsidP="00736748">
      <w:pPr>
        <w:tabs>
          <w:tab w:val="left" w:pos="859"/>
          <w:tab w:val="left" w:pos="993"/>
        </w:tabs>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w:t>
      </w:r>
      <w:r w:rsidR="00435D43" w:rsidRPr="00736748">
        <w:rPr>
          <w:rFonts w:ascii="Times New Roman" w:eastAsia="Times New Roman" w:hAnsi="Times New Roman" w:cs="Times New Roman"/>
          <w:sz w:val="24"/>
          <w:szCs w:val="24"/>
          <w:lang w:val="ru-RU"/>
        </w:rPr>
        <w:t>доброжелательности, доверия и внимания к людям, готовности к сотрудничеству и дружбе, оказанию помощи тем, кто в ней нуждается;</w:t>
      </w:r>
    </w:p>
    <w:p w:rsidR="00435D43" w:rsidRPr="00736748" w:rsidRDefault="00EF5353" w:rsidP="00736748">
      <w:pPr>
        <w:tabs>
          <w:tab w:val="left" w:pos="862"/>
          <w:tab w:val="left" w:pos="993"/>
        </w:tabs>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w:t>
      </w:r>
      <w:r w:rsidR="00435D43" w:rsidRPr="00736748">
        <w:rPr>
          <w:rFonts w:ascii="Times New Roman" w:eastAsia="Times New Roman" w:hAnsi="Times New Roman" w:cs="Times New Roman"/>
          <w:sz w:val="24"/>
          <w:szCs w:val="24"/>
          <w:lang w:val="ru-RU"/>
        </w:rPr>
        <w:t>уважения к окружающим – умения слушать и слышать партнера, признать право каждого на собственное мнение и принимать решения с учетом позиций всех участников;</w:t>
      </w:r>
    </w:p>
    <w:p w:rsidR="00435D43" w:rsidRPr="00736748" w:rsidRDefault="00435D43" w:rsidP="00736748">
      <w:pPr>
        <w:tabs>
          <w:tab w:val="left" w:pos="720"/>
          <w:tab w:val="left" w:pos="993"/>
        </w:tabs>
        <w:spacing w:after="0" w:line="240" w:lineRule="auto"/>
        <w:jc w:val="both"/>
        <w:rPr>
          <w:rFonts w:ascii="Times New Roman" w:eastAsia="Symbol" w:hAnsi="Times New Roman" w:cs="Times New Roman"/>
          <w:sz w:val="24"/>
          <w:szCs w:val="24"/>
          <w:lang w:val="ru-RU"/>
        </w:rPr>
      </w:pPr>
      <w:r w:rsidRPr="00736748">
        <w:rPr>
          <w:rFonts w:ascii="Times New Roman" w:eastAsia="Times New Roman" w:hAnsi="Times New Roman" w:cs="Times New Roman"/>
          <w:iCs/>
          <w:sz w:val="24"/>
          <w:szCs w:val="24"/>
          <w:lang w:val="ru-RU"/>
        </w:rPr>
        <w:t xml:space="preserve">Развитие ценностно-смысловой сферы личности </w:t>
      </w:r>
      <w:r w:rsidRPr="00736748">
        <w:rPr>
          <w:rFonts w:ascii="Times New Roman" w:eastAsia="Times New Roman" w:hAnsi="Times New Roman" w:cs="Times New Roman"/>
          <w:sz w:val="24"/>
          <w:szCs w:val="24"/>
          <w:lang w:val="ru-RU"/>
        </w:rPr>
        <w:t>на основе общечеловеческих</w:t>
      </w:r>
      <w:r w:rsidR="008B1F81">
        <w:rPr>
          <w:rFonts w:ascii="Times New Roman" w:eastAsia="Times New Roman" w:hAnsi="Times New Roman" w:cs="Times New Roman"/>
          <w:sz w:val="24"/>
          <w:szCs w:val="24"/>
          <w:lang w:val="ru-RU"/>
        </w:rPr>
        <w:t xml:space="preserve"> </w:t>
      </w:r>
      <w:r w:rsidRPr="00736748">
        <w:rPr>
          <w:rFonts w:ascii="Times New Roman" w:eastAsia="Times New Roman" w:hAnsi="Times New Roman" w:cs="Times New Roman"/>
          <w:sz w:val="24"/>
          <w:szCs w:val="24"/>
          <w:lang w:val="ru-RU"/>
        </w:rPr>
        <w:t>принципов нравственности и гуманизма:</w:t>
      </w:r>
    </w:p>
    <w:p w:rsidR="00435D43" w:rsidRPr="00736748" w:rsidRDefault="00EF5353" w:rsidP="00736748">
      <w:pPr>
        <w:tabs>
          <w:tab w:val="left" w:pos="859"/>
          <w:tab w:val="left" w:pos="993"/>
        </w:tabs>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w:t>
      </w:r>
      <w:r w:rsidR="00435D43" w:rsidRPr="00736748">
        <w:rPr>
          <w:rFonts w:ascii="Times New Roman" w:eastAsia="Times New Roman" w:hAnsi="Times New Roman" w:cs="Times New Roman"/>
          <w:sz w:val="24"/>
          <w:szCs w:val="24"/>
          <w:lang w:val="ru-RU"/>
        </w:rPr>
        <w:t>принятия и уважения ценностей семьи и образовательного учреждения, коллектива и общества и стремления следовать им;</w:t>
      </w:r>
    </w:p>
    <w:p w:rsidR="00435D43" w:rsidRPr="00736748" w:rsidRDefault="00EF5353" w:rsidP="00736748">
      <w:pPr>
        <w:tabs>
          <w:tab w:val="left" w:pos="859"/>
          <w:tab w:val="left" w:pos="993"/>
        </w:tabs>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w:t>
      </w:r>
      <w:r w:rsidR="00435D43" w:rsidRPr="00736748">
        <w:rPr>
          <w:rFonts w:ascii="Times New Roman" w:eastAsia="Times New Roman" w:hAnsi="Times New Roman" w:cs="Times New Roman"/>
          <w:sz w:val="24"/>
          <w:szCs w:val="24"/>
          <w:lang w:val="ru-RU"/>
        </w:rPr>
        <w:t>ориентации в нравственном содержании и смысле, как собственных поступков, так и поступков окружающих людей, развития этических чувств (стыда, вины, совести) как регуляторов морального поведения;</w:t>
      </w:r>
    </w:p>
    <w:p w:rsidR="00435D43" w:rsidRPr="00736748" w:rsidRDefault="00435D43" w:rsidP="00736748">
      <w:pPr>
        <w:tabs>
          <w:tab w:val="left" w:pos="720"/>
          <w:tab w:val="left" w:pos="993"/>
        </w:tabs>
        <w:spacing w:after="0" w:line="240" w:lineRule="auto"/>
        <w:jc w:val="both"/>
        <w:rPr>
          <w:rFonts w:ascii="Times New Roman" w:eastAsia="Symbol" w:hAnsi="Times New Roman" w:cs="Times New Roman"/>
          <w:sz w:val="24"/>
          <w:szCs w:val="24"/>
          <w:lang w:val="ru-RU"/>
        </w:rPr>
      </w:pPr>
      <w:r w:rsidRPr="00736748">
        <w:rPr>
          <w:rFonts w:ascii="Times New Roman" w:eastAsia="Times New Roman" w:hAnsi="Times New Roman" w:cs="Times New Roman"/>
          <w:iCs/>
          <w:sz w:val="24"/>
          <w:szCs w:val="24"/>
          <w:lang w:val="ru-RU"/>
        </w:rPr>
        <w:t xml:space="preserve">Развитие умения учиться </w:t>
      </w:r>
      <w:r w:rsidRPr="00736748">
        <w:rPr>
          <w:rFonts w:ascii="Times New Roman" w:eastAsia="Times New Roman" w:hAnsi="Times New Roman" w:cs="Times New Roman"/>
          <w:sz w:val="24"/>
          <w:szCs w:val="24"/>
          <w:lang w:val="ru-RU"/>
        </w:rPr>
        <w:t>как первого шага к самообразованию и самовоспитанию,</w:t>
      </w:r>
      <w:r w:rsidR="008B1F81">
        <w:rPr>
          <w:rFonts w:ascii="Times New Roman" w:eastAsia="Times New Roman" w:hAnsi="Times New Roman" w:cs="Times New Roman"/>
          <w:sz w:val="24"/>
          <w:szCs w:val="24"/>
          <w:lang w:val="ru-RU"/>
        </w:rPr>
        <w:t xml:space="preserve"> </w:t>
      </w:r>
      <w:r w:rsidRPr="00736748">
        <w:rPr>
          <w:rFonts w:ascii="Times New Roman" w:eastAsia="Times New Roman" w:hAnsi="Times New Roman" w:cs="Times New Roman"/>
          <w:sz w:val="24"/>
          <w:szCs w:val="24"/>
          <w:lang w:val="ru-RU"/>
        </w:rPr>
        <w:t>а</w:t>
      </w:r>
      <w:r w:rsidR="008B1F81">
        <w:rPr>
          <w:rFonts w:ascii="Times New Roman" w:eastAsia="Times New Roman" w:hAnsi="Times New Roman" w:cs="Times New Roman"/>
          <w:sz w:val="24"/>
          <w:szCs w:val="24"/>
          <w:lang w:val="ru-RU"/>
        </w:rPr>
        <w:t xml:space="preserve"> </w:t>
      </w:r>
      <w:r w:rsidRPr="00736748">
        <w:rPr>
          <w:rFonts w:ascii="Times New Roman" w:eastAsia="Times New Roman" w:hAnsi="Times New Roman" w:cs="Times New Roman"/>
          <w:sz w:val="24"/>
          <w:szCs w:val="24"/>
          <w:lang w:val="ru-RU"/>
        </w:rPr>
        <w:t>именно:</w:t>
      </w:r>
    </w:p>
    <w:p w:rsidR="00435D43" w:rsidRPr="00736748" w:rsidRDefault="00EF5353" w:rsidP="00736748">
      <w:pPr>
        <w:tabs>
          <w:tab w:val="left" w:pos="859"/>
          <w:tab w:val="left" w:pos="993"/>
        </w:tabs>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w:t>
      </w:r>
      <w:r w:rsidR="00435D43" w:rsidRPr="00736748">
        <w:rPr>
          <w:rFonts w:ascii="Times New Roman" w:eastAsia="Times New Roman" w:hAnsi="Times New Roman" w:cs="Times New Roman"/>
          <w:sz w:val="24"/>
          <w:szCs w:val="24"/>
          <w:lang w:val="ru-RU"/>
        </w:rPr>
        <w:t>развитие широких познавательных интересов, инициативы и любознательности, мотивов познания и творчества;</w:t>
      </w:r>
    </w:p>
    <w:p w:rsidR="00435D43" w:rsidRPr="00736748" w:rsidRDefault="00EF5353" w:rsidP="00736748">
      <w:pPr>
        <w:tabs>
          <w:tab w:val="left" w:pos="860"/>
          <w:tab w:val="left" w:pos="993"/>
        </w:tabs>
        <w:spacing w:after="0" w:line="240" w:lineRule="auto"/>
        <w:jc w:val="both"/>
        <w:rPr>
          <w:rFonts w:ascii="Times New Roman" w:hAnsi="Times New Roman" w:cs="Times New Roman"/>
          <w:sz w:val="24"/>
          <w:szCs w:val="24"/>
          <w:lang w:val="ru-RU"/>
        </w:rPr>
      </w:pPr>
      <w:r w:rsidRPr="00736748">
        <w:rPr>
          <w:rFonts w:ascii="Times New Roman" w:eastAsia="Times New Roman" w:hAnsi="Times New Roman" w:cs="Times New Roman"/>
          <w:sz w:val="24"/>
          <w:szCs w:val="24"/>
          <w:lang w:val="ru-RU"/>
        </w:rPr>
        <w:t>-</w:t>
      </w:r>
      <w:r w:rsidR="00435D43" w:rsidRPr="00736748">
        <w:rPr>
          <w:rFonts w:ascii="Times New Roman" w:eastAsia="Times New Roman" w:hAnsi="Times New Roman" w:cs="Times New Roman"/>
          <w:sz w:val="24"/>
          <w:szCs w:val="24"/>
          <w:lang w:val="ru-RU"/>
        </w:rPr>
        <w:t>формирование умения учиться и способности к организации своей деятельности (планированию, контролю, оценке);</w:t>
      </w:r>
    </w:p>
    <w:p w:rsidR="00435D43" w:rsidRPr="00736748" w:rsidRDefault="00435D43" w:rsidP="00736748">
      <w:pPr>
        <w:tabs>
          <w:tab w:val="left" w:pos="720"/>
          <w:tab w:val="left" w:pos="993"/>
        </w:tabs>
        <w:spacing w:after="0" w:line="240" w:lineRule="auto"/>
        <w:jc w:val="both"/>
        <w:rPr>
          <w:rFonts w:ascii="Times New Roman" w:eastAsia="Symbol" w:hAnsi="Times New Roman" w:cs="Times New Roman"/>
          <w:sz w:val="24"/>
          <w:szCs w:val="24"/>
          <w:lang w:val="ru-RU"/>
        </w:rPr>
      </w:pPr>
      <w:r w:rsidRPr="00736748">
        <w:rPr>
          <w:rFonts w:ascii="Times New Roman" w:eastAsia="Times New Roman" w:hAnsi="Times New Roman" w:cs="Times New Roman"/>
          <w:iCs/>
          <w:sz w:val="24"/>
          <w:szCs w:val="24"/>
          <w:lang w:val="ru-RU"/>
        </w:rPr>
        <w:t xml:space="preserve">Развитие самостоятельности, инициативы и ответственности личности </w:t>
      </w:r>
      <w:r w:rsidRPr="00736748">
        <w:rPr>
          <w:rFonts w:ascii="Times New Roman" w:eastAsia="Times New Roman" w:hAnsi="Times New Roman" w:cs="Times New Roman"/>
          <w:sz w:val="24"/>
          <w:szCs w:val="24"/>
          <w:lang w:val="ru-RU"/>
        </w:rPr>
        <w:t>какусловия ее самоактуализации:</w:t>
      </w:r>
    </w:p>
    <w:p w:rsidR="00435D43" w:rsidRPr="00736748" w:rsidRDefault="00EF5353" w:rsidP="00736748">
      <w:pPr>
        <w:tabs>
          <w:tab w:val="left" w:pos="859"/>
          <w:tab w:val="left" w:pos="993"/>
        </w:tabs>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lastRenderedPageBreak/>
        <w:t>-</w:t>
      </w:r>
      <w:r w:rsidR="00435D43" w:rsidRPr="00736748">
        <w:rPr>
          <w:rFonts w:ascii="Times New Roman" w:eastAsia="Times New Roman" w:hAnsi="Times New Roman" w:cs="Times New Roman"/>
          <w:sz w:val="24"/>
          <w:szCs w:val="24"/>
          <w:lang w:val="ru-RU"/>
        </w:rPr>
        <w:t>формирование самоуважения и эмоционально-положительного отношения к самому себе, готовности открыто выражать и отстаивать свою позицию, критичности к своим поступкам и умения их адекватно их оценивать;</w:t>
      </w:r>
    </w:p>
    <w:p w:rsidR="00435D43" w:rsidRPr="00736748" w:rsidRDefault="00EF5353" w:rsidP="00736748">
      <w:pPr>
        <w:tabs>
          <w:tab w:val="left" w:pos="859"/>
          <w:tab w:val="left" w:pos="993"/>
        </w:tabs>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w:t>
      </w:r>
      <w:r w:rsidR="00435D43" w:rsidRPr="00736748">
        <w:rPr>
          <w:rFonts w:ascii="Times New Roman" w:eastAsia="Times New Roman" w:hAnsi="Times New Roman" w:cs="Times New Roman"/>
          <w:sz w:val="24"/>
          <w:szCs w:val="24"/>
          <w:lang w:val="ru-RU"/>
        </w:rPr>
        <w:t>развитие готовности к самостоятельным поступкам и действиям, ответственности за их результаты;</w:t>
      </w:r>
    </w:p>
    <w:p w:rsidR="00435D43" w:rsidRPr="00736748" w:rsidRDefault="00EF5353" w:rsidP="00736748">
      <w:pPr>
        <w:tabs>
          <w:tab w:val="left" w:pos="859"/>
          <w:tab w:val="left" w:pos="993"/>
        </w:tabs>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w:t>
      </w:r>
      <w:r w:rsidR="00435D43" w:rsidRPr="00736748">
        <w:rPr>
          <w:rFonts w:ascii="Times New Roman" w:eastAsia="Times New Roman" w:hAnsi="Times New Roman" w:cs="Times New Roman"/>
          <w:sz w:val="24"/>
          <w:szCs w:val="24"/>
          <w:lang w:val="ru-RU"/>
        </w:rPr>
        <w:t>формирование целеустремленности и настойчивости в достижении целей, готовности к преодолению трудностей и жизненного оптимизма.</w:t>
      </w:r>
    </w:p>
    <w:p w:rsidR="00EF5353" w:rsidRPr="00736748" w:rsidRDefault="00435D43" w:rsidP="00736748">
      <w:pPr>
        <w:tabs>
          <w:tab w:val="left" w:pos="993"/>
        </w:tabs>
        <w:spacing w:after="0" w:line="240" w:lineRule="auto"/>
        <w:jc w:val="center"/>
        <w:rPr>
          <w:rFonts w:ascii="Times New Roman" w:eastAsia="Times New Roman" w:hAnsi="Times New Roman" w:cs="Times New Roman"/>
          <w:b/>
          <w:bCs/>
          <w:sz w:val="24"/>
          <w:szCs w:val="24"/>
          <w:lang w:val="ru-RU"/>
        </w:rPr>
      </w:pPr>
      <w:r w:rsidRPr="00736748">
        <w:rPr>
          <w:rFonts w:ascii="Times New Roman" w:eastAsia="Times New Roman" w:hAnsi="Times New Roman" w:cs="Times New Roman"/>
          <w:b/>
          <w:bCs/>
          <w:sz w:val="24"/>
          <w:szCs w:val="24"/>
          <w:lang w:val="ru-RU"/>
        </w:rPr>
        <w:t xml:space="preserve">Личностные, предметные, метапредметные результаты освоения </w:t>
      </w:r>
    </w:p>
    <w:p w:rsidR="00435D43" w:rsidRPr="00736748" w:rsidRDefault="00435D43" w:rsidP="00736748">
      <w:pPr>
        <w:tabs>
          <w:tab w:val="left" w:pos="993"/>
        </w:tabs>
        <w:spacing w:after="0" w:line="240" w:lineRule="auto"/>
        <w:jc w:val="center"/>
        <w:rPr>
          <w:rFonts w:ascii="Times New Roman" w:hAnsi="Times New Roman" w:cs="Times New Roman"/>
          <w:sz w:val="24"/>
          <w:szCs w:val="24"/>
          <w:lang w:val="ru-RU"/>
        </w:rPr>
      </w:pPr>
      <w:r w:rsidRPr="00736748">
        <w:rPr>
          <w:rFonts w:ascii="Times New Roman" w:eastAsia="Times New Roman" w:hAnsi="Times New Roman" w:cs="Times New Roman"/>
          <w:b/>
          <w:bCs/>
          <w:sz w:val="24"/>
          <w:szCs w:val="24"/>
          <w:lang w:val="ru-RU"/>
        </w:rPr>
        <w:t>коррекционного курса</w:t>
      </w:r>
    </w:p>
    <w:p w:rsidR="00435D43" w:rsidRPr="00736748" w:rsidRDefault="00435D43" w:rsidP="00736748">
      <w:pPr>
        <w:tabs>
          <w:tab w:val="left" w:pos="993"/>
        </w:tabs>
        <w:spacing w:after="0" w:line="240" w:lineRule="auto"/>
        <w:jc w:val="both"/>
        <w:rPr>
          <w:rFonts w:ascii="Times New Roman" w:hAnsi="Times New Roman" w:cs="Times New Roman"/>
          <w:sz w:val="24"/>
          <w:szCs w:val="24"/>
          <w:lang w:val="ru-RU"/>
        </w:rPr>
      </w:pPr>
      <w:r w:rsidRPr="00736748">
        <w:rPr>
          <w:rFonts w:ascii="Times New Roman" w:eastAsia="Times New Roman" w:hAnsi="Times New Roman" w:cs="Times New Roman"/>
          <w:sz w:val="24"/>
          <w:szCs w:val="24"/>
          <w:lang w:val="ru-RU"/>
        </w:rPr>
        <w:t>Личностными результатами являются следующие знания и умения:</w:t>
      </w:r>
    </w:p>
    <w:p w:rsidR="00435D43" w:rsidRPr="00736748" w:rsidRDefault="00435D43" w:rsidP="00736748">
      <w:pPr>
        <w:tabs>
          <w:tab w:val="left" w:pos="708"/>
          <w:tab w:val="left" w:pos="993"/>
        </w:tabs>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Оценивать поступки людей, уметь соотносить поступки и события с принятыми этическими принципами,</w:t>
      </w:r>
    </w:p>
    <w:p w:rsidR="00435D43" w:rsidRPr="00736748" w:rsidRDefault="00435D43" w:rsidP="00736748">
      <w:pPr>
        <w:tabs>
          <w:tab w:val="left" w:pos="700"/>
          <w:tab w:val="left" w:pos="993"/>
        </w:tabs>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Знание моральных норм;</w:t>
      </w:r>
    </w:p>
    <w:p w:rsidR="00435D43" w:rsidRPr="00736748" w:rsidRDefault="00EF5353" w:rsidP="00736748">
      <w:pPr>
        <w:tabs>
          <w:tab w:val="left" w:pos="700"/>
          <w:tab w:val="left" w:pos="993"/>
        </w:tabs>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Р</w:t>
      </w:r>
      <w:r w:rsidR="00435D43" w:rsidRPr="00736748">
        <w:rPr>
          <w:rFonts w:ascii="Times New Roman" w:eastAsia="Times New Roman" w:hAnsi="Times New Roman" w:cs="Times New Roman"/>
          <w:sz w:val="24"/>
          <w:szCs w:val="24"/>
          <w:lang w:val="ru-RU"/>
        </w:rPr>
        <w:t>азвитие познавательных интересов;</w:t>
      </w:r>
    </w:p>
    <w:p w:rsidR="00435D43" w:rsidRPr="00736748" w:rsidRDefault="00435D43" w:rsidP="00736748">
      <w:pPr>
        <w:tabs>
          <w:tab w:val="left" w:pos="700"/>
          <w:tab w:val="left" w:pos="993"/>
        </w:tabs>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Становление сферы регуляции.</w:t>
      </w:r>
    </w:p>
    <w:p w:rsidR="00435D43" w:rsidRPr="00736748" w:rsidRDefault="00435D43" w:rsidP="00736748">
      <w:pPr>
        <w:tabs>
          <w:tab w:val="left" w:pos="993"/>
        </w:tabs>
        <w:spacing w:after="0" w:line="240" w:lineRule="auto"/>
        <w:jc w:val="both"/>
        <w:rPr>
          <w:rFonts w:ascii="Times New Roman" w:hAnsi="Times New Roman" w:cs="Times New Roman"/>
          <w:sz w:val="24"/>
          <w:szCs w:val="24"/>
          <w:lang w:val="ru-RU"/>
        </w:rPr>
      </w:pPr>
      <w:r w:rsidRPr="00736748">
        <w:rPr>
          <w:rFonts w:ascii="Times New Roman" w:eastAsia="Times New Roman" w:hAnsi="Times New Roman" w:cs="Times New Roman"/>
          <w:sz w:val="24"/>
          <w:szCs w:val="24"/>
          <w:lang w:val="ru-RU"/>
        </w:rPr>
        <w:t>Средством достижения этих результатов служат: игры и задания, развивающие психологические процессы; развитие смыслообразования, развитие самопознания, психотерапевтические сказки.</w:t>
      </w:r>
    </w:p>
    <w:p w:rsidR="00435D43" w:rsidRPr="00736748" w:rsidRDefault="00435D43" w:rsidP="00736748">
      <w:pPr>
        <w:tabs>
          <w:tab w:val="left" w:pos="993"/>
        </w:tabs>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Метапредметными результатами является формирование УУД:</w:t>
      </w:r>
    </w:p>
    <w:p w:rsidR="00435D43" w:rsidRPr="00736748" w:rsidRDefault="00435D43" w:rsidP="00736748">
      <w:pPr>
        <w:tabs>
          <w:tab w:val="left" w:pos="993"/>
        </w:tabs>
        <w:spacing w:after="0" w:line="240" w:lineRule="auto"/>
        <w:jc w:val="center"/>
        <w:rPr>
          <w:rFonts w:ascii="Times New Roman" w:hAnsi="Times New Roman" w:cs="Times New Roman"/>
          <w:b/>
          <w:sz w:val="24"/>
          <w:szCs w:val="24"/>
          <w:lang w:val="ru-RU"/>
        </w:rPr>
      </w:pPr>
      <w:r w:rsidRPr="00736748">
        <w:rPr>
          <w:rFonts w:ascii="Times New Roman" w:eastAsia="Times New Roman" w:hAnsi="Times New Roman" w:cs="Times New Roman"/>
          <w:b/>
          <w:sz w:val="24"/>
          <w:szCs w:val="24"/>
          <w:lang w:val="ru-RU"/>
        </w:rPr>
        <w:t>Регулятивные УУД</w:t>
      </w:r>
    </w:p>
    <w:p w:rsidR="00435D43" w:rsidRPr="00736748" w:rsidRDefault="00435D43" w:rsidP="00736748">
      <w:pPr>
        <w:tabs>
          <w:tab w:val="left" w:pos="993"/>
        </w:tabs>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Определить и формулировать цель деятельности на занятиях с помощью учителя;</w:t>
      </w:r>
    </w:p>
    <w:p w:rsidR="00435D43" w:rsidRPr="00736748" w:rsidRDefault="00435D43" w:rsidP="00736748">
      <w:pPr>
        <w:tabs>
          <w:tab w:val="left" w:pos="993"/>
        </w:tabs>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Проговаривать последовательность действий на занятиях;</w:t>
      </w:r>
    </w:p>
    <w:p w:rsidR="00435D43" w:rsidRPr="00736748" w:rsidRDefault="00435D43" w:rsidP="00736748">
      <w:pPr>
        <w:tabs>
          <w:tab w:val="left" w:pos="993"/>
        </w:tabs>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Учиться высказывать свое предположение (версию);</w:t>
      </w:r>
    </w:p>
    <w:p w:rsidR="00435D43" w:rsidRPr="00736748" w:rsidRDefault="00435D43" w:rsidP="00736748">
      <w:pPr>
        <w:tabs>
          <w:tab w:val="left" w:pos="993"/>
        </w:tabs>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Учиться работать по предложенному учителем плану.</w:t>
      </w:r>
    </w:p>
    <w:p w:rsidR="00435D43" w:rsidRPr="00736748" w:rsidRDefault="00435D43" w:rsidP="00736748">
      <w:pPr>
        <w:tabs>
          <w:tab w:val="left" w:pos="993"/>
        </w:tabs>
        <w:spacing w:after="0" w:line="240" w:lineRule="auto"/>
        <w:jc w:val="both"/>
        <w:rPr>
          <w:rFonts w:ascii="Times New Roman" w:hAnsi="Times New Roman" w:cs="Times New Roman"/>
          <w:sz w:val="24"/>
          <w:szCs w:val="24"/>
          <w:lang w:val="ru-RU"/>
        </w:rPr>
      </w:pPr>
      <w:r w:rsidRPr="00736748">
        <w:rPr>
          <w:rFonts w:ascii="Times New Roman" w:eastAsia="Times New Roman" w:hAnsi="Times New Roman" w:cs="Times New Roman"/>
          <w:sz w:val="24"/>
          <w:szCs w:val="24"/>
          <w:lang w:val="ru-RU"/>
        </w:rPr>
        <w:t>Средством формирования регулятивных УУД служит технология психологического саморегулирования.</w:t>
      </w:r>
    </w:p>
    <w:p w:rsidR="00435D43" w:rsidRPr="00736748" w:rsidRDefault="00435D43" w:rsidP="00736748">
      <w:pPr>
        <w:tabs>
          <w:tab w:val="left" w:pos="993"/>
        </w:tabs>
        <w:spacing w:after="0" w:line="240" w:lineRule="auto"/>
        <w:jc w:val="center"/>
        <w:rPr>
          <w:rFonts w:ascii="Times New Roman" w:hAnsi="Times New Roman" w:cs="Times New Roman"/>
          <w:b/>
          <w:sz w:val="24"/>
          <w:szCs w:val="24"/>
          <w:lang w:val="ru-RU"/>
        </w:rPr>
      </w:pPr>
      <w:r w:rsidRPr="00736748">
        <w:rPr>
          <w:rFonts w:ascii="Times New Roman" w:eastAsia="Times New Roman" w:hAnsi="Times New Roman" w:cs="Times New Roman"/>
          <w:b/>
          <w:sz w:val="24"/>
          <w:szCs w:val="24"/>
          <w:lang w:val="ru-RU"/>
        </w:rPr>
        <w:t>Познавательные УУД:</w:t>
      </w:r>
    </w:p>
    <w:p w:rsidR="00435D43" w:rsidRPr="00736748" w:rsidRDefault="00435D43" w:rsidP="00736748">
      <w:pPr>
        <w:tabs>
          <w:tab w:val="left" w:pos="993"/>
        </w:tabs>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Познание внутреннего мира личности через рассказы, игры, сказки;</w:t>
      </w:r>
    </w:p>
    <w:p w:rsidR="00435D43" w:rsidRPr="00736748" w:rsidRDefault="00435D43" w:rsidP="00736748">
      <w:pPr>
        <w:tabs>
          <w:tab w:val="left" w:pos="993"/>
        </w:tabs>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Умение находить ответы на вопросы;</w:t>
      </w:r>
    </w:p>
    <w:p w:rsidR="00435D43" w:rsidRPr="00736748" w:rsidRDefault="00435D43" w:rsidP="00736748">
      <w:pPr>
        <w:tabs>
          <w:tab w:val="left" w:pos="993"/>
        </w:tabs>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Делать выводы в результате совместной работы класса с учителем.</w:t>
      </w:r>
    </w:p>
    <w:p w:rsidR="00435D43" w:rsidRPr="00736748" w:rsidRDefault="00435D43" w:rsidP="00736748">
      <w:pPr>
        <w:tabs>
          <w:tab w:val="left" w:pos="993"/>
        </w:tabs>
        <w:spacing w:after="0" w:line="240" w:lineRule="auto"/>
        <w:jc w:val="both"/>
        <w:rPr>
          <w:rFonts w:ascii="Times New Roman" w:hAnsi="Times New Roman" w:cs="Times New Roman"/>
          <w:sz w:val="24"/>
          <w:szCs w:val="24"/>
          <w:lang w:val="ru-RU"/>
        </w:rPr>
      </w:pPr>
      <w:r w:rsidRPr="00736748">
        <w:rPr>
          <w:rFonts w:ascii="Times New Roman" w:eastAsia="Times New Roman" w:hAnsi="Times New Roman" w:cs="Times New Roman"/>
          <w:sz w:val="24"/>
          <w:szCs w:val="24"/>
          <w:lang w:val="ru-RU"/>
        </w:rPr>
        <w:t>Средством формирования познавательных УУД служат логические, проблемные задания.</w:t>
      </w:r>
    </w:p>
    <w:p w:rsidR="00435D43" w:rsidRPr="00736748" w:rsidRDefault="00435D43" w:rsidP="00736748">
      <w:pPr>
        <w:tabs>
          <w:tab w:val="left" w:pos="993"/>
        </w:tabs>
        <w:spacing w:after="0" w:line="240" w:lineRule="auto"/>
        <w:jc w:val="center"/>
        <w:rPr>
          <w:rFonts w:ascii="Times New Roman" w:hAnsi="Times New Roman" w:cs="Times New Roman"/>
          <w:b/>
          <w:sz w:val="24"/>
          <w:szCs w:val="24"/>
          <w:lang w:val="ru-RU"/>
        </w:rPr>
      </w:pPr>
      <w:r w:rsidRPr="00736748">
        <w:rPr>
          <w:rFonts w:ascii="Times New Roman" w:eastAsia="Times New Roman" w:hAnsi="Times New Roman" w:cs="Times New Roman"/>
          <w:b/>
          <w:sz w:val="24"/>
          <w:szCs w:val="24"/>
          <w:lang w:val="ru-RU"/>
        </w:rPr>
        <w:t>Коммуникативные УУД:</w:t>
      </w:r>
    </w:p>
    <w:p w:rsidR="00435D43" w:rsidRPr="00736748" w:rsidRDefault="00435D43" w:rsidP="00736748">
      <w:pPr>
        <w:tabs>
          <w:tab w:val="left" w:pos="284"/>
          <w:tab w:val="left" w:pos="993"/>
        </w:tabs>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Оформлять свои мысли в устной и письменной форме;</w:t>
      </w:r>
    </w:p>
    <w:p w:rsidR="00435D43" w:rsidRPr="00736748" w:rsidRDefault="00435D43" w:rsidP="00736748">
      <w:pPr>
        <w:tabs>
          <w:tab w:val="left" w:pos="284"/>
          <w:tab w:val="left" w:pos="993"/>
        </w:tabs>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Слушать и понимать речь других;</w:t>
      </w:r>
    </w:p>
    <w:p w:rsidR="00435D43" w:rsidRPr="00736748" w:rsidRDefault="00435D43" w:rsidP="00736748">
      <w:pPr>
        <w:tabs>
          <w:tab w:val="left" w:pos="284"/>
          <w:tab w:val="left" w:pos="993"/>
        </w:tabs>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Договариваться с одноклассниками о правилах поведения и общения и следовать им;</w:t>
      </w:r>
    </w:p>
    <w:p w:rsidR="00435D43" w:rsidRPr="00736748" w:rsidRDefault="00435D43" w:rsidP="00736748">
      <w:pPr>
        <w:tabs>
          <w:tab w:val="left" w:pos="284"/>
          <w:tab w:val="left" w:pos="993"/>
        </w:tabs>
        <w:spacing w:after="0" w:line="240" w:lineRule="auto"/>
        <w:jc w:val="both"/>
        <w:rPr>
          <w:rFonts w:ascii="Times New Roman" w:hAnsi="Times New Roman" w:cs="Times New Roman"/>
          <w:sz w:val="24"/>
          <w:szCs w:val="24"/>
          <w:lang w:val="ru-RU"/>
        </w:rPr>
      </w:pPr>
      <w:r w:rsidRPr="00736748">
        <w:rPr>
          <w:rFonts w:ascii="Times New Roman" w:eastAsia="Times New Roman" w:hAnsi="Times New Roman" w:cs="Times New Roman"/>
          <w:sz w:val="24"/>
          <w:szCs w:val="24"/>
          <w:lang w:val="ru-RU"/>
        </w:rPr>
        <w:t>Учиться работать в паре, в группе (выполнять различные роли: лидера, исполнителя).</w:t>
      </w:r>
    </w:p>
    <w:p w:rsidR="009404F8" w:rsidRPr="00736748" w:rsidRDefault="00435D43" w:rsidP="00736748">
      <w:pPr>
        <w:tabs>
          <w:tab w:val="left" w:pos="993"/>
        </w:tabs>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Средством формирования коммуникативных УУД служит продуктивное взаимодействие и сотрудничество со сверстниками и взрослыми; умение слушать и вступать в диалог, участвовать в коллективном решении проблем, интегрироваться в группу сверстнико</w:t>
      </w:r>
      <w:r w:rsidR="001223A0">
        <w:rPr>
          <w:rFonts w:ascii="Times New Roman" w:eastAsia="Times New Roman" w:hAnsi="Times New Roman" w:cs="Times New Roman"/>
          <w:sz w:val="24"/>
          <w:szCs w:val="24"/>
          <w:lang w:val="ru-RU"/>
        </w:rPr>
        <w:t>в.</w:t>
      </w:r>
    </w:p>
    <w:p w:rsidR="009404F8" w:rsidRPr="00736748" w:rsidRDefault="009404F8" w:rsidP="00736748">
      <w:pPr>
        <w:tabs>
          <w:tab w:val="left" w:pos="993"/>
        </w:tabs>
        <w:spacing w:after="0" w:line="240" w:lineRule="auto"/>
        <w:jc w:val="both"/>
        <w:rPr>
          <w:rFonts w:ascii="Times New Roman" w:eastAsia="Times New Roman" w:hAnsi="Times New Roman" w:cs="Times New Roman"/>
          <w:sz w:val="24"/>
          <w:szCs w:val="24"/>
          <w:lang w:val="ru-RU"/>
        </w:rPr>
      </w:pPr>
    </w:p>
    <w:p w:rsidR="00435D43" w:rsidRPr="00736748" w:rsidRDefault="00435D43" w:rsidP="00736748">
      <w:pPr>
        <w:spacing w:after="0" w:line="240" w:lineRule="auto"/>
        <w:jc w:val="center"/>
        <w:rPr>
          <w:rFonts w:ascii="Times New Roman" w:hAnsi="Times New Roman" w:cs="Times New Roman"/>
          <w:sz w:val="24"/>
          <w:szCs w:val="24"/>
          <w:lang w:val="ru-RU"/>
        </w:rPr>
      </w:pPr>
      <w:r w:rsidRPr="00736748">
        <w:rPr>
          <w:rFonts w:ascii="Times New Roman" w:eastAsia="Times New Roman" w:hAnsi="Times New Roman" w:cs="Times New Roman"/>
          <w:b/>
          <w:bCs/>
          <w:sz w:val="24"/>
          <w:szCs w:val="24"/>
          <w:lang w:val="ru-RU"/>
        </w:rPr>
        <w:t>Содержание коррекционного курса</w:t>
      </w:r>
    </w:p>
    <w:p w:rsidR="00435D43" w:rsidRPr="00736748" w:rsidRDefault="00435D43" w:rsidP="00736748">
      <w:pPr>
        <w:spacing w:after="0" w:line="240" w:lineRule="auto"/>
        <w:rPr>
          <w:rFonts w:ascii="Times New Roman" w:hAnsi="Times New Roman" w:cs="Times New Roman"/>
          <w:sz w:val="24"/>
          <w:szCs w:val="24"/>
          <w:lang w:val="ru-RU"/>
        </w:rPr>
      </w:pPr>
      <w:r w:rsidRPr="00736748">
        <w:rPr>
          <w:rFonts w:ascii="Times New Roman" w:eastAsia="Times New Roman" w:hAnsi="Times New Roman" w:cs="Times New Roman"/>
          <w:b/>
          <w:bCs/>
          <w:i/>
          <w:iCs/>
          <w:sz w:val="24"/>
          <w:szCs w:val="24"/>
          <w:lang w:val="ru-RU"/>
        </w:rPr>
        <w:t>1 класс (30 ч.)</w:t>
      </w:r>
    </w:p>
    <w:p w:rsidR="00435D43" w:rsidRPr="00736748" w:rsidRDefault="00435D43" w:rsidP="00736748">
      <w:pPr>
        <w:spacing w:after="0" w:line="240" w:lineRule="auto"/>
        <w:jc w:val="both"/>
        <w:rPr>
          <w:rFonts w:ascii="Times New Roman" w:hAnsi="Times New Roman" w:cs="Times New Roman"/>
          <w:sz w:val="24"/>
          <w:szCs w:val="24"/>
          <w:lang w:val="ru-RU"/>
        </w:rPr>
      </w:pPr>
      <w:r w:rsidRPr="00736748">
        <w:rPr>
          <w:rFonts w:ascii="Times New Roman" w:eastAsia="Times New Roman" w:hAnsi="Times New Roman" w:cs="Times New Roman"/>
          <w:sz w:val="24"/>
          <w:szCs w:val="24"/>
          <w:lang w:val="ru-RU"/>
        </w:rPr>
        <w:t xml:space="preserve">Знакомство. Правила поведения на занятиях, обсуждение и принятие правил и санкций за несоблюдение. Развитие произвольности. Развитие саморегуляции. Развитие эмоционально-волевой сферы. Развитие учебных навыков. Развитие зрительного и пространственного восприятия. Развитие зрительно-моторной координации, звукобуквенного анализа и графических навыков. Развитие мелкой моторики. Развитие межполушарного взаимодействия. Развитие зрительной памяти. Развитие слуховой памяти. Развитие двигательной памяти. Развитие смысловой памяти. Развитие общей осведомленности. Развитие временных понятий. Развитие зрительно-перцептивного восприятия. Формирование восприятия отдельных свойств предметов по форме. Развитие объема, переключения, концентрации и распределения внимания. Развитие зрительного </w:t>
      </w:r>
      <w:r w:rsidRPr="00736748">
        <w:rPr>
          <w:rFonts w:ascii="Times New Roman" w:eastAsia="Times New Roman" w:hAnsi="Times New Roman" w:cs="Times New Roman"/>
          <w:sz w:val="24"/>
          <w:szCs w:val="24"/>
          <w:lang w:val="ru-RU"/>
        </w:rPr>
        <w:lastRenderedPageBreak/>
        <w:t>внимания. Развитие слухового внимания. Развитие устойчивости внимания. Развитие произвольного внимания. Развитие наглядно-образного мышления. Развитие словарного запаса. Развитие вербально-</w:t>
      </w:r>
      <w:r w:rsidR="00E7673C">
        <w:rPr>
          <w:rFonts w:ascii="Times New Roman" w:eastAsia="Times New Roman" w:hAnsi="Times New Roman" w:cs="Times New Roman"/>
          <w:sz w:val="24"/>
          <w:szCs w:val="24"/>
          <w:lang w:val="ru-RU"/>
        </w:rPr>
        <w:t xml:space="preserve"> </w:t>
      </w:r>
      <w:r w:rsidRPr="00736748">
        <w:rPr>
          <w:rFonts w:ascii="Times New Roman" w:eastAsia="Times New Roman" w:hAnsi="Times New Roman" w:cs="Times New Roman"/>
          <w:sz w:val="24"/>
          <w:szCs w:val="24"/>
          <w:lang w:val="ru-RU"/>
        </w:rPr>
        <w:t>логического мышления. Развитие понятийного мышления. Развитие мыслительной операции сравнения. Развитие способности выделять существенные признаки. Развитие классификации. Развитие обобщения. Развитие мыслительной операции аналогии. Развитие абстрактно-логического мышления. Развитие самоуважения и самосознания. Развитие навыков сотрудничества со сверстниками.</w:t>
      </w:r>
    </w:p>
    <w:p w:rsidR="00435D43" w:rsidRPr="00736748" w:rsidRDefault="00435D43" w:rsidP="00736748">
      <w:pPr>
        <w:spacing w:after="0" w:line="240" w:lineRule="auto"/>
        <w:rPr>
          <w:rFonts w:ascii="Times New Roman" w:hAnsi="Times New Roman" w:cs="Times New Roman"/>
          <w:sz w:val="24"/>
          <w:szCs w:val="24"/>
          <w:lang w:val="ru-RU"/>
        </w:rPr>
      </w:pPr>
      <w:r w:rsidRPr="00736748">
        <w:rPr>
          <w:rFonts w:ascii="Times New Roman" w:eastAsia="Times New Roman" w:hAnsi="Times New Roman" w:cs="Times New Roman"/>
          <w:b/>
          <w:bCs/>
          <w:i/>
          <w:iCs/>
          <w:sz w:val="24"/>
          <w:szCs w:val="24"/>
          <w:lang w:val="ru-RU"/>
        </w:rPr>
        <w:t>2 класс (30 ч.)</w:t>
      </w:r>
    </w:p>
    <w:p w:rsidR="00435D43" w:rsidRPr="00736748" w:rsidRDefault="00435D43" w:rsidP="00736748">
      <w:pPr>
        <w:spacing w:after="0" w:line="240" w:lineRule="auto"/>
        <w:jc w:val="both"/>
        <w:rPr>
          <w:rFonts w:ascii="Times New Roman" w:hAnsi="Times New Roman" w:cs="Times New Roman"/>
          <w:sz w:val="24"/>
          <w:szCs w:val="24"/>
          <w:lang w:val="ru-RU"/>
        </w:rPr>
      </w:pPr>
      <w:r w:rsidRPr="00736748">
        <w:rPr>
          <w:rFonts w:ascii="Times New Roman" w:eastAsia="Times New Roman" w:hAnsi="Times New Roman" w:cs="Times New Roman"/>
          <w:sz w:val="24"/>
          <w:szCs w:val="24"/>
          <w:lang w:val="ru-RU"/>
        </w:rPr>
        <w:t>Продолжение знакомства. Обсуждение и корректировка правил поведения и санкций на занятиях. Развитие общей осведомленности. Развитие самоуважения и самосознания. Развитие навыков сотрудничества со сверстниками. Развитие способности к самоконтролю.</w:t>
      </w:r>
    </w:p>
    <w:p w:rsidR="00435D43" w:rsidRPr="00736748" w:rsidRDefault="00435D43" w:rsidP="00736748">
      <w:pPr>
        <w:spacing w:after="0" w:line="240" w:lineRule="auto"/>
        <w:jc w:val="both"/>
        <w:rPr>
          <w:rFonts w:ascii="Times New Roman" w:hAnsi="Times New Roman" w:cs="Times New Roman"/>
          <w:sz w:val="24"/>
          <w:szCs w:val="24"/>
          <w:lang w:val="ru-RU"/>
        </w:rPr>
      </w:pPr>
      <w:r w:rsidRPr="00736748">
        <w:rPr>
          <w:rFonts w:ascii="Times New Roman" w:eastAsia="Times New Roman" w:hAnsi="Times New Roman" w:cs="Times New Roman"/>
          <w:sz w:val="24"/>
          <w:szCs w:val="24"/>
          <w:lang w:val="ru-RU"/>
        </w:rPr>
        <w:t xml:space="preserve">Развитие словарного запаса. Развитие вербального мышления - скорости, гибкости. Развитие понятийного мышления. Развитие вербальной беглости, Развитие умения анализировать написанные слова. Развитие способности к анализу, конкретизации, установлению сходства. Развитие способностей производить синтез, анализ, установление сходства и различий. Формирование способности давать определение понятий, умение производить доказательство. Развитие способностей устанавливать различия, оперировать мысленно образами и понятиями. Развитие зрительной памяти. Развитие слуховой памяти. Развитие двигательной памяти. Развитие смысловой памяти. Развитие объема, переключения, концентрации и распределения внимания. Развитие целенаправленного внимания. Расширение объема внимания. Развитие активного внимания. Развитие навыков группировки предметов по форме, выделения целого из части и части из целого. Развитие слухового и тактильного восприятия чисел. Развитие эмоционально-волевой сферы. </w:t>
      </w:r>
    </w:p>
    <w:p w:rsidR="00435D43" w:rsidRPr="00736748" w:rsidRDefault="00435D43" w:rsidP="00736748">
      <w:pPr>
        <w:spacing w:after="0" w:line="240" w:lineRule="auto"/>
        <w:rPr>
          <w:rFonts w:ascii="Times New Roman" w:hAnsi="Times New Roman" w:cs="Times New Roman"/>
          <w:sz w:val="24"/>
          <w:szCs w:val="24"/>
          <w:lang w:val="ru-RU"/>
        </w:rPr>
      </w:pPr>
      <w:r w:rsidRPr="00736748">
        <w:rPr>
          <w:rFonts w:ascii="Times New Roman" w:eastAsia="Times New Roman" w:hAnsi="Times New Roman" w:cs="Times New Roman"/>
          <w:b/>
          <w:bCs/>
          <w:i/>
          <w:iCs/>
          <w:sz w:val="24"/>
          <w:szCs w:val="24"/>
          <w:lang w:val="ru-RU"/>
        </w:rPr>
        <w:t>3 класс (30 ч.)</w:t>
      </w:r>
    </w:p>
    <w:p w:rsidR="00435D43" w:rsidRPr="00736748" w:rsidRDefault="00435D43" w:rsidP="00736748">
      <w:pPr>
        <w:spacing w:after="0" w:line="240" w:lineRule="auto"/>
        <w:jc w:val="both"/>
        <w:rPr>
          <w:rFonts w:ascii="Times New Roman" w:hAnsi="Times New Roman" w:cs="Times New Roman"/>
          <w:sz w:val="24"/>
          <w:szCs w:val="24"/>
          <w:lang w:val="ru-RU"/>
        </w:rPr>
      </w:pPr>
      <w:r w:rsidRPr="00736748">
        <w:rPr>
          <w:rFonts w:ascii="Times New Roman" w:eastAsia="Times New Roman" w:hAnsi="Times New Roman" w:cs="Times New Roman"/>
          <w:sz w:val="24"/>
          <w:szCs w:val="24"/>
          <w:lang w:val="ru-RU"/>
        </w:rPr>
        <w:t>Продолжение знакомства. Обсуждение и корректировка правил поведения и санкций на занятиях. Формирование положительного эмоционального общения со сверстниками. Развитие вербального мышления - скорости, гибкости. Развитие понятийного мышления. Развитие словарного запаса. Развитие способности к вербальному анализу, умению осуществлять доказательства. Развитие способности оперировать образами и понятиями. Развитие способности давать определение понятий, умение производить доказательство. Изменение привычных временных связей. Развитие абстрактно-логического мышления. Развитие зрительной памяти. Развитие слуховой памяти. Развитие двигательной памяти. Развитие смысловой памяти. Увеличение уровня развития внимания. Тренировка концентрации внимания. Тренировка переключения внимания. Повышение уровня восприятия пространственного расположения предметов. Развитие восприятия длительности временного интервала; развитие наблюдательности. Развитие эмоционально-волевой сферы.</w:t>
      </w:r>
    </w:p>
    <w:p w:rsidR="00435D43" w:rsidRPr="00736748" w:rsidRDefault="00435D43" w:rsidP="00736748">
      <w:pPr>
        <w:spacing w:after="0" w:line="240" w:lineRule="auto"/>
        <w:rPr>
          <w:rFonts w:ascii="Times New Roman" w:hAnsi="Times New Roman" w:cs="Times New Roman"/>
          <w:sz w:val="24"/>
          <w:szCs w:val="24"/>
          <w:lang w:val="ru-RU"/>
        </w:rPr>
      </w:pPr>
    </w:p>
    <w:p w:rsidR="00435D43" w:rsidRPr="00736748" w:rsidRDefault="00435D43" w:rsidP="00736748">
      <w:pPr>
        <w:spacing w:after="0" w:line="240" w:lineRule="auto"/>
        <w:rPr>
          <w:rFonts w:ascii="Times New Roman" w:hAnsi="Times New Roman" w:cs="Times New Roman"/>
          <w:sz w:val="24"/>
          <w:szCs w:val="24"/>
          <w:lang w:val="ru-RU"/>
        </w:rPr>
      </w:pPr>
      <w:r w:rsidRPr="00736748">
        <w:rPr>
          <w:rFonts w:ascii="Times New Roman" w:eastAsia="Times New Roman" w:hAnsi="Times New Roman" w:cs="Times New Roman"/>
          <w:b/>
          <w:bCs/>
          <w:i/>
          <w:iCs/>
          <w:sz w:val="24"/>
          <w:szCs w:val="24"/>
          <w:lang w:val="ru-RU"/>
        </w:rPr>
        <w:t>4 класс (30 ч.)</w:t>
      </w:r>
    </w:p>
    <w:p w:rsidR="00435D43" w:rsidRPr="00736748" w:rsidRDefault="00435D43" w:rsidP="00736748">
      <w:pPr>
        <w:spacing w:after="0" w:line="240" w:lineRule="auto"/>
        <w:jc w:val="both"/>
        <w:rPr>
          <w:rFonts w:ascii="Times New Roman" w:hAnsi="Times New Roman" w:cs="Times New Roman"/>
          <w:sz w:val="24"/>
          <w:szCs w:val="24"/>
          <w:lang w:val="ru-RU"/>
        </w:rPr>
      </w:pPr>
      <w:r w:rsidRPr="00736748">
        <w:rPr>
          <w:rFonts w:ascii="Times New Roman" w:eastAsia="Times New Roman" w:hAnsi="Times New Roman" w:cs="Times New Roman"/>
          <w:sz w:val="24"/>
          <w:szCs w:val="24"/>
          <w:lang w:val="ru-RU"/>
        </w:rPr>
        <w:t xml:space="preserve">Продолжение знакомства. Обсуждение и корректировка правил поведения и санкций на занятиях. Развитие словарного запаса. Развитие гибкости и самостоятельности мышления. Развитие творческого воображения. Изменение привычных пространственных связей, связей общности и связей преобразования действий. Развитие креативности. </w:t>
      </w:r>
    </w:p>
    <w:p w:rsidR="00435D43" w:rsidRPr="00736748" w:rsidRDefault="00435D43" w:rsidP="00736748">
      <w:pPr>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 xml:space="preserve">Развитие понятийного мышления. Развитие абстрактно-логического мышления. Тренировка распределения и избирательности внимания. Усиление концентрации слухового внимания. Совершенствование зрительного анализа. Формирование умения работы с наложенным изображение и зашумлением изображения. Развитие зрительной памяти. Развитие слуховой памяти. Развитие двигательной памяти. Развитие смысловой памяти. Развитие взаимодействия; развитие внимания, связанного с координацией слухового и зрительного анализаторов; развитие логического мышления. Развитие </w:t>
      </w:r>
      <w:r w:rsidRPr="00736748">
        <w:rPr>
          <w:rFonts w:ascii="Times New Roman" w:eastAsia="Times New Roman" w:hAnsi="Times New Roman" w:cs="Times New Roman"/>
          <w:sz w:val="24"/>
          <w:szCs w:val="24"/>
          <w:lang w:val="ru-RU"/>
        </w:rPr>
        <w:lastRenderedPageBreak/>
        <w:t>взаимодействия; развитие внимания, связанного с координацией слухового и зрительного анализаторов. Развитие мотива достижения успеха и снижение мотивации избегания неудачи. Развитие эмоционально-волевой сферы.</w:t>
      </w:r>
    </w:p>
    <w:p w:rsidR="00435D43" w:rsidRPr="00736748" w:rsidRDefault="00435D43" w:rsidP="00736748">
      <w:pPr>
        <w:spacing w:after="0" w:line="240" w:lineRule="auto"/>
        <w:rPr>
          <w:rFonts w:ascii="Times New Roman" w:hAnsi="Times New Roman" w:cs="Times New Roman"/>
          <w:sz w:val="24"/>
          <w:szCs w:val="24"/>
          <w:lang w:val="ru-RU"/>
        </w:rPr>
      </w:pPr>
    </w:p>
    <w:tbl>
      <w:tblPr>
        <w:tblW w:w="9356" w:type="dxa"/>
        <w:tblInd w:w="10" w:type="dxa"/>
        <w:tblLayout w:type="fixed"/>
        <w:tblCellMar>
          <w:left w:w="0" w:type="dxa"/>
          <w:right w:w="0" w:type="dxa"/>
        </w:tblCellMar>
        <w:tblLook w:val="04A0"/>
      </w:tblPr>
      <w:tblGrid>
        <w:gridCol w:w="6379"/>
        <w:gridCol w:w="1701"/>
        <w:gridCol w:w="1276"/>
      </w:tblGrid>
      <w:tr w:rsidR="00435D43" w:rsidRPr="00E7673C" w:rsidTr="00482822">
        <w:trPr>
          <w:trHeight w:val="695"/>
        </w:trPr>
        <w:tc>
          <w:tcPr>
            <w:tcW w:w="6379" w:type="dxa"/>
            <w:tcBorders>
              <w:top w:val="single" w:sz="8" w:space="0" w:color="auto"/>
              <w:left w:val="single" w:sz="8" w:space="0" w:color="auto"/>
              <w:bottom w:val="single" w:sz="4" w:space="0" w:color="auto"/>
              <w:right w:val="single" w:sz="8" w:space="0" w:color="auto"/>
            </w:tcBorders>
          </w:tcPr>
          <w:p w:rsidR="00435D43" w:rsidRPr="00E7673C" w:rsidRDefault="00435D43" w:rsidP="00736748">
            <w:pPr>
              <w:spacing w:after="0" w:line="240" w:lineRule="auto"/>
              <w:jc w:val="center"/>
              <w:rPr>
                <w:rFonts w:ascii="Times New Roman" w:hAnsi="Times New Roman" w:cs="Times New Roman"/>
                <w:sz w:val="20"/>
                <w:szCs w:val="20"/>
              </w:rPr>
            </w:pPr>
            <w:r w:rsidRPr="00E7673C">
              <w:rPr>
                <w:rFonts w:ascii="Times New Roman" w:eastAsia="Times New Roman" w:hAnsi="Times New Roman" w:cs="Times New Roman"/>
                <w:sz w:val="20"/>
                <w:szCs w:val="20"/>
              </w:rPr>
              <w:t>Разделы</w:t>
            </w:r>
          </w:p>
        </w:tc>
        <w:tc>
          <w:tcPr>
            <w:tcW w:w="1701" w:type="dxa"/>
            <w:tcBorders>
              <w:top w:val="single" w:sz="8" w:space="0" w:color="auto"/>
              <w:bottom w:val="single" w:sz="4" w:space="0" w:color="auto"/>
              <w:right w:val="single" w:sz="8" w:space="0" w:color="auto"/>
            </w:tcBorders>
          </w:tcPr>
          <w:p w:rsidR="00435D43" w:rsidRPr="00E7673C" w:rsidRDefault="00435D43" w:rsidP="00736748">
            <w:pPr>
              <w:spacing w:after="0" w:line="240" w:lineRule="auto"/>
              <w:jc w:val="center"/>
              <w:rPr>
                <w:rFonts w:ascii="Times New Roman" w:hAnsi="Times New Roman" w:cs="Times New Roman"/>
                <w:sz w:val="20"/>
                <w:szCs w:val="20"/>
              </w:rPr>
            </w:pPr>
            <w:r w:rsidRPr="00E7673C">
              <w:rPr>
                <w:rFonts w:ascii="Times New Roman" w:eastAsia="Times New Roman" w:hAnsi="Times New Roman" w:cs="Times New Roman"/>
                <w:sz w:val="20"/>
                <w:szCs w:val="20"/>
              </w:rPr>
              <w:t>Количество часов (1 кл.)</w:t>
            </w:r>
          </w:p>
        </w:tc>
        <w:tc>
          <w:tcPr>
            <w:tcW w:w="1276" w:type="dxa"/>
            <w:tcBorders>
              <w:top w:val="single" w:sz="8" w:space="0" w:color="auto"/>
              <w:bottom w:val="single" w:sz="4" w:space="0" w:color="auto"/>
              <w:right w:val="single" w:sz="8" w:space="0" w:color="auto"/>
            </w:tcBorders>
          </w:tcPr>
          <w:p w:rsidR="00435D43" w:rsidRPr="00E7673C" w:rsidRDefault="00435D43" w:rsidP="00736748">
            <w:pPr>
              <w:spacing w:after="0" w:line="240" w:lineRule="auto"/>
              <w:jc w:val="center"/>
              <w:rPr>
                <w:rFonts w:ascii="Times New Roman" w:hAnsi="Times New Roman" w:cs="Times New Roman"/>
                <w:sz w:val="20"/>
                <w:szCs w:val="20"/>
              </w:rPr>
            </w:pPr>
            <w:r w:rsidRPr="00E7673C">
              <w:rPr>
                <w:rFonts w:ascii="Times New Roman" w:eastAsia="Times New Roman" w:hAnsi="Times New Roman" w:cs="Times New Roman"/>
                <w:sz w:val="20"/>
                <w:szCs w:val="20"/>
              </w:rPr>
              <w:t>Количество часов (2-4 кл)</w:t>
            </w:r>
          </w:p>
        </w:tc>
      </w:tr>
      <w:tr w:rsidR="00435D43" w:rsidRPr="00E7673C" w:rsidTr="00482822">
        <w:trPr>
          <w:trHeight w:val="266"/>
        </w:trPr>
        <w:tc>
          <w:tcPr>
            <w:tcW w:w="6379" w:type="dxa"/>
            <w:tcBorders>
              <w:top w:val="single" w:sz="4" w:space="0" w:color="auto"/>
              <w:left w:val="single" w:sz="8" w:space="0" w:color="auto"/>
              <w:bottom w:val="single" w:sz="4" w:space="0" w:color="auto"/>
              <w:right w:val="single" w:sz="4" w:space="0" w:color="auto"/>
            </w:tcBorders>
            <w:vAlign w:val="bottom"/>
          </w:tcPr>
          <w:p w:rsidR="00435D43" w:rsidRPr="00E7673C" w:rsidRDefault="00435D43" w:rsidP="00736748">
            <w:pPr>
              <w:spacing w:after="0" w:line="240" w:lineRule="auto"/>
              <w:jc w:val="both"/>
              <w:rPr>
                <w:rFonts w:ascii="Times New Roman" w:hAnsi="Times New Roman" w:cs="Times New Roman"/>
                <w:sz w:val="20"/>
                <w:szCs w:val="20"/>
              </w:rPr>
            </w:pPr>
            <w:r w:rsidRPr="00E7673C">
              <w:rPr>
                <w:rFonts w:ascii="Times New Roman" w:eastAsia="Times New Roman" w:hAnsi="Times New Roman" w:cs="Times New Roman"/>
                <w:sz w:val="20"/>
                <w:szCs w:val="20"/>
              </w:rPr>
              <w:t>Психодиагностика</w:t>
            </w:r>
          </w:p>
        </w:tc>
        <w:tc>
          <w:tcPr>
            <w:tcW w:w="1701" w:type="dxa"/>
            <w:tcBorders>
              <w:top w:val="single" w:sz="4" w:space="0" w:color="auto"/>
              <w:left w:val="single" w:sz="4" w:space="0" w:color="auto"/>
              <w:bottom w:val="single" w:sz="4" w:space="0" w:color="auto"/>
              <w:right w:val="single" w:sz="4" w:space="0" w:color="auto"/>
            </w:tcBorders>
          </w:tcPr>
          <w:p w:rsidR="00435D43" w:rsidRPr="00E7673C" w:rsidRDefault="00435D43" w:rsidP="00736748">
            <w:pPr>
              <w:spacing w:after="0" w:line="240" w:lineRule="auto"/>
              <w:jc w:val="center"/>
              <w:rPr>
                <w:rFonts w:ascii="Times New Roman" w:hAnsi="Times New Roman" w:cs="Times New Roman"/>
                <w:sz w:val="20"/>
                <w:szCs w:val="20"/>
              </w:rPr>
            </w:pPr>
            <w:r w:rsidRPr="00E7673C">
              <w:rPr>
                <w:rFonts w:ascii="Times New Roman" w:eastAsia="Times New Roman" w:hAnsi="Times New Roman" w:cs="Times New Roman"/>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435D43" w:rsidRPr="00E7673C" w:rsidRDefault="00435D43" w:rsidP="00736748">
            <w:pPr>
              <w:spacing w:after="0" w:line="240" w:lineRule="auto"/>
              <w:jc w:val="center"/>
              <w:rPr>
                <w:rFonts w:ascii="Times New Roman" w:hAnsi="Times New Roman" w:cs="Times New Roman"/>
                <w:sz w:val="20"/>
                <w:szCs w:val="20"/>
              </w:rPr>
            </w:pPr>
            <w:r w:rsidRPr="00E7673C">
              <w:rPr>
                <w:rFonts w:ascii="Times New Roman" w:eastAsia="Times New Roman" w:hAnsi="Times New Roman" w:cs="Times New Roman"/>
                <w:sz w:val="20"/>
                <w:szCs w:val="20"/>
              </w:rPr>
              <w:t>2</w:t>
            </w:r>
          </w:p>
        </w:tc>
      </w:tr>
      <w:tr w:rsidR="00435D43" w:rsidRPr="00E7673C" w:rsidTr="00482822">
        <w:trPr>
          <w:trHeight w:val="644"/>
        </w:trPr>
        <w:tc>
          <w:tcPr>
            <w:tcW w:w="6379" w:type="dxa"/>
            <w:tcBorders>
              <w:top w:val="single" w:sz="4" w:space="0" w:color="auto"/>
              <w:left w:val="single" w:sz="4" w:space="0" w:color="auto"/>
              <w:bottom w:val="single" w:sz="4" w:space="0" w:color="auto"/>
              <w:right w:val="single" w:sz="4" w:space="0" w:color="auto"/>
            </w:tcBorders>
            <w:vAlign w:val="bottom"/>
          </w:tcPr>
          <w:p w:rsidR="00435D43" w:rsidRPr="00E7673C" w:rsidRDefault="00435D43" w:rsidP="00736748">
            <w:pPr>
              <w:spacing w:after="0" w:line="240" w:lineRule="auto"/>
              <w:jc w:val="both"/>
              <w:rPr>
                <w:rFonts w:ascii="Times New Roman" w:hAnsi="Times New Roman" w:cs="Times New Roman"/>
                <w:sz w:val="20"/>
                <w:szCs w:val="20"/>
                <w:lang w:val="ru-RU"/>
              </w:rPr>
            </w:pPr>
            <w:r w:rsidRPr="00E7673C">
              <w:rPr>
                <w:rFonts w:ascii="Times New Roman" w:eastAsia="Times New Roman" w:hAnsi="Times New Roman" w:cs="Times New Roman"/>
                <w:sz w:val="20"/>
                <w:szCs w:val="20"/>
                <w:lang w:val="ru-RU"/>
              </w:rPr>
              <w:t>Развитие произвольной регуляции познавательной деятельности</w:t>
            </w:r>
          </w:p>
        </w:tc>
        <w:tc>
          <w:tcPr>
            <w:tcW w:w="1701" w:type="dxa"/>
            <w:tcBorders>
              <w:top w:val="single" w:sz="4" w:space="0" w:color="auto"/>
              <w:left w:val="single" w:sz="4" w:space="0" w:color="auto"/>
              <w:bottom w:val="single" w:sz="4" w:space="0" w:color="auto"/>
              <w:right w:val="single" w:sz="4" w:space="0" w:color="auto"/>
            </w:tcBorders>
          </w:tcPr>
          <w:p w:rsidR="00435D43" w:rsidRPr="00E7673C" w:rsidRDefault="00435D43" w:rsidP="00736748">
            <w:pPr>
              <w:spacing w:after="0" w:line="240" w:lineRule="auto"/>
              <w:jc w:val="center"/>
              <w:rPr>
                <w:rFonts w:ascii="Times New Roman" w:hAnsi="Times New Roman" w:cs="Times New Roman"/>
                <w:sz w:val="20"/>
                <w:szCs w:val="20"/>
              </w:rPr>
            </w:pPr>
            <w:r w:rsidRPr="00E7673C">
              <w:rPr>
                <w:rFonts w:ascii="Times New Roman" w:eastAsia="Times New Roman" w:hAnsi="Times New Roman" w:cs="Times New Roman"/>
                <w:sz w:val="20"/>
                <w:szCs w:val="20"/>
              </w:rPr>
              <w:t>8</w:t>
            </w:r>
          </w:p>
        </w:tc>
        <w:tc>
          <w:tcPr>
            <w:tcW w:w="1276" w:type="dxa"/>
            <w:tcBorders>
              <w:top w:val="single" w:sz="4" w:space="0" w:color="auto"/>
              <w:left w:val="single" w:sz="4" w:space="0" w:color="auto"/>
              <w:bottom w:val="single" w:sz="4" w:space="0" w:color="auto"/>
              <w:right w:val="single" w:sz="4" w:space="0" w:color="auto"/>
            </w:tcBorders>
          </w:tcPr>
          <w:p w:rsidR="00435D43" w:rsidRPr="00E7673C" w:rsidRDefault="00435D43" w:rsidP="00736748">
            <w:pPr>
              <w:spacing w:after="0" w:line="240" w:lineRule="auto"/>
              <w:jc w:val="center"/>
              <w:rPr>
                <w:rFonts w:ascii="Times New Roman" w:hAnsi="Times New Roman" w:cs="Times New Roman"/>
                <w:sz w:val="20"/>
                <w:szCs w:val="20"/>
              </w:rPr>
            </w:pPr>
            <w:r w:rsidRPr="00E7673C">
              <w:rPr>
                <w:rFonts w:ascii="Times New Roman" w:eastAsia="Times New Roman" w:hAnsi="Times New Roman" w:cs="Times New Roman"/>
                <w:sz w:val="20"/>
                <w:szCs w:val="20"/>
              </w:rPr>
              <w:t>5</w:t>
            </w:r>
          </w:p>
        </w:tc>
      </w:tr>
      <w:tr w:rsidR="00435D43" w:rsidRPr="00E7673C" w:rsidTr="00482822">
        <w:trPr>
          <w:trHeight w:val="268"/>
        </w:trPr>
        <w:tc>
          <w:tcPr>
            <w:tcW w:w="6379" w:type="dxa"/>
            <w:tcBorders>
              <w:top w:val="single" w:sz="4" w:space="0" w:color="auto"/>
              <w:left w:val="single" w:sz="4" w:space="0" w:color="auto"/>
              <w:bottom w:val="single" w:sz="4" w:space="0" w:color="auto"/>
              <w:right w:val="single" w:sz="4" w:space="0" w:color="auto"/>
            </w:tcBorders>
            <w:vAlign w:val="bottom"/>
          </w:tcPr>
          <w:p w:rsidR="00435D43" w:rsidRPr="00E7673C" w:rsidRDefault="00435D43" w:rsidP="00736748">
            <w:pPr>
              <w:spacing w:after="0" w:line="240" w:lineRule="auto"/>
              <w:jc w:val="both"/>
              <w:rPr>
                <w:rFonts w:ascii="Times New Roman" w:hAnsi="Times New Roman" w:cs="Times New Roman"/>
                <w:sz w:val="20"/>
                <w:szCs w:val="20"/>
              </w:rPr>
            </w:pPr>
            <w:r w:rsidRPr="00E7673C">
              <w:rPr>
                <w:rFonts w:ascii="Times New Roman" w:eastAsia="Times New Roman" w:hAnsi="Times New Roman" w:cs="Times New Roman"/>
                <w:sz w:val="20"/>
                <w:szCs w:val="20"/>
              </w:rPr>
              <w:t>Развитие пространственно-временных представлений</w:t>
            </w:r>
          </w:p>
        </w:tc>
        <w:tc>
          <w:tcPr>
            <w:tcW w:w="1701" w:type="dxa"/>
            <w:tcBorders>
              <w:top w:val="single" w:sz="4" w:space="0" w:color="auto"/>
              <w:left w:val="single" w:sz="4" w:space="0" w:color="auto"/>
              <w:bottom w:val="single" w:sz="4" w:space="0" w:color="auto"/>
              <w:right w:val="single" w:sz="4" w:space="0" w:color="auto"/>
            </w:tcBorders>
          </w:tcPr>
          <w:p w:rsidR="00435D43" w:rsidRPr="00E7673C" w:rsidRDefault="00435D43" w:rsidP="00736748">
            <w:pPr>
              <w:spacing w:after="0" w:line="240" w:lineRule="auto"/>
              <w:jc w:val="center"/>
              <w:rPr>
                <w:rFonts w:ascii="Times New Roman" w:hAnsi="Times New Roman" w:cs="Times New Roman"/>
                <w:sz w:val="20"/>
                <w:szCs w:val="20"/>
              </w:rPr>
            </w:pPr>
            <w:r w:rsidRPr="00E7673C">
              <w:rPr>
                <w:rFonts w:ascii="Times New Roman" w:eastAsia="Times New Roman" w:hAnsi="Times New Roman" w:cs="Times New Roman"/>
                <w:sz w:val="20"/>
                <w:szCs w:val="20"/>
              </w:rPr>
              <w:t>4</w:t>
            </w:r>
          </w:p>
        </w:tc>
        <w:tc>
          <w:tcPr>
            <w:tcW w:w="1276" w:type="dxa"/>
            <w:tcBorders>
              <w:top w:val="single" w:sz="4" w:space="0" w:color="auto"/>
              <w:left w:val="single" w:sz="4" w:space="0" w:color="auto"/>
              <w:bottom w:val="single" w:sz="4" w:space="0" w:color="auto"/>
              <w:right w:val="single" w:sz="4" w:space="0" w:color="auto"/>
            </w:tcBorders>
          </w:tcPr>
          <w:p w:rsidR="00435D43" w:rsidRPr="00E7673C" w:rsidRDefault="00435D43" w:rsidP="00736748">
            <w:pPr>
              <w:spacing w:after="0" w:line="240" w:lineRule="auto"/>
              <w:jc w:val="center"/>
              <w:rPr>
                <w:rFonts w:ascii="Times New Roman" w:hAnsi="Times New Roman" w:cs="Times New Roman"/>
                <w:sz w:val="20"/>
                <w:szCs w:val="20"/>
              </w:rPr>
            </w:pPr>
            <w:r w:rsidRPr="00E7673C">
              <w:rPr>
                <w:rFonts w:ascii="Times New Roman" w:eastAsia="Times New Roman" w:hAnsi="Times New Roman" w:cs="Times New Roman"/>
                <w:sz w:val="20"/>
                <w:szCs w:val="20"/>
              </w:rPr>
              <w:t>5</w:t>
            </w:r>
          </w:p>
        </w:tc>
      </w:tr>
      <w:tr w:rsidR="00435D43" w:rsidRPr="00E7673C" w:rsidTr="00482822">
        <w:trPr>
          <w:trHeight w:val="266"/>
        </w:trPr>
        <w:tc>
          <w:tcPr>
            <w:tcW w:w="6379" w:type="dxa"/>
            <w:tcBorders>
              <w:top w:val="single" w:sz="4" w:space="0" w:color="auto"/>
              <w:left w:val="single" w:sz="4" w:space="0" w:color="auto"/>
              <w:bottom w:val="single" w:sz="4" w:space="0" w:color="auto"/>
              <w:right w:val="single" w:sz="4" w:space="0" w:color="auto"/>
            </w:tcBorders>
            <w:vAlign w:val="bottom"/>
          </w:tcPr>
          <w:p w:rsidR="00435D43" w:rsidRPr="00E7673C" w:rsidRDefault="00435D43" w:rsidP="00736748">
            <w:pPr>
              <w:spacing w:after="0" w:line="240" w:lineRule="auto"/>
              <w:jc w:val="both"/>
              <w:rPr>
                <w:rFonts w:ascii="Times New Roman" w:hAnsi="Times New Roman" w:cs="Times New Roman"/>
                <w:sz w:val="20"/>
                <w:szCs w:val="20"/>
              </w:rPr>
            </w:pPr>
            <w:r w:rsidRPr="00E7673C">
              <w:rPr>
                <w:rFonts w:ascii="Times New Roman" w:eastAsia="Times New Roman" w:hAnsi="Times New Roman" w:cs="Times New Roman"/>
                <w:sz w:val="20"/>
                <w:szCs w:val="20"/>
              </w:rPr>
              <w:t>Активизация познавательной деятельности</w:t>
            </w:r>
          </w:p>
        </w:tc>
        <w:tc>
          <w:tcPr>
            <w:tcW w:w="1701" w:type="dxa"/>
            <w:tcBorders>
              <w:top w:val="single" w:sz="4" w:space="0" w:color="auto"/>
              <w:left w:val="single" w:sz="4" w:space="0" w:color="auto"/>
              <w:bottom w:val="single" w:sz="4" w:space="0" w:color="auto"/>
              <w:right w:val="single" w:sz="4" w:space="0" w:color="auto"/>
            </w:tcBorders>
          </w:tcPr>
          <w:p w:rsidR="00435D43" w:rsidRPr="00E7673C" w:rsidRDefault="00435D43" w:rsidP="00736748">
            <w:pPr>
              <w:spacing w:after="0" w:line="240" w:lineRule="auto"/>
              <w:jc w:val="center"/>
              <w:rPr>
                <w:rFonts w:ascii="Times New Roman" w:hAnsi="Times New Roman" w:cs="Times New Roman"/>
                <w:sz w:val="20"/>
                <w:szCs w:val="20"/>
              </w:rPr>
            </w:pPr>
            <w:r w:rsidRPr="00E7673C">
              <w:rPr>
                <w:rFonts w:ascii="Times New Roman" w:eastAsia="Times New Roman" w:hAnsi="Times New Roman" w:cs="Times New Roman"/>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435D43" w:rsidRPr="00E7673C" w:rsidRDefault="00435D43" w:rsidP="00736748">
            <w:pPr>
              <w:spacing w:after="0" w:line="240" w:lineRule="auto"/>
              <w:jc w:val="center"/>
              <w:rPr>
                <w:rFonts w:ascii="Times New Roman" w:hAnsi="Times New Roman" w:cs="Times New Roman"/>
                <w:sz w:val="20"/>
                <w:szCs w:val="20"/>
              </w:rPr>
            </w:pPr>
            <w:r w:rsidRPr="00E7673C">
              <w:rPr>
                <w:rFonts w:ascii="Times New Roman" w:eastAsia="Times New Roman" w:hAnsi="Times New Roman" w:cs="Times New Roman"/>
                <w:sz w:val="20"/>
                <w:szCs w:val="20"/>
              </w:rPr>
              <w:t>6</w:t>
            </w:r>
          </w:p>
        </w:tc>
      </w:tr>
      <w:tr w:rsidR="00435D43" w:rsidRPr="00E7673C" w:rsidTr="00482822">
        <w:trPr>
          <w:trHeight w:val="266"/>
        </w:trPr>
        <w:tc>
          <w:tcPr>
            <w:tcW w:w="6379" w:type="dxa"/>
            <w:tcBorders>
              <w:top w:val="single" w:sz="4" w:space="0" w:color="auto"/>
              <w:left w:val="single" w:sz="4" w:space="0" w:color="auto"/>
              <w:bottom w:val="single" w:sz="4" w:space="0" w:color="auto"/>
              <w:right w:val="single" w:sz="4" w:space="0" w:color="auto"/>
            </w:tcBorders>
            <w:vAlign w:val="bottom"/>
          </w:tcPr>
          <w:p w:rsidR="00435D43" w:rsidRPr="00E7673C" w:rsidRDefault="00435D43" w:rsidP="00736748">
            <w:pPr>
              <w:spacing w:after="0" w:line="240" w:lineRule="auto"/>
              <w:jc w:val="both"/>
              <w:rPr>
                <w:rFonts w:ascii="Times New Roman" w:hAnsi="Times New Roman" w:cs="Times New Roman"/>
                <w:sz w:val="20"/>
                <w:szCs w:val="20"/>
              </w:rPr>
            </w:pPr>
            <w:r w:rsidRPr="00E7673C">
              <w:rPr>
                <w:rFonts w:ascii="Times New Roman" w:eastAsia="Times New Roman" w:hAnsi="Times New Roman" w:cs="Times New Roman"/>
                <w:sz w:val="20"/>
                <w:szCs w:val="20"/>
              </w:rPr>
              <w:t>Развитие произвольной регуляции поведения</w:t>
            </w:r>
          </w:p>
        </w:tc>
        <w:tc>
          <w:tcPr>
            <w:tcW w:w="1701" w:type="dxa"/>
            <w:tcBorders>
              <w:top w:val="single" w:sz="4" w:space="0" w:color="auto"/>
              <w:left w:val="single" w:sz="4" w:space="0" w:color="auto"/>
              <w:bottom w:val="single" w:sz="4" w:space="0" w:color="auto"/>
              <w:right w:val="single" w:sz="4" w:space="0" w:color="auto"/>
            </w:tcBorders>
          </w:tcPr>
          <w:p w:rsidR="00435D43" w:rsidRPr="00E7673C" w:rsidRDefault="00435D43" w:rsidP="00736748">
            <w:pPr>
              <w:spacing w:after="0" w:line="240" w:lineRule="auto"/>
              <w:jc w:val="center"/>
              <w:rPr>
                <w:rFonts w:ascii="Times New Roman" w:hAnsi="Times New Roman" w:cs="Times New Roman"/>
                <w:sz w:val="20"/>
                <w:szCs w:val="20"/>
              </w:rPr>
            </w:pPr>
            <w:r w:rsidRPr="00E7673C">
              <w:rPr>
                <w:rFonts w:ascii="Times New Roman" w:eastAsia="Times New Roman" w:hAnsi="Times New Roman" w:cs="Times New Roman"/>
                <w:sz w:val="20"/>
                <w:szCs w:val="20"/>
              </w:rPr>
              <w:t>8</w:t>
            </w:r>
          </w:p>
        </w:tc>
        <w:tc>
          <w:tcPr>
            <w:tcW w:w="1276" w:type="dxa"/>
            <w:tcBorders>
              <w:top w:val="single" w:sz="4" w:space="0" w:color="auto"/>
              <w:left w:val="single" w:sz="4" w:space="0" w:color="auto"/>
              <w:bottom w:val="single" w:sz="4" w:space="0" w:color="auto"/>
              <w:right w:val="single" w:sz="4" w:space="0" w:color="auto"/>
            </w:tcBorders>
          </w:tcPr>
          <w:p w:rsidR="00435D43" w:rsidRPr="00E7673C" w:rsidRDefault="00435D43" w:rsidP="00736748">
            <w:pPr>
              <w:spacing w:after="0" w:line="240" w:lineRule="auto"/>
              <w:jc w:val="center"/>
              <w:rPr>
                <w:rFonts w:ascii="Times New Roman" w:hAnsi="Times New Roman" w:cs="Times New Roman"/>
                <w:sz w:val="20"/>
                <w:szCs w:val="20"/>
              </w:rPr>
            </w:pPr>
            <w:r w:rsidRPr="00E7673C">
              <w:rPr>
                <w:rFonts w:ascii="Times New Roman" w:eastAsia="Times New Roman" w:hAnsi="Times New Roman" w:cs="Times New Roman"/>
                <w:sz w:val="20"/>
                <w:szCs w:val="20"/>
              </w:rPr>
              <w:t>5</w:t>
            </w:r>
          </w:p>
        </w:tc>
      </w:tr>
      <w:tr w:rsidR="00435D43" w:rsidRPr="00E7673C" w:rsidTr="00482822">
        <w:trPr>
          <w:trHeight w:val="644"/>
        </w:trPr>
        <w:tc>
          <w:tcPr>
            <w:tcW w:w="6379" w:type="dxa"/>
            <w:tcBorders>
              <w:top w:val="single" w:sz="4" w:space="0" w:color="auto"/>
              <w:left w:val="single" w:sz="4" w:space="0" w:color="auto"/>
              <w:bottom w:val="single" w:sz="4" w:space="0" w:color="auto"/>
              <w:right w:val="single" w:sz="4" w:space="0" w:color="auto"/>
            </w:tcBorders>
            <w:vAlign w:val="bottom"/>
          </w:tcPr>
          <w:p w:rsidR="00435D43" w:rsidRPr="00E7673C" w:rsidRDefault="00435D43" w:rsidP="00736748">
            <w:pPr>
              <w:spacing w:after="0" w:line="240" w:lineRule="auto"/>
              <w:jc w:val="both"/>
              <w:rPr>
                <w:rFonts w:ascii="Times New Roman" w:hAnsi="Times New Roman" w:cs="Times New Roman"/>
                <w:sz w:val="20"/>
                <w:szCs w:val="20"/>
                <w:lang w:val="ru-RU"/>
              </w:rPr>
            </w:pPr>
            <w:r w:rsidRPr="00E7673C">
              <w:rPr>
                <w:rFonts w:ascii="Times New Roman" w:eastAsia="Times New Roman" w:hAnsi="Times New Roman" w:cs="Times New Roman"/>
                <w:sz w:val="20"/>
                <w:szCs w:val="20"/>
                <w:lang w:val="ru-RU"/>
              </w:rPr>
              <w:t>Развитие эмоционально-волевой сферы и компонентов личности</w:t>
            </w:r>
          </w:p>
        </w:tc>
        <w:tc>
          <w:tcPr>
            <w:tcW w:w="1701" w:type="dxa"/>
            <w:tcBorders>
              <w:top w:val="single" w:sz="4" w:space="0" w:color="auto"/>
              <w:left w:val="single" w:sz="4" w:space="0" w:color="auto"/>
              <w:bottom w:val="single" w:sz="4" w:space="0" w:color="auto"/>
              <w:right w:val="single" w:sz="4" w:space="0" w:color="auto"/>
            </w:tcBorders>
          </w:tcPr>
          <w:p w:rsidR="00435D43" w:rsidRPr="00E7673C" w:rsidRDefault="00435D43" w:rsidP="00736748">
            <w:pPr>
              <w:spacing w:after="0" w:line="240" w:lineRule="auto"/>
              <w:jc w:val="center"/>
              <w:rPr>
                <w:rFonts w:ascii="Times New Roman" w:hAnsi="Times New Roman" w:cs="Times New Roman"/>
                <w:sz w:val="20"/>
                <w:szCs w:val="20"/>
              </w:rPr>
            </w:pPr>
            <w:r w:rsidRPr="00E7673C">
              <w:rPr>
                <w:rFonts w:ascii="Times New Roman" w:eastAsia="Times New Roman" w:hAnsi="Times New Roman" w:cs="Times New Roman"/>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435D43" w:rsidRPr="00E7673C" w:rsidRDefault="00435D43" w:rsidP="00736748">
            <w:pPr>
              <w:spacing w:after="0" w:line="240" w:lineRule="auto"/>
              <w:jc w:val="center"/>
              <w:rPr>
                <w:rFonts w:ascii="Times New Roman" w:hAnsi="Times New Roman" w:cs="Times New Roman"/>
                <w:sz w:val="20"/>
                <w:szCs w:val="20"/>
              </w:rPr>
            </w:pPr>
            <w:r w:rsidRPr="00E7673C">
              <w:rPr>
                <w:rFonts w:ascii="Times New Roman" w:eastAsia="Times New Roman" w:hAnsi="Times New Roman" w:cs="Times New Roman"/>
                <w:sz w:val="20"/>
                <w:szCs w:val="20"/>
              </w:rPr>
              <w:t>5</w:t>
            </w:r>
          </w:p>
        </w:tc>
      </w:tr>
      <w:tr w:rsidR="00435D43" w:rsidRPr="00E7673C" w:rsidTr="00482822">
        <w:trPr>
          <w:trHeight w:val="266"/>
        </w:trPr>
        <w:tc>
          <w:tcPr>
            <w:tcW w:w="6379" w:type="dxa"/>
            <w:tcBorders>
              <w:top w:val="single" w:sz="4" w:space="0" w:color="auto"/>
              <w:left w:val="single" w:sz="4" w:space="0" w:color="auto"/>
              <w:bottom w:val="single" w:sz="4" w:space="0" w:color="auto"/>
              <w:right w:val="single" w:sz="4" w:space="0" w:color="auto"/>
            </w:tcBorders>
            <w:vAlign w:val="bottom"/>
          </w:tcPr>
          <w:p w:rsidR="00435D43" w:rsidRPr="00E7673C" w:rsidRDefault="00435D43" w:rsidP="00736748">
            <w:pPr>
              <w:spacing w:after="0" w:line="240" w:lineRule="auto"/>
              <w:jc w:val="both"/>
              <w:rPr>
                <w:rFonts w:ascii="Times New Roman" w:hAnsi="Times New Roman" w:cs="Times New Roman"/>
                <w:sz w:val="20"/>
                <w:szCs w:val="20"/>
              </w:rPr>
            </w:pPr>
            <w:r w:rsidRPr="00E7673C">
              <w:rPr>
                <w:rFonts w:ascii="Times New Roman" w:eastAsia="Times New Roman" w:hAnsi="Times New Roman" w:cs="Times New Roman"/>
                <w:sz w:val="20"/>
                <w:szCs w:val="20"/>
              </w:rPr>
              <w:t>Итоговая психодиагностика</w:t>
            </w:r>
          </w:p>
        </w:tc>
        <w:tc>
          <w:tcPr>
            <w:tcW w:w="1701" w:type="dxa"/>
            <w:tcBorders>
              <w:top w:val="single" w:sz="4" w:space="0" w:color="auto"/>
              <w:left w:val="single" w:sz="4" w:space="0" w:color="auto"/>
              <w:bottom w:val="single" w:sz="4" w:space="0" w:color="auto"/>
              <w:right w:val="single" w:sz="4" w:space="0" w:color="auto"/>
            </w:tcBorders>
          </w:tcPr>
          <w:p w:rsidR="00435D43" w:rsidRPr="00E7673C" w:rsidRDefault="00435D43" w:rsidP="00736748">
            <w:pPr>
              <w:spacing w:after="0" w:line="240" w:lineRule="auto"/>
              <w:jc w:val="center"/>
              <w:rPr>
                <w:rFonts w:ascii="Times New Roman" w:hAnsi="Times New Roman" w:cs="Times New Roman"/>
                <w:sz w:val="20"/>
                <w:szCs w:val="20"/>
              </w:rPr>
            </w:pPr>
            <w:r w:rsidRPr="00E7673C">
              <w:rPr>
                <w:rFonts w:ascii="Times New Roman" w:eastAsia="Times New Roman" w:hAnsi="Times New Roman" w:cs="Times New Roman"/>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435D43" w:rsidRPr="00E7673C" w:rsidRDefault="00435D43" w:rsidP="00736748">
            <w:pPr>
              <w:spacing w:after="0" w:line="240" w:lineRule="auto"/>
              <w:jc w:val="center"/>
              <w:rPr>
                <w:rFonts w:ascii="Times New Roman" w:hAnsi="Times New Roman" w:cs="Times New Roman"/>
                <w:sz w:val="20"/>
                <w:szCs w:val="20"/>
              </w:rPr>
            </w:pPr>
            <w:r w:rsidRPr="00E7673C">
              <w:rPr>
                <w:rFonts w:ascii="Times New Roman" w:eastAsia="Times New Roman" w:hAnsi="Times New Roman" w:cs="Times New Roman"/>
                <w:sz w:val="20"/>
                <w:szCs w:val="20"/>
              </w:rPr>
              <w:t>2</w:t>
            </w:r>
          </w:p>
        </w:tc>
      </w:tr>
      <w:tr w:rsidR="00435D43" w:rsidRPr="00E7673C" w:rsidTr="00482822">
        <w:trPr>
          <w:trHeight w:val="268"/>
        </w:trPr>
        <w:tc>
          <w:tcPr>
            <w:tcW w:w="6379" w:type="dxa"/>
            <w:tcBorders>
              <w:top w:val="single" w:sz="4" w:space="0" w:color="auto"/>
              <w:left w:val="single" w:sz="4" w:space="0" w:color="auto"/>
              <w:bottom w:val="single" w:sz="4" w:space="0" w:color="auto"/>
              <w:right w:val="single" w:sz="4" w:space="0" w:color="auto"/>
            </w:tcBorders>
            <w:vAlign w:val="bottom"/>
          </w:tcPr>
          <w:p w:rsidR="00435D43" w:rsidRPr="00E7673C" w:rsidRDefault="00435D43" w:rsidP="00736748">
            <w:pPr>
              <w:spacing w:after="0" w:line="240" w:lineRule="auto"/>
              <w:jc w:val="both"/>
              <w:rPr>
                <w:rFonts w:ascii="Times New Roman" w:hAnsi="Times New Roman" w:cs="Times New Roman"/>
                <w:b/>
                <w:sz w:val="20"/>
                <w:szCs w:val="20"/>
              </w:rPr>
            </w:pPr>
            <w:r w:rsidRPr="00E7673C">
              <w:rPr>
                <w:rFonts w:ascii="Times New Roman" w:eastAsia="Times New Roman" w:hAnsi="Times New Roman" w:cs="Times New Roman"/>
                <w:b/>
                <w:sz w:val="20"/>
                <w:szCs w:val="20"/>
              </w:rPr>
              <w:t>Итого</w:t>
            </w:r>
          </w:p>
        </w:tc>
        <w:tc>
          <w:tcPr>
            <w:tcW w:w="1701" w:type="dxa"/>
            <w:tcBorders>
              <w:top w:val="single" w:sz="4" w:space="0" w:color="auto"/>
              <w:left w:val="single" w:sz="4" w:space="0" w:color="auto"/>
              <w:bottom w:val="single" w:sz="4" w:space="0" w:color="auto"/>
              <w:right w:val="single" w:sz="4" w:space="0" w:color="auto"/>
            </w:tcBorders>
          </w:tcPr>
          <w:p w:rsidR="00435D43" w:rsidRPr="00E7673C" w:rsidRDefault="00435D43" w:rsidP="00736748">
            <w:pPr>
              <w:spacing w:after="0" w:line="240" w:lineRule="auto"/>
              <w:jc w:val="center"/>
              <w:rPr>
                <w:rFonts w:ascii="Times New Roman" w:hAnsi="Times New Roman" w:cs="Times New Roman"/>
                <w:b/>
                <w:sz w:val="20"/>
                <w:szCs w:val="20"/>
              </w:rPr>
            </w:pPr>
            <w:r w:rsidRPr="00E7673C">
              <w:rPr>
                <w:rFonts w:ascii="Times New Roman" w:eastAsia="Times New Roman" w:hAnsi="Times New Roman" w:cs="Times New Roman"/>
                <w:b/>
                <w:sz w:val="20"/>
                <w:szCs w:val="20"/>
              </w:rPr>
              <w:t>30</w:t>
            </w:r>
          </w:p>
        </w:tc>
        <w:tc>
          <w:tcPr>
            <w:tcW w:w="1276" w:type="dxa"/>
            <w:tcBorders>
              <w:top w:val="single" w:sz="4" w:space="0" w:color="auto"/>
              <w:left w:val="single" w:sz="4" w:space="0" w:color="auto"/>
              <w:bottom w:val="single" w:sz="4" w:space="0" w:color="auto"/>
              <w:right w:val="single" w:sz="4" w:space="0" w:color="auto"/>
            </w:tcBorders>
          </w:tcPr>
          <w:p w:rsidR="00435D43" w:rsidRPr="00E7673C" w:rsidRDefault="00435D43" w:rsidP="00736748">
            <w:pPr>
              <w:spacing w:after="0" w:line="240" w:lineRule="auto"/>
              <w:jc w:val="center"/>
              <w:rPr>
                <w:rFonts w:ascii="Times New Roman" w:hAnsi="Times New Roman" w:cs="Times New Roman"/>
                <w:b/>
                <w:sz w:val="20"/>
                <w:szCs w:val="20"/>
              </w:rPr>
            </w:pPr>
            <w:r w:rsidRPr="00E7673C">
              <w:rPr>
                <w:rFonts w:ascii="Times New Roman" w:eastAsia="Times New Roman" w:hAnsi="Times New Roman" w:cs="Times New Roman"/>
                <w:b/>
                <w:sz w:val="20"/>
                <w:szCs w:val="20"/>
              </w:rPr>
              <w:t>30</w:t>
            </w:r>
          </w:p>
        </w:tc>
      </w:tr>
    </w:tbl>
    <w:p w:rsidR="00435D43" w:rsidRPr="00736748" w:rsidRDefault="00435D43" w:rsidP="00736748">
      <w:pPr>
        <w:tabs>
          <w:tab w:val="left" w:pos="1134"/>
        </w:tabs>
        <w:spacing w:after="0" w:line="240" w:lineRule="auto"/>
        <w:jc w:val="both"/>
        <w:rPr>
          <w:rFonts w:ascii="Times New Roman" w:eastAsia="Times New Roman" w:hAnsi="Times New Roman" w:cs="Times New Roman"/>
          <w:b/>
          <w:bCs/>
          <w:sz w:val="24"/>
          <w:szCs w:val="24"/>
        </w:rPr>
      </w:pPr>
    </w:p>
    <w:p w:rsidR="00542BDE" w:rsidRDefault="00435D43" w:rsidP="00736748">
      <w:pPr>
        <w:tabs>
          <w:tab w:val="left" w:pos="1134"/>
        </w:tabs>
        <w:spacing w:after="0" w:line="240" w:lineRule="auto"/>
        <w:jc w:val="center"/>
        <w:rPr>
          <w:rFonts w:ascii="Times New Roman" w:eastAsia="Times New Roman" w:hAnsi="Times New Roman" w:cs="Times New Roman"/>
          <w:b/>
          <w:bCs/>
          <w:sz w:val="24"/>
          <w:szCs w:val="24"/>
          <w:lang w:val="ru-RU"/>
        </w:rPr>
      </w:pPr>
      <w:r w:rsidRPr="00736748">
        <w:rPr>
          <w:rFonts w:ascii="Times New Roman" w:eastAsia="Times New Roman" w:hAnsi="Times New Roman" w:cs="Times New Roman"/>
          <w:b/>
          <w:bCs/>
          <w:sz w:val="24"/>
          <w:szCs w:val="24"/>
          <w:lang w:val="ru-RU"/>
        </w:rPr>
        <w:t>Т</w:t>
      </w:r>
      <w:r w:rsidR="00542BDE">
        <w:rPr>
          <w:rFonts w:ascii="Times New Roman" w:eastAsia="Times New Roman" w:hAnsi="Times New Roman" w:cs="Times New Roman"/>
          <w:b/>
          <w:bCs/>
          <w:sz w:val="24"/>
          <w:szCs w:val="24"/>
          <w:lang w:val="ru-RU"/>
        </w:rPr>
        <w:t>АМАТИЧЕСКОЕ ПЛАНИРОВАНИЕ</w:t>
      </w:r>
    </w:p>
    <w:p w:rsidR="00542BDE" w:rsidRDefault="00542BDE" w:rsidP="00542BDE">
      <w:pPr>
        <w:tabs>
          <w:tab w:val="left" w:pos="1134"/>
        </w:tabs>
        <w:spacing w:after="0" w:line="240" w:lineRule="auto"/>
        <w:jc w:val="center"/>
        <w:rPr>
          <w:rFonts w:ascii="Times New Roman" w:eastAsia="Times New Roman" w:hAnsi="Times New Roman" w:cs="Times New Roman"/>
          <w:b/>
          <w:bCs/>
          <w:sz w:val="24"/>
          <w:szCs w:val="24"/>
          <w:lang w:val="ru-RU"/>
        </w:rPr>
      </w:pPr>
      <w:r>
        <w:rPr>
          <w:rFonts w:ascii="Times New Roman" w:eastAsia="Times New Roman" w:hAnsi="Times New Roman" w:cs="Times New Roman"/>
          <w:b/>
          <w:bCs/>
          <w:sz w:val="24"/>
          <w:szCs w:val="24"/>
          <w:lang w:val="ru-RU"/>
        </w:rPr>
        <w:t xml:space="preserve">с определением основных видов </w:t>
      </w:r>
      <w:r w:rsidR="00435D43" w:rsidRPr="00736748">
        <w:rPr>
          <w:rFonts w:ascii="Times New Roman" w:eastAsia="Times New Roman" w:hAnsi="Times New Roman" w:cs="Times New Roman"/>
          <w:b/>
          <w:bCs/>
          <w:sz w:val="24"/>
          <w:szCs w:val="24"/>
          <w:lang w:val="ru-RU"/>
        </w:rPr>
        <w:t>учебной деятельности</w:t>
      </w:r>
    </w:p>
    <w:p w:rsidR="00435D43" w:rsidRPr="00542BDE" w:rsidRDefault="00435D43" w:rsidP="00542BDE">
      <w:pPr>
        <w:tabs>
          <w:tab w:val="left" w:pos="1134"/>
        </w:tabs>
        <w:spacing w:after="0" w:line="240" w:lineRule="auto"/>
        <w:jc w:val="center"/>
        <w:rPr>
          <w:rFonts w:ascii="Times New Roman" w:eastAsia="Times New Roman" w:hAnsi="Times New Roman" w:cs="Times New Roman"/>
          <w:b/>
          <w:bCs/>
          <w:sz w:val="24"/>
          <w:szCs w:val="24"/>
          <w:lang w:val="ru-RU"/>
        </w:rPr>
      </w:pPr>
      <w:r w:rsidRPr="00736748">
        <w:rPr>
          <w:rFonts w:ascii="Times New Roman" w:eastAsia="Times New Roman" w:hAnsi="Times New Roman" w:cs="Times New Roman"/>
          <w:b/>
          <w:bCs/>
          <w:sz w:val="24"/>
          <w:szCs w:val="24"/>
          <w:lang w:val="ru-RU"/>
        </w:rPr>
        <w:t xml:space="preserve"> (1 класс)</w:t>
      </w:r>
    </w:p>
    <w:p w:rsidR="00435D43" w:rsidRPr="00736748" w:rsidRDefault="00435D43" w:rsidP="00736748">
      <w:pPr>
        <w:tabs>
          <w:tab w:val="left" w:pos="1134"/>
        </w:tabs>
        <w:spacing w:after="0"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Содержание программы варьируется и дифференцируется с учетом индивидуальных и типологических особенностей психофизического развития и индивидуальных возможностей обучающихся с ЗПР.</w:t>
      </w:r>
    </w:p>
    <w:tbl>
      <w:tblPr>
        <w:tblStyle w:val="afa"/>
        <w:tblW w:w="9464" w:type="dxa"/>
        <w:tblLayout w:type="fixed"/>
        <w:tblLook w:val="04A0"/>
      </w:tblPr>
      <w:tblGrid>
        <w:gridCol w:w="675"/>
        <w:gridCol w:w="2410"/>
        <w:gridCol w:w="4820"/>
        <w:gridCol w:w="1559"/>
      </w:tblGrid>
      <w:tr w:rsidR="00435D43" w:rsidRPr="00736748" w:rsidTr="00482822">
        <w:tc>
          <w:tcPr>
            <w:tcW w:w="675" w:type="dxa"/>
          </w:tcPr>
          <w:p w:rsidR="00435D43" w:rsidRPr="00E7673C" w:rsidRDefault="00435D43" w:rsidP="00736748">
            <w:pPr>
              <w:tabs>
                <w:tab w:val="left" w:pos="1134"/>
              </w:tabs>
              <w:jc w:val="center"/>
              <w:rPr>
                <w:rFonts w:ascii="Times New Roman" w:eastAsia="Times New Roman" w:hAnsi="Times New Roman" w:cs="Times New Roman"/>
                <w:b/>
                <w:sz w:val="20"/>
                <w:szCs w:val="20"/>
              </w:rPr>
            </w:pPr>
            <w:r w:rsidRPr="00E7673C">
              <w:rPr>
                <w:rFonts w:ascii="Times New Roman" w:eastAsia="Times New Roman" w:hAnsi="Times New Roman" w:cs="Times New Roman"/>
                <w:b/>
                <w:sz w:val="20"/>
                <w:szCs w:val="20"/>
              </w:rPr>
              <w:t>№ п/п</w:t>
            </w:r>
          </w:p>
        </w:tc>
        <w:tc>
          <w:tcPr>
            <w:tcW w:w="2410" w:type="dxa"/>
          </w:tcPr>
          <w:p w:rsidR="00435D43" w:rsidRPr="00E7673C" w:rsidRDefault="00435D43" w:rsidP="00736748">
            <w:pPr>
              <w:tabs>
                <w:tab w:val="left" w:pos="1134"/>
              </w:tabs>
              <w:jc w:val="center"/>
              <w:rPr>
                <w:rFonts w:ascii="Times New Roman" w:eastAsia="Times New Roman" w:hAnsi="Times New Roman" w:cs="Times New Roman"/>
                <w:b/>
                <w:sz w:val="20"/>
                <w:szCs w:val="20"/>
              </w:rPr>
            </w:pPr>
            <w:r w:rsidRPr="00E7673C">
              <w:rPr>
                <w:rFonts w:ascii="Times New Roman" w:hAnsi="Times New Roman" w:cs="Times New Roman"/>
                <w:b/>
                <w:sz w:val="20"/>
                <w:szCs w:val="20"/>
              </w:rPr>
              <w:t>Направление работы</w:t>
            </w:r>
          </w:p>
        </w:tc>
        <w:tc>
          <w:tcPr>
            <w:tcW w:w="4820" w:type="dxa"/>
          </w:tcPr>
          <w:p w:rsidR="00435D43" w:rsidRPr="00E7673C" w:rsidRDefault="00435D43" w:rsidP="00736748">
            <w:pPr>
              <w:tabs>
                <w:tab w:val="left" w:pos="1134"/>
              </w:tabs>
              <w:jc w:val="center"/>
              <w:rPr>
                <w:rFonts w:ascii="Times New Roman" w:eastAsia="Times New Roman" w:hAnsi="Times New Roman" w:cs="Times New Roman"/>
                <w:b/>
                <w:sz w:val="20"/>
                <w:szCs w:val="20"/>
              </w:rPr>
            </w:pPr>
            <w:r w:rsidRPr="00E7673C">
              <w:rPr>
                <w:rFonts w:ascii="Times New Roman" w:eastAsia="Times New Roman" w:hAnsi="Times New Roman" w:cs="Times New Roman"/>
                <w:b/>
                <w:sz w:val="20"/>
                <w:szCs w:val="20"/>
              </w:rPr>
              <w:t>Элементы содержания</w:t>
            </w:r>
          </w:p>
        </w:tc>
        <w:tc>
          <w:tcPr>
            <w:tcW w:w="1559" w:type="dxa"/>
          </w:tcPr>
          <w:p w:rsidR="00435D43" w:rsidRPr="00736748" w:rsidRDefault="00435D43" w:rsidP="00736748">
            <w:pPr>
              <w:jc w:val="center"/>
              <w:rPr>
                <w:rFonts w:ascii="Times New Roman" w:eastAsia="Times New Roman" w:hAnsi="Times New Roman" w:cs="Times New Roman"/>
                <w:b/>
                <w:sz w:val="20"/>
                <w:szCs w:val="20"/>
              </w:rPr>
            </w:pPr>
            <w:r w:rsidRPr="00736748">
              <w:rPr>
                <w:rFonts w:ascii="Times New Roman" w:eastAsia="Times New Roman" w:hAnsi="Times New Roman" w:cs="Times New Roman"/>
                <w:b/>
                <w:sz w:val="20"/>
                <w:szCs w:val="20"/>
              </w:rPr>
              <w:t>Кол-во</w:t>
            </w:r>
          </w:p>
          <w:p w:rsidR="00435D43" w:rsidRPr="00736748" w:rsidRDefault="00435D43" w:rsidP="00736748">
            <w:pPr>
              <w:jc w:val="center"/>
              <w:rPr>
                <w:rFonts w:ascii="Times New Roman" w:eastAsia="Times New Roman" w:hAnsi="Times New Roman" w:cs="Times New Roman"/>
                <w:b/>
                <w:sz w:val="20"/>
                <w:szCs w:val="20"/>
              </w:rPr>
            </w:pPr>
            <w:r w:rsidRPr="00736748">
              <w:rPr>
                <w:rFonts w:ascii="Times New Roman" w:eastAsia="Times New Roman" w:hAnsi="Times New Roman" w:cs="Times New Roman"/>
                <w:b/>
                <w:sz w:val="20"/>
                <w:szCs w:val="20"/>
              </w:rPr>
              <w:t>часов</w:t>
            </w:r>
          </w:p>
        </w:tc>
      </w:tr>
      <w:tr w:rsidR="00435D43" w:rsidRPr="00736748" w:rsidTr="00482822">
        <w:tc>
          <w:tcPr>
            <w:tcW w:w="675" w:type="dxa"/>
          </w:tcPr>
          <w:p w:rsidR="00435D43" w:rsidRPr="00E7673C" w:rsidRDefault="00435D43" w:rsidP="00736748">
            <w:pPr>
              <w:tabs>
                <w:tab w:val="left" w:pos="1134"/>
              </w:tabs>
              <w:jc w:val="both"/>
              <w:rPr>
                <w:rFonts w:ascii="Times New Roman" w:eastAsia="Times New Roman" w:hAnsi="Times New Roman" w:cs="Times New Roman"/>
                <w:sz w:val="20"/>
                <w:szCs w:val="20"/>
              </w:rPr>
            </w:pPr>
            <w:r w:rsidRPr="00E7673C">
              <w:rPr>
                <w:rFonts w:ascii="Times New Roman" w:eastAsia="Times New Roman" w:hAnsi="Times New Roman" w:cs="Times New Roman"/>
                <w:sz w:val="20"/>
                <w:szCs w:val="20"/>
              </w:rPr>
              <w:t>3</w:t>
            </w:r>
          </w:p>
        </w:tc>
        <w:tc>
          <w:tcPr>
            <w:tcW w:w="2410" w:type="dxa"/>
          </w:tcPr>
          <w:p w:rsidR="00435D43" w:rsidRPr="00E7673C" w:rsidRDefault="00435D43" w:rsidP="00736748">
            <w:pPr>
              <w:tabs>
                <w:tab w:val="left" w:pos="1134"/>
              </w:tabs>
              <w:jc w:val="both"/>
              <w:rPr>
                <w:rFonts w:ascii="Times New Roman" w:eastAsia="Times New Roman" w:hAnsi="Times New Roman" w:cs="Times New Roman"/>
                <w:sz w:val="20"/>
                <w:szCs w:val="20"/>
              </w:rPr>
            </w:pPr>
            <w:r w:rsidRPr="00E7673C">
              <w:rPr>
                <w:rFonts w:ascii="Times New Roman" w:eastAsia="Times New Roman" w:hAnsi="Times New Roman" w:cs="Times New Roman"/>
                <w:sz w:val="20"/>
                <w:szCs w:val="20"/>
              </w:rPr>
              <w:t>Диагностическое изучение ребенка</w:t>
            </w:r>
          </w:p>
        </w:tc>
        <w:tc>
          <w:tcPr>
            <w:tcW w:w="4820" w:type="dxa"/>
          </w:tcPr>
          <w:p w:rsidR="00435D43" w:rsidRPr="00E7673C" w:rsidRDefault="00435D43" w:rsidP="00736748">
            <w:pPr>
              <w:jc w:val="both"/>
              <w:rPr>
                <w:rFonts w:ascii="Times New Roman" w:hAnsi="Times New Roman" w:cs="Times New Roman"/>
                <w:sz w:val="20"/>
                <w:szCs w:val="20"/>
              </w:rPr>
            </w:pPr>
            <w:r w:rsidRPr="00E7673C">
              <w:rPr>
                <w:rFonts w:ascii="Times New Roman" w:eastAsia="Times New Roman" w:hAnsi="Times New Roman" w:cs="Times New Roman"/>
                <w:sz w:val="20"/>
                <w:szCs w:val="20"/>
              </w:rPr>
              <w:t>Изучение эмоционально-</w:t>
            </w:r>
          </w:p>
          <w:p w:rsidR="00435D43" w:rsidRPr="00E7673C" w:rsidRDefault="00435D43" w:rsidP="00736748">
            <w:pPr>
              <w:tabs>
                <w:tab w:val="left" w:pos="1134"/>
              </w:tabs>
              <w:jc w:val="both"/>
              <w:rPr>
                <w:rFonts w:ascii="Times New Roman" w:eastAsia="Times New Roman" w:hAnsi="Times New Roman" w:cs="Times New Roman"/>
                <w:sz w:val="20"/>
                <w:szCs w:val="20"/>
              </w:rPr>
            </w:pPr>
            <w:r w:rsidRPr="00E7673C">
              <w:rPr>
                <w:rFonts w:ascii="Times New Roman" w:eastAsia="Times New Roman" w:hAnsi="Times New Roman" w:cs="Times New Roman"/>
                <w:sz w:val="20"/>
                <w:szCs w:val="20"/>
              </w:rPr>
              <w:t>волевой сферы.</w:t>
            </w:r>
          </w:p>
        </w:tc>
        <w:tc>
          <w:tcPr>
            <w:tcW w:w="1559" w:type="dxa"/>
          </w:tcPr>
          <w:p w:rsidR="00435D43" w:rsidRPr="00736748" w:rsidRDefault="00435D43" w:rsidP="00736748">
            <w:pPr>
              <w:tabs>
                <w:tab w:val="left" w:pos="1134"/>
              </w:tabs>
              <w:jc w:val="center"/>
              <w:rPr>
                <w:rFonts w:ascii="Times New Roman" w:eastAsia="Times New Roman" w:hAnsi="Times New Roman" w:cs="Times New Roman"/>
                <w:sz w:val="20"/>
                <w:szCs w:val="20"/>
              </w:rPr>
            </w:pPr>
            <w:r w:rsidRPr="00736748">
              <w:rPr>
                <w:rFonts w:ascii="Times New Roman" w:eastAsia="Times New Roman" w:hAnsi="Times New Roman" w:cs="Times New Roman"/>
                <w:sz w:val="20"/>
                <w:szCs w:val="20"/>
              </w:rPr>
              <w:t>1</w:t>
            </w:r>
          </w:p>
        </w:tc>
      </w:tr>
      <w:tr w:rsidR="00435D43" w:rsidRPr="00736748" w:rsidTr="00482822">
        <w:tc>
          <w:tcPr>
            <w:tcW w:w="675" w:type="dxa"/>
          </w:tcPr>
          <w:p w:rsidR="00435D43" w:rsidRPr="00E7673C" w:rsidRDefault="00435D43" w:rsidP="00736748">
            <w:pPr>
              <w:tabs>
                <w:tab w:val="left" w:pos="1134"/>
              </w:tabs>
              <w:jc w:val="both"/>
              <w:rPr>
                <w:rFonts w:ascii="Times New Roman" w:eastAsia="Times New Roman" w:hAnsi="Times New Roman" w:cs="Times New Roman"/>
                <w:sz w:val="20"/>
                <w:szCs w:val="20"/>
              </w:rPr>
            </w:pPr>
            <w:r w:rsidRPr="00E7673C">
              <w:rPr>
                <w:rFonts w:ascii="Times New Roman" w:eastAsia="Times New Roman" w:hAnsi="Times New Roman" w:cs="Times New Roman"/>
                <w:sz w:val="20"/>
                <w:szCs w:val="20"/>
              </w:rPr>
              <w:t>4</w:t>
            </w:r>
          </w:p>
        </w:tc>
        <w:tc>
          <w:tcPr>
            <w:tcW w:w="2410" w:type="dxa"/>
          </w:tcPr>
          <w:p w:rsidR="00435D43" w:rsidRPr="00E7673C" w:rsidRDefault="00435D43" w:rsidP="00736748">
            <w:pPr>
              <w:jc w:val="both"/>
              <w:rPr>
                <w:rFonts w:ascii="Times New Roman" w:hAnsi="Times New Roman" w:cs="Times New Roman"/>
                <w:sz w:val="20"/>
                <w:szCs w:val="20"/>
              </w:rPr>
            </w:pPr>
            <w:r w:rsidRPr="00E7673C">
              <w:rPr>
                <w:rFonts w:ascii="Times New Roman" w:hAnsi="Times New Roman" w:cs="Times New Roman"/>
                <w:sz w:val="20"/>
                <w:szCs w:val="20"/>
              </w:rPr>
              <w:t>Развитие пространственного восприятия.</w:t>
            </w:r>
          </w:p>
          <w:p w:rsidR="00435D43" w:rsidRPr="00E7673C" w:rsidRDefault="00435D43" w:rsidP="00736748">
            <w:pPr>
              <w:jc w:val="both"/>
              <w:rPr>
                <w:rFonts w:ascii="Times New Roman" w:eastAsia="Times New Roman" w:hAnsi="Times New Roman" w:cs="Times New Roman"/>
                <w:sz w:val="20"/>
                <w:szCs w:val="20"/>
              </w:rPr>
            </w:pPr>
          </w:p>
        </w:tc>
        <w:tc>
          <w:tcPr>
            <w:tcW w:w="4820" w:type="dxa"/>
          </w:tcPr>
          <w:p w:rsidR="00435D43" w:rsidRPr="00E7673C" w:rsidRDefault="00435D43" w:rsidP="00736748">
            <w:pPr>
              <w:jc w:val="both"/>
              <w:rPr>
                <w:rFonts w:ascii="Times New Roman" w:hAnsi="Times New Roman" w:cs="Times New Roman"/>
                <w:sz w:val="20"/>
                <w:szCs w:val="20"/>
                <w:lang w:val="ru-RU"/>
              </w:rPr>
            </w:pPr>
            <w:r w:rsidRPr="00E7673C">
              <w:rPr>
                <w:rFonts w:ascii="Times New Roman" w:hAnsi="Times New Roman" w:cs="Times New Roman"/>
                <w:sz w:val="20"/>
                <w:szCs w:val="20"/>
                <w:lang w:val="ru-RU"/>
              </w:rPr>
              <w:t>Работа с уникубом.</w:t>
            </w:r>
          </w:p>
          <w:p w:rsidR="00435D43" w:rsidRPr="00E7673C" w:rsidRDefault="00435D43" w:rsidP="00736748">
            <w:pPr>
              <w:jc w:val="both"/>
              <w:rPr>
                <w:rFonts w:ascii="Times New Roman" w:hAnsi="Times New Roman" w:cs="Times New Roman"/>
                <w:sz w:val="20"/>
                <w:szCs w:val="20"/>
                <w:lang w:val="ru-RU"/>
              </w:rPr>
            </w:pPr>
            <w:r w:rsidRPr="00E7673C">
              <w:rPr>
                <w:rFonts w:ascii="Times New Roman" w:hAnsi="Times New Roman" w:cs="Times New Roman"/>
                <w:sz w:val="20"/>
                <w:szCs w:val="20"/>
                <w:lang w:val="ru-RU"/>
              </w:rPr>
              <w:t>Знаковые таблицы.</w:t>
            </w:r>
          </w:p>
          <w:p w:rsidR="00435D43" w:rsidRPr="00E7673C" w:rsidRDefault="00435D43" w:rsidP="00736748">
            <w:pPr>
              <w:jc w:val="both"/>
              <w:rPr>
                <w:rFonts w:ascii="Times New Roman" w:hAnsi="Times New Roman" w:cs="Times New Roman"/>
                <w:sz w:val="20"/>
                <w:szCs w:val="20"/>
                <w:lang w:val="ru-RU"/>
              </w:rPr>
            </w:pPr>
            <w:r w:rsidRPr="00E7673C">
              <w:rPr>
                <w:rFonts w:ascii="Times New Roman" w:hAnsi="Times New Roman" w:cs="Times New Roman"/>
                <w:sz w:val="20"/>
                <w:szCs w:val="20"/>
                <w:lang w:val="ru-RU"/>
              </w:rPr>
              <w:t>Упражнения: «Сравни картинки»</w:t>
            </w:r>
          </w:p>
          <w:p w:rsidR="00435D43" w:rsidRPr="00E7673C" w:rsidRDefault="00435D43" w:rsidP="00736748">
            <w:pPr>
              <w:tabs>
                <w:tab w:val="left" w:pos="1134"/>
              </w:tabs>
              <w:jc w:val="both"/>
              <w:rPr>
                <w:rFonts w:ascii="Times New Roman" w:eastAsia="Times New Roman" w:hAnsi="Times New Roman" w:cs="Times New Roman"/>
                <w:sz w:val="20"/>
                <w:szCs w:val="20"/>
                <w:lang w:val="ru-RU"/>
              </w:rPr>
            </w:pPr>
            <w:r w:rsidRPr="00E7673C">
              <w:rPr>
                <w:rFonts w:ascii="Times New Roman" w:hAnsi="Times New Roman" w:cs="Times New Roman"/>
                <w:sz w:val="20"/>
                <w:szCs w:val="20"/>
                <w:lang w:val="ru-RU"/>
              </w:rPr>
              <w:t>этюд «Лицо загорает» (напряжение и расслабление мышц лица)</w:t>
            </w:r>
          </w:p>
        </w:tc>
        <w:tc>
          <w:tcPr>
            <w:tcW w:w="1559" w:type="dxa"/>
          </w:tcPr>
          <w:p w:rsidR="00435D43" w:rsidRPr="00736748" w:rsidRDefault="00435D43" w:rsidP="00736748">
            <w:pPr>
              <w:tabs>
                <w:tab w:val="left" w:pos="1134"/>
              </w:tabs>
              <w:jc w:val="center"/>
              <w:rPr>
                <w:rFonts w:ascii="Times New Roman" w:eastAsia="Times New Roman" w:hAnsi="Times New Roman" w:cs="Times New Roman"/>
                <w:sz w:val="20"/>
                <w:szCs w:val="20"/>
              </w:rPr>
            </w:pPr>
            <w:r w:rsidRPr="00736748">
              <w:rPr>
                <w:rFonts w:ascii="Times New Roman" w:eastAsia="Times New Roman" w:hAnsi="Times New Roman" w:cs="Times New Roman"/>
                <w:sz w:val="20"/>
                <w:szCs w:val="20"/>
              </w:rPr>
              <w:t>1</w:t>
            </w:r>
          </w:p>
        </w:tc>
      </w:tr>
      <w:tr w:rsidR="00435D43" w:rsidRPr="00736748" w:rsidTr="00482822">
        <w:tc>
          <w:tcPr>
            <w:tcW w:w="675" w:type="dxa"/>
          </w:tcPr>
          <w:p w:rsidR="00435D43" w:rsidRPr="00E7673C" w:rsidRDefault="00435D43" w:rsidP="00736748">
            <w:pPr>
              <w:tabs>
                <w:tab w:val="left" w:pos="1134"/>
              </w:tabs>
              <w:jc w:val="both"/>
              <w:rPr>
                <w:rFonts w:ascii="Times New Roman" w:eastAsia="Times New Roman" w:hAnsi="Times New Roman" w:cs="Times New Roman"/>
                <w:sz w:val="20"/>
                <w:szCs w:val="20"/>
              </w:rPr>
            </w:pPr>
            <w:r w:rsidRPr="00E7673C">
              <w:rPr>
                <w:rFonts w:ascii="Times New Roman" w:eastAsia="Times New Roman" w:hAnsi="Times New Roman" w:cs="Times New Roman"/>
                <w:sz w:val="20"/>
                <w:szCs w:val="20"/>
              </w:rPr>
              <w:t>5</w:t>
            </w:r>
          </w:p>
        </w:tc>
        <w:tc>
          <w:tcPr>
            <w:tcW w:w="2410" w:type="dxa"/>
          </w:tcPr>
          <w:p w:rsidR="00435D43" w:rsidRPr="00E7673C" w:rsidRDefault="00435D43" w:rsidP="00736748">
            <w:pPr>
              <w:rPr>
                <w:rFonts w:ascii="Times New Roman" w:hAnsi="Times New Roman" w:cs="Times New Roman"/>
                <w:sz w:val="20"/>
                <w:szCs w:val="20"/>
                <w:lang w:val="ru-RU"/>
              </w:rPr>
            </w:pPr>
            <w:r w:rsidRPr="00E7673C">
              <w:rPr>
                <w:rFonts w:ascii="Times New Roman" w:hAnsi="Times New Roman" w:cs="Times New Roman"/>
                <w:sz w:val="20"/>
                <w:szCs w:val="20"/>
                <w:lang w:val="ru-RU"/>
              </w:rPr>
              <w:t>Развитие объема внимания, зрительной памяти.</w:t>
            </w:r>
          </w:p>
          <w:p w:rsidR="00435D43" w:rsidRPr="00E7673C" w:rsidRDefault="00435D43" w:rsidP="00736748">
            <w:pPr>
              <w:rPr>
                <w:rFonts w:ascii="Times New Roman" w:hAnsi="Times New Roman" w:cs="Times New Roman"/>
                <w:sz w:val="20"/>
                <w:szCs w:val="20"/>
                <w:lang w:val="ru-RU"/>
              </w:rPr>
            </w:pPr>
          </w:p>
        </w:tc>
        <w:tc>
          <w:tcPr>
            <w:tcW w:w="4820" w:type="dxa"/>
          </w:tcPr>
          <w:p w:rsidR="00435D43" w:rsidRPr="00E7673C" w:rsidRDefault="00435D43" w:rsidP="00736748">
            <w:pPr>
              <w:rPr>
                <w:rFonts w:ascii="Times New Roman" w:hAnsi="Times New Roman" w:cs="Times New Roman"/>
                <w:sz w:val="20"/>
                <w:szCs w:val="20"/>
                <w:lang w:val="ru-RU"/>
              </w:rPr>
            </w:pPr>
            <w:r w:rsidRPr="00E7673C">
              <w:rPr>
                <w:rFonts w:ascii="Times New Roman" w:hAnsi="Times New Roman" w:cs="Times New Roman"/>
                <w:sz w:val="20"/>
                <w:szCs w:val="20"/>
                <w:lang w:val="ru-RU"/>
              </w:rPr>
              <w:t xml:space="preserve">Рисование узора по образцу. </w:t>
            </w:r>
          </w:p>
          <w:p w:rsidR="00435D43" w:rsidRPr="00E7673C" w:rsidRDefault="00435D43" w:rsidP="00736748">
            <w:pPr>
              <w:rPr>
                <w:rFonts w:ascii="Times New Roman" w:hAnsi="Times New Roman" w:cs="Times New Roman"/>
                <w:sz w:val="20"/>
                <w:szCs w:val="20"/>
                <w:lang w:val="ru-RU"/>
              </w:rPr>
            </w:pPr>
            <w:r w:rsidRPr="00E7673C">
              <w:rPr>
                <w:rFonts w:ascii="Times New Roman" w:hAnsi="Times New Roman" w:cs="Times New Roman"/>
                <w:sz w:val="20"/>
                <w:szCs w:val="20"/>
                <w:lang w:val="ru-RU"/>
              </w:rPr>
              <w:t>Упражнения на буквенном материале – Найди слова и буквы.</w:t>
            </w:r>
          </w:p>
          <w:p w:rsidR="00435D43" w:rsidRPr="00E7673C" w:rsidRDefault="00435D43" w:rsidP="00736748">
            <w:pPr>
              <w:rPr>
                <w:rFonts w:ascii="Times New Roman" w:hAnsi="Times New Roman" w:cs="Times New Roman"/>
                <w:sz w:val="20"/>
                <w:szCs w:val="20"/>
                <w:lang w:val="ru-RU"/>
              </w:rPr>
            </w:pPr>
            <w:r w:rsidRPr="00E7673C">
              <w:rPr>
                <w:rFonts w:ascii="Times New Roman" w:hAnsi="Times New Roman" w:cs="Times New Roman"/>
                <w:sz w:val="20"/>
                <w:szCs w:val="20"/>
                <w:lang w:val="ru-RU"/>
              </w:rPr>
              <w:t>Таблицы Шульте - сосчитай по порядку (до 9, 25).</w:t>
            </w:r>
          </w:p>
          <w:p w:rsidR="00435D43" w:rsidRPr="00E7673C" w:rsidRDefault="00435D43" w:rsidP="00736748">
            <w:pPr>
              <w:tabs>
                <w:tab w:val="left" w:pos="1134"/>
              </w:tabs>
              <w:jc w:val="both"/>
              <w:rPr>
                <w:rFonts w:ascii="Times New Roman" w:eastAsia="Times New Roman" w:hAnsi="Times New Roman" w:cs="Times New Roman"/>
                <w:sz w:val="20"/>
                <w:szCs w:val="20"/>
                <w:lang w:val="ru-RU"/>
              </w:rPr>
            </w:pPr>
            <w:r w:rsidRPr="00E7673C">
              <w:rPr>
                <w:rFonts w:ascii="Times New Roman" w:hAnsi="Times New Roman" w:cs="Times New Roman"/>
                <w:sz w:val="20"/>
                <w:szCs w:val="20"/>
                <w:lang w:val="ru-RU"/>
              </w:rPr>
              <w:t>этюд «На берегу моря» (психомышечная тренировка с фиксацией внимания на дыхании.</w:t>
            </w:r>
          </w:p>
        </w:tc>
        <w:tc>
          <w:tcPr>
            <w:tcW w:w="1559" w:type="dxa"/>
          </w:tcPr>
          <w:p w:rsidR="00435D43" w:rsidRPr="00736748" w:rsidRDefault="00435D43" w:rsidP="00736748">
            <w:pPr>
              <w:tabs>
                <w:tab w:val="left" w:pos="1134"/>
              </w:tabs>
              <w:jc w:val="center"/>
              <w:rPr>
                <w:rFonts w:ascii="Times New Roman" w:eastAsia="Times New Roman" w:hAnsi="Times New Roman" w:cs="Times New Roman"/>
                <w:sz w:val="20"/>
                <w:szCs w:val="20"/>
              </w:rPr>
            </w:pPr>
            <w:r w:rsidRPr="00736748">
              <w:rPr>
                <w:rFonts w:ascii="Times New Roman" w:eastAsia="Times New Roman" w:hAnsi="Times New Roman" w:cs="Times New Roman"/>
                <w:sz w:val="20"/>
                <w:szCs w:val="20"/>
              </w:rPr>
              <w:t>1</w:t>
            </w:r>
          </w:p>
        </w:tc>
      </w:tr>
      <w:tr w:rsidR="00435D43" w:rsidRPr="00736748" w:rsidTr="00482822">
        <w:tc>
          <w:tcPr>
            <w:tcW w:w="675" w:type="dxa"/>
          </w:tcPr>
          <w:p w:rsidR="00435D43" w:rsidRPr="00E7673C" w:rsidRDefault="00435D43" w:rsidP="00736748">
            <w:pPr>
              <w:tabs>
                <w:tab w:val="left" w:pos="1134"/>
              </w:tabs>
              <w:jc w:val="both"/>
              <w:rPr>
                <w:rFonts w:ascii="Times New Roman" w:eastAsia="Times New Roman" w:hAnsi="Times New Roman" w:cs="Times New Roman"/>
                <w:sz w:val="20"/>
                <w:szCs w:val="20"/>
              </w:rPr>
            </w:pPr>
            <w:r w:rsidRPr="00E7673C">
              <w:rPr>
                <w:rFonts w:ascii="Times New Roman" w:eastAsia="Times New Roman" w:hAnsi="Times New Roman" w:cs="Times New Roman"/>
                <w:sz w:val="20"/>
                <w:szCs w:val="20"/>
              </w:rPr>
              <w:t>6</w:t>
            </w:r>
          </w:p>
        </w:tc>
        <w:tc>
          <w:tcPr>
            <w:tcW w:w="2410" w:type="dxa"/>
          </w:tcPr>
          <w:p w:rsidR="00435D43" w:rsidRPr="00E7673C" w:rsidRDefault="00435D43" w:rsidP="00736748">
            <w:pPr>
              <w:rPr>
                <w:rFonts w:ascii="Times New Roman" w:hAnsi="Times New Roman" w:cs="Times New Roman"/>
                <w:sz w:val="20"/>
                <w:szCs w:val="20"/>
                <w:lang w:val="ru-RU"/>
              </w:rPr>
            </w:pPr>
            <w:r w:rsidRPr="00E7673C">
              <w:rPr>
                <w:rFonts w:ascii="Times New Roman" w:hAnsi="Times New Roman" w:cs="Times New Roman"/>
                <w:sz w:val="20"/>
                <w:szCs w:val="20"/>
                <w:lang w:val="ru-RU"/>
              </w:rPr>
              <w:t>Развитие внимания</w:t>
            </w:r>
          </w:p>
          <w:p w:rsidR="00435D43" w:rsidRPr="00E7673C" w:rsidRDefault="00435D43" w:rsidP="00736748">
            <w:pPr>
              <w:rPr>
                <w:rFonts w:ascii="Times New Roman" w:hAnsi="Times New Roman" w:cs="Times New Roman"/>
                <w:sz w:val="20"/>
                <w:szCs w:val="20"/>
                <w:lang w:val="ru-RU"/>
              </w:rPr>
            </w:pPr>
            <w:r w:rsidRPr="00E7673C">
              <w:rPr>
                <w:rFonts w:ascii="Times New Roman" w:eastAsia="Times New Roman" w:hAnsi="Times New Roman" w:cs="Times New Roman"/>
                <w:sz w:val="20"/>
                <w:szCs w:val="20"/>
                <w:lang w:val="ru-RU"/>
              </w:rPr>
              <w:t>Коррекция и развитие эмоционально-волевой сферы.</w:t>
            </w:r>
          </w:p>
        </w:tc>
        <w:tc>
          <w:tcPr>
            <w:tcW w:w="4820" w:type="dxa"/>
          </w:tcPr>
          <w:p w:rsidR="00435D43" w:rsidRPr="00E7673C" w:rsidRDefault="00435D43" w:rsidP="00736748">
            <w:pPr>
              <w:rPr>
                <w:rFonts w:ascii="Times New Roman" w:hAnsi="Times New Roman" w:cs="Times New Roman"/>
                <w:sz w:val="20"/>
                <w:szCs w:val="20"/>
                <w:lang w:val="ru-RU"/>
              </w:rPr>
            </w:pPr>
            <w:r w:rsidRPr="00E7673C">
              <w:rPr>
                <w:rFonts w:ascii="Times New Roman" w:hAnsi="Times New Roman" w:cs="Times New Roman"/>
                <w:sz w:val="20"/>
                <w:szCs w:val="20"/>
                <w:lang w:val="ru-RU"/>
              </w:rPr>
              <w:t>Упражнения: «Сравни картинки»</w:t>
            </w:r>
          </w:p>
          <w:p w:rsidR="00435D43" w:rsidRPr="00E7673C" w:rsidRDefault="00435D43" w:rsidP="00736748">
            <w:pPr>
              <w:rPr>
                <w:rFonts w:ascii="Times New Roman" w:hAnsi="Times New Roman" w:cs="Times New Roman"/>
                <w:sz w:val="20"/>
                <w:szCs w:val="20"/>
                <w:lang w:val="ru-RU"/>
              </w:rPr>
            </w:pPr>
            <w:r w:rsidRPr="00E7673C">
              <w:rPr>
                <w:rFonts w:ascii="Times New Roman" w:hAnsi="Times New Roman" w:cs="Times New Roman"/>
                <w:sz w:val="20"/>
                <w:szCs w:val="20"/>
                <w:lang w:val="ru-RU"/>
              </w:rPr>
              <w:t>Упражнения «Ножницы», «Замок»</w:t>
            </w:r>
          </w:p>
          <w:p w:rsidR="00435D43" w:rsidRPr="00E7673C" w:rsidRDefault="00435D43" w:rsidP="00736748">
            <w:pPr>
              <w:rPr>
                <w:rFonts w:ascii="Times New Roman" w:hAnsi="Times New Roman" w:cs="Times New Roman"/>
                <w:sz w:val="20"/>
                <w:szCs w:val="20"/>
                <w:lang w:val="ru-RU"/>
              </w:rPr>
            </w:pPr>
            <w:r w:rsidRPr="00E7673C">
              <w:rPr>
                <w:rFonts w:ascii="Times New Roman" w:hAnsi="Times New Roman" w:cs="Times New Roman"/>
                <w:sz w:val="20"/>
                <w:szCs w:val="20"/>
                <w:lang w:val="ru-RU"/>
              </w:rPr>
              <w:t>Беседа о жадности. Чтение сказки «Жадный кармашек».</w:t>
            </w:r>
          </w:p>
          <w:p w:rsidR="00435D43" w:rsidRPr="00E7673C" w:rsidRDefault="00435D43" w:rsidP="00736748">
            <w:pPr>
              <w:rPr>
                <w:rFonts w:ascii="Times New Roman" w:hAnsi="Times New Roman" w:cs="Times New Roman"/>
                <w:sz w:val="20"/>
                <w:szCs w:val="20"/>
                <w:lang w:val="ru-RU"/>
              </w:rPr>
            </w:pPr>
            <w:r w:rsidRPr="00E7673C">
              <w:rPr>
                <w:rFonts w:ascii="Times New Roman" w:hAnsi="Times New Roman" w:cs="Times New Roman"/>
                <w:sz w:val="20"/>
                <w:szCs w:val="20"/>
                <w:lang w:val="ru-RU"/>
              </w:rPr>
              <w:t>Этические сказки.</w:t>
            </w:r>
          </w:p>
          <w:p w:rsidR="00435D43" w:rsidRPr="00E7673C" w:rsidRDefault="00435D43" w:rsidP="00736748">
            <w:pPr>
              <w:rPr>
                <w:rFonts w:ascii="Times New Roman" w:hAnsi="Times New Roman" w:cs="Times New Roman"/>
                <w:sz w:val="20"/>
                <w:szCs w:val="20"/>
                <w:lang w:val="ru-RU"/>
              </w:rPr>
            </w:pPr>
            <w:r w:rsidRPr="00E7673C">
              <w:rPr>
                <w:rFonts w:ascii="Times New Roman" w:hAnsi="Times New Roman" w:cs="Times New Roman"/>
                <w:sz w:val="20"/>
                <w:szCs w:val="20"/>
                <w:lang w:val="ru-RU"/>
              </w:rPr>
              <w:t>этюд «Лицо загорает» (напряжение и расслабление мышц лица)</w:t>
            </w:r>
          </w:p>
          <w:p w:rsidR="00435D43" w:rsidRPr="00E7673C" w:rsidRDefault="00435D43" w:rsidP="00736748">
            <w:pPr>
              <w:rPr>
                <w:rFonts w:ascii="Times New Roman" w:hAnsi="Times New Roman" w:cs="Times New Roman"/>
                <w:sz w:val="20"/>
                <w:szCs w:val="20"/>
                <w:lang w:val="ru-RU"/>
              </w:rPr>
            </w:pPr>
            <w:r w:rsidRPr="00E7673C">
              <w:rPr>
                <w:rFonts w:ascii="Times New Roman" w:hAnsi="Times New Roman" w:cs="Times New Roman"/>
                <w:sz w:val="20"/>
                <w:szCs w:val="20"/>
                <w:lang w:val="ru-RU"/>
              </w:rPr>
              <w:t>этюд «Сон на берегу моря» (отдых)</w:t>
            </w:r>
          </w:p>
        </w:tc>
        <w:tc>
          <w:tcPr>
            <w:tcW w:w="1559" w:type="dxa"/>
          </w:tcPr>
          <w:p w:rsidR="00435D43" w:rsidRPr="00736748" w:rsidRDefault="00435D43" w:rsidP="00736748">
            <w:pPr>
              <w:tabs>
                <w:tab w:val="left" w:pos="1134"/>
              </w:tabs>
              <w:jc w:val="center"/>
              <w:rPr>
                <w:rFonts w:ascii="Times New Roman" w:eastAsia="Times New Roman" w:hAnsi="Times New Roman" w:cs="Times New Roman"/>
                <w:sz w:val="20"/>
                <w:szCs w:val="20"/>
              </w:rPr>
            </w:pPr>
            <w:r w:rsidRPr="00736748">
              <w:rPr>
                <w:rFonts w:ascii="Times New Roman" w:eastAsia="Times New Roman" w:hAnsi="Times New Roman" w:cs="Times New Roman"/>
                <w:sz w:val="20"/>
                <w:szCs w:val="20"/>
              </w:rPr>
              <w:t>1</w:t>
            </w:r>
          </w:p>
        </w:tc>
      </w:tr>
      <w:tr w:rsidR="00435D43" w:rsidRPr="00736748" w:rsidTr="00482822">
        <w:tc>
          <w:tcPr>
            <w:tcW w:w="675" w:type="dxa"/>
          </w:tcPr>
          <w:p w:rsidR="00435D43" w:rsidRPr="00E7673C" w:rsidRDefault="00435D43" w:rsidP="00736748">
            <w:pPr>
              <w:tabs>
                <w:tab w:val="left" w:pos="1134"/>
              </w:tabs>
              <w:jc w:val="both"/>
              <w:rPr>
                <w:rFonts w:ascii="Times New Roman" w:eastAsia="Times New Roman" w:hAnsi="Times New Roman" w:cs="Times New Roman"/>
                <w:sz w:val="20"/>
                <w:szCs w:val="20"/>
              </w:rPr>
            </w:pPr>
            <w:r w:rsidRPr="00E7673C">
              <w:rPr>
                <w:rFonts w:ascii="Times New Roman" w:eastAsia="Times New Roman" w:hAnsi="Times New Roman" w:cs="Times New Roman"/>
                <w:sz w:val="20"/>
                <w:szCs w:val="20"/>
              </w:rPr>
              <w:t>7-8</w:t>
            </w:r>
          </w:p>
        </w:tc>
        <w:tc>
          <w:tcPr>
            <w:tcW w:w="2410" w:type="dxa"/>
          </w:tcPr>
          <w:p w:rsidR="00435D43" w:rsidRPr="00E7673C" w:rsidRDefault="00435D43" w:rsidP="00736748">
            <w:pPr>
              <w:rPr>
                <w:rFonts w:ascii="Times New Roman" w:hAnsi="Times New Roman" w:cs="Times New Roman"/>
                <w:sz w:val="20"/>
                <w:szCs w:val="20"/>
                <w:lang w:val="ru-RU"/>
              </w:rPr>
            </w:pPr>
            <w:r w:rsidRPr="00E7673C">
              <w:rPr>
                <w:rFonts w:ascii="Times New Roman" w:hAnsi="Times New Roman" w:cs="Times New Roman"/>
                <w:sz w:val="20"/>
                <w:szCs w:val="20"/>
                <w:lang w:val="ru-RU"/>
              </w:rPr>
              <w:t>Тренировка смысловой памяти.</w:t>
            </w:r>
          </w:p>
          <w:p w:rsidR="00435D43" w:rsidRPr="00E7673C" w:rsidRDefault="00435D43" w:rsidP="00736748">
            <w:pPr>
              <w:rPr>
                <w:rFonts w:ascii="Times New Roman" w:hAnsi="Times New Roman" w:cs="Times New Roman"/>
                <w:sz w:val="20"/>
                <w:szCs w:val="20"/>
                <w:lang w:val="ru-RU"/>
              </w:rPr>
            </w:pPr>
            <w:r w:rsidRPr="00E7673C">
              <w:rPr>
                <w:rFonts w:ascii="Times New Roman" w:eastAsia="Times New Roman" w:hAnsi="Times New Roman" w:cs="Times New Roman"/>
                <w:sz w:val="20"/>
                <w:szCs w:val="20"/>
                <w:lang w:val="ru-RU"/>
              </w:rPr>
              <w:t>Развитие произвольной регуляции познавательной деятельности</w:t>
            </w:r>
          </w:p>
        </w:tc>
        <w:tc>
          <w:tcPr>
            <w:tcW w:w="4820" w:type="dxa"/>
          </w:tcPr>
          <w:p w:rsidR="00435D43" w:rsidRPr="00E7673C" w:rsidRDefault="00435D43" w:rsidP="00736748">
            <w:pPr>
              <w:rPr>
                <w:rFonts w:ascii="Times New Roman" w:hAnsi="Times New Roman" w:cs="Times New Roman"/>
                <w:sz w:val="20"/>
                <w:szCs w:val="20"/>
                <w:lang w:val="ru-RU"/>
              </w:rPr>
            </w:pPr>
            <w:r w:rsidRPr="00E7673C">
              <w:rPr>
                <w:rFonts w:ascii="Times New Roman" w:hAnsi="Times New Roman" w:cs="Times New Roman"/>
                <w:sz w:val="20"/>
                <w:szCs w:val="20"/>
                <w:lang w:val="ru-RU"/>
              </w:rPr>
              <w:t>Воссоздание точечного узора по памяти.</w:t>
            </w:r>
          </w:p>
          <w:p w:rsidR="00435D43" w:rsidRPr="00E7673C" w:rsidRDefault="00435D43" w:rsidP="00736748">
            <w:pPr>
              <w:rPr>
                <w:rFonts w:ascii="Times New Roman" w:hAnsi="Times New Roman" w:cs="Times New Roman"/>
                <w:sz w:val="20"/>
                <w:szCs w:val="20"/>
                <w:lang w:val="ru-RU"/>
              </w:rPr>
            </w:pPr>
            <w:r w:rsidRPr="00E7673C">
              <w:rPr>
                <w:rFonts w:ascii="Times New Roman" w:hAnsi="Times New Roman" w:cs="Times New Roman"/>
                <w:sz w:val="20"/>
                <w:szCs w:val="20"/>
                <w:lang w:val="ru-RU"/>
              </w:rPr>
              <w:t>(до 6 точек)</w:t>
            </w:r>
          </w:p>
          <w:p w:rsidR="00435D43" w:rsidRPr="00E7673C" w:rsidRDefault="00435D43" w:rsidP="00736748">
            <w:pPr>
              <w:rPr>
                <w:rFonts w:ascii="Times New Roman" w:hAnsi="Times New Roman" w:cs="Times New Roman"/>
                <w:sz w:val="20"/>
                <w:szCs w:val="20"/>
                <w:lang w:val="ru-RU"/>
              </w:rPr>
            </w:pPr>
            <w:r w:rsidRPr="00E7673C">
              <w:rPr>
                <w:rFonts w:ascii="Times New Roman" w:hAnsi="Times New Roman" w:cs="Times New Roman"/>
                <w:sz w:val="20"/>
                <w:szCs w:val="20"/>
                <w:lang w:val="ru-RU"/>
              </w:rPr>
              <w:t>Запоминание цепочки слов на заданную тематику (до 8-10слов).</w:t>
            </w:r>
          </w:p>
          <w:p w:rsidR="00435D43" w:rsidRPr="00E7673C" w:rsidRDefault="00435D43" w:rsidP="00736748">
            <w:pPr>
              <w:rPr>
                <w:rFonts w:ascii="Times New Roman" w:hAnsi="Times New Roman" w:cs="Times New Roman"/>
                <w:sz w:val="20"/>
                <w:szCs w:val="20"/>
                <w:lang w:val="ru-RU"/>
              </w:rPr>
            </w:pPr>
            <w:r w:rsidRPr="00E7673C">
              <w:rPr>
                <w:rFonts w:ascii="Times New Roman" w:hAnsi="Times New Roman" w:cs="Times New Roman"/>
                <w:sz w:val="20"/>
                <w:szCs w:val="20"/>
                <w:lang w:val="ru-RU"/>
              </w:rPr>
              <w:t>Запоминание текста по опорным словам.</w:t>
            </w:r>
          </w:p>
          <w:p w:rsidR="00435D43" w:rsidRPr="00E7673C" w:rsidRDefault="00435D43" w:rsidP="00736748">
            <w:pPr>
              <w:rPr>
                <w:rFonts w:ascii="Times New Roman" w:hAnsi="Times New Roman" w:cs="Times New Roman"/>
                <w:sz w:val="20"/>
                <w:szCs w:val="20"/>
                <w:lang w:val="ru-RU"/>
              </w:rPr>
            </w:pPr>
            <w:r w:rsidRPr="00E7673C">
              <w:rPr>
                <w:rFonts w:ascii="Times New Roman" w:hAnsi="Times New Roman" w:cs="Times New Roman"/>
                <w:sz w:val="20"/>
                <w:szCs w:val="20"/>
                <w:lang w:val="ru-RU"/>
              </w:rPr>
              <w:t>этюд «Перемена погоды» (эмоции печали);</w:t>
            </w:r>
          </w:p>
          <w:p w:rsidR="00435D43" w:rsidRPr="00E7673C" w:rsidRDefault="00435D43" w:rsidP="00736748">
            <w:pPr>
              <w:rPr>
                <w:rFonts w:ascii="Times New Roman" w:hAnsi="Times New Roman" w:cs="Times New Roman"/>
                <w:sz w:val="20"/>
                <w:szCs w:val="20"/>
                <w:lang w:val="ru-RU"/>
              </w:rPr>
            </w:pPr>
            <w:r w:rsidRPr="00E7673C">
              <w:rPr>
                <w:rFonts w:ascii="Times New Roman" w:hAnsi="Times New Roman" w:cs="Times New Roman"/>
                <w:sz w:val="20"/>
                <w:szCs w:val="20"/>
                <w:lang w:val="ru-RU"/>
              </w:rPr>
              <w:t>этюд «Золотые капельки» (эмоции радости)</w:t>
            </w:r>
          </w:p>
        </w:tc>
        <w:tc>
          <w:tcPr>
            <w:tcW w:w="1559" w:type="dxa"/>
          </w:tcPr>
          <w:p w:rsidR="00435D43" w:rsidRPr="00736748" w:rsidRDefault="00435D43" w:rsidP="00736748">
            <w:pPr>
              <w:tabs>
                <w:tab w:val="left" w:pos="1134"/>
              </w:tabs>
              <w:jc w:val="center"/>
              <w:rPr>
                <w:rFonts w:ascii="Times New Roman" w:eastAsia="Times New Roman" w:hAnsi="Times New Roman" w:cs="Times New Roman"/>
                <w:sz w:val="20"/>
                <w:szCs w:val="20"/>
              </w:rPr>
            </w:pPr>
            <w:r w:rsidRPr="00736748">
              <w:rPr>
                <w:rFonts w:ascii="Times New Roman" w:eastAsia="Times New Roman" w:hAnsi="Times New Roman" w:cs="Times New Roman"/>
                <w:sz w:val="20"/>
                <w:szCs w:val="20"/>
              </w:rPr>
              <w:t>2</w:t>
            </w:r>
          </w:p>
        </w:tc>
      </w:tr>
      <w:tr w:rsidR="00435D43" w:rsidRPr="00736748" w:rsidTr="00482822">
        <w:tc>
          <w:tcPr>
            <w:tcW w:w="675" w:type="dxa"/>
          </w:tcPr>
          <w:p w:rsidR="00435D43" w:rsidRPr="00736748" w:rsidRDefault="00435D43" w:rsidP="00736748">
            <w:pPr>
              <w:tabs>
                <w:tab w:val="left" w:pos="1134"/>
              </w:tabs>
              <w:jc w:val="both"/>
              <w:rPr>
                <w:rFonts w:ascii="Times New Roman" w:eastAsia="Times New Roman" w:hAnsi="Times New Roman" w:cs="Times New Roman"/>
                <w:sz w:val="20"/>
                <w:szCs w:val="20"/>
              </w:rPr>
            </w:pPr>
            <w:r w:rsidRPr="00736748">
              <w:rPr>
                <w:rFonts w:ascii="Times New Roman" w:eastAsia="Times New Roman" w:hAnsi="Times New Roman" w:cs="Times New Roman"/>
                <w:sz w:val="20"/>
                <w:szCs w:val="20"/>
              </w:rPr>
              <w:t>9</w:t>
            </w:r>
          </w:p>
        </w:tc>
        <w:tc>
          <w:tcPr>
            <w:tcW w:w="2410" w:type="dxa"/>
          </w:tcPr>
          <w:p w:rsidR="00435D43" w:rsidRPr="00E7673C" w:rsidRDefault="00435D43" w:rsidP="00736748">
            <w:pPr>
              <w:rPr>
                <w:rFonts w:ascii="Times New Roman" w:hAnsi="Times New Roman" w:cs="Times New Roman"/>
                <w:sz w:val="20"/>
                <w:szCs w:val="20"/>
                <w:lang w:val="ru-RU"/>
              </w:rPr>
            </w:pPr>
            <w:r w:rsidRPr="00E7673C">
              <w:rPr>
                <w:rFonts w:ascii="Times New Roman" w:hAnsi="Times New Roman" w:cs="Times New Roman"/>
                <w:sz w:val="20"/>
                <w:szCs w:val="20"/>
                <w:lang w:val="ru-RU"/>
              </w:rPr>
              <w:t>Развитие логических приемов запоминания.</w:t>
            </w:r>
          </w:p>
          <w:p w:rsidR="00435D43" w:rsidRPr="00E7673C" w:rsidRDefault="00435D43" w:rsidP="00736748">
            <w:pPr>
              <w:rPr>
                <w:rFonts w:ascii="Times New Roman" w:hAnsi="Times New Roman" w:cs="Times New Roman"/>
                <w:sz w:val="20"/>
                <w:szCs w:val="20"/>
                <w:lang w:val="ru-RU"/>
              </w:rPr>
            </w:pPr>
            <w:r w:rsidRPr="00E7673C">
              <w:rPr>
                <w:rFonts w:ascii="Times New Roman" w:hAnsi="Times New Roman" w:cs="Times New Roman"/>
                <w:sz w:val="20"/>
                <w:szCs w:val="20"/>
                <w:lang w:val="ru-RU"/>
              </w:rPr>
              <w:t xml:space="preserve">Развитие слуховой </w:t>
            </w:r>
            <w:r w:rsidRPr="00E7673C">
              <w:rPr>
                <w:rFonts w:ascii="Times New Roman" w:hAnsi="Times New Roman" w:cs="Times New Roman"/>
                <w:sz w:val="20"/>
                <w:szCs w:val="20"/>
                <w:lang w:val="ru-RU"/>
              </w:rPr>
              <w:lastRenderedPageBreak/>
              <w:t>памяти.</w:t>
            </w:r>
          </w:p>
          <w:p w:rsidR="00435D43" w:rsidRPr="00E7673C" w:rsidRDefault="00435D43" w:rsidP="00736748">
            <w:pPr>
              <w:rPr>
                <w:rFonts w:ascii="Times New Roman" w:hAnsi="Times New Roman" w:cs="Times New Roman"/>
                <w:sz w:val="20"/>
                <w:szCs w:val="20"/>
                <w:lang w:val="ru-RU"/>
              </w:rPr>
            </w:pPr>
          </w:p>
        </w:tc>
        <w:tc>
          <w:tcPr>
            <w:tcW w:w="4820" w:type="dxa"/>
          </w:tcPr>
          <w:p w:rsidR="00435D43" w:rsidRPr="00E7673C" w:rsidRDefault="00435D43" w:rsidP="00736748">
            <w:pPr>
              <w:rPr>
                <w:rFonts w:ascii="Times New Roman" w:hAnsi="Times New Roman" w:cs="Times New Roman"/>
                <w:sz w:val="20"/>
                <w:szCs w:val="20"/>
                <w:lang w:val="ru-RU"/>
              </w:rPr>
            </w:pPr>
            <w:r w:rsidRPr="00E7673C">
              <w:rPr>
                <w:rFonts w:ascii="Times New Roman" w:hAnsi="Times New Roman" w:cs="Times New Roman"/>
                <w:sz w:val="20"/>
                <w:szCs w:val="20"/>
                <w:lang w:val="ru-RU"/>
              </w:rPr>
              <w:lastRenderedPageBreak/>
              <w:t>Знакомство с приемами: группировка, классификация, планирование.</w:t>
            </w:r>
          </w:p>
          <w:p w:rsidR="00435D43" w:rsidRPr="00E7673C" w:rsidRDefault="00435D43" w:rsidP="00736748">
            <w:pPr>
              <w:rPr>
                <w:rFonts w:ascii="Times New Roman" w:hAnsi="Times New Roman" w:cs="Times New Roman"/>
                <w:sz w:val="20"/>
                <w:szCs w:val="20"/>
                <w:lang w:val="ru-RU"/>
              </w:rPr>
            </w:pPr>
            <w:r w:rsidRPr="00E7673C">
              <w:rPr>
                <w:rFonts w:ascii="Times New Roman" w:hAnsi="Times New Roman" w:cs="Times New Roman"/>
                <w:sz w:val="20"/>
                <w:szCs w:val="20"/>
                <w:lang w:val="ru-RU"/>
              </w:rPr>
              <w:t xml:space="preserve">Графическое изображение настроение, </w:t>
            </w:r>
            <w:r w:rsidRPr="00E7673C">
              <w:rPr>
                <w:rFonts w:ascii="Times New Roman" w:hAnsi="Times New Roman" w:cs="Times New Roman"/>
                <w:sz w:val="20"/>
                <w:szCs w:val="20"/>
                <w:lang w:val="ru-RU"/>
              </w:rPr>
              <w:lastRenderedPageBreak/>
              <w:t>отреагирование негативизма.</w:t>
            </w:r>
          </w:p>
          <w:p w:rsidR="00435D43" w:rsidRPr="00E7673C" w:rsidRDefault="00435D43" w:rsidP="00736748">
            <w:pPr>
              <w:rPr>
                <w:rFonts w:ascii="Times New Roman" w:hAnsi="Times New Roman" w:cs="Times New Roman"/>
                <w:sz w:val="20"/>
                <w:szCs w:val="20"/>
                <w:lang w:val="ru-RU"/>
              </w:rPr>
            </w:pPr>
            <w:r w:rsidRPr="00E7673C">
              <w:rPr>
                <w:rFonts w:ascii="Times New Roman" w:hAnsi="Times New Roman" w:cs="Times New Roman"/>
                <w:sz w:val="20"/>
                <w:szCs w:val="20"/>
                <w:lang w:val="ru-RU"/>
              </w:rPr>
              <w:t>Пары слов для запоминания</w:t>
            </w:r>
          </w:p>
          <w:p w:rsidR="00435D43" w:rsidRPr="00E7673C" w:rsidRDefault="00435D43" w:rsidP="00736748">
            <w:pPr>
              <w:rPr>
                <w:rFonts w:ascii="Times New Roman" w:hAnsi="Times New Roman" w:cs="Times New Roman"/>
                <w:sz w:val="20"/>
                <w:szCs w:val="20"/>
                <w:lang w:val="ru-RU"/>
              </w:rPr>
            </w:pPr>
            <w:r w:rsidRPr="00E7673C">
              <w:rPr>
                <w:rFonts w:ascii="Times New Roman" w:hAnsi="Times New Roman" w:cs="Times New Roman"/>
                <w:sz w:val="20"/>
                <w:szCs w:val="20"/>
                <w:lang w:val="ru-RU"/>
              </w:rPr>
              <w:t>Работа с кинестетическим песком</w:t>
            </w:r>
          </w:p>
        </w:tc>
        <w:tc>
          <w:tcPr>
            <w:tcW w:w="1559" w:type="dxa"/>
          </w:tcPr>
          <w:p w:rsidR="00435D43" w:rsidRPr="00736748" w:rsidRDefault="00435D43" w:rsidP="00736748">
            <w:pPr>
              <w:tabs>
                <w:tab w:val="left" w:pos="1134"/>
              </w:tabs>
              <w:jc w:val="center"/>
              <w:rPr>
                <w:rFonts w:ascii="Times New Roman" w:eastAsia="Times New Roman" w:hAnsi="Times New Roman" w:cs="Times New Roman"/>
                <w:sz w:val="20"/>
                <w:szCs w:val="20"/>
              </w:rPr>
            </w:pPr>
            <w:r w:rsidRPr="00736748">
              <w:rPr>
                <w:rFonts w:ascii="Times New Roman" w:eastAsia="Times New Roman" w:hAnsi="Times New Roman" w:cs="Times New Roman"/>
                <w:sz w:val="20"/>
                <w:szCs w:val="20"/>
              </w:rPr>
              <w:lastRenderedPageBreak/>
              <w:t>1</w:t>
            </w:r>
          </w:p>
        </w:tc>
      </w:tr>
      <w:tr w:rsidR="00435D43" w:rsidRPr="00736748" w:rsidTr="00482822">
        <w:tc>
          <w:tcPr>
            <w:tcW w:w="675" w:type="dxa"/>
          </w:tcPr>
          <w:p w:rsidR="00435D43" w:rsidRPr="00736748" w:rsidRDefault="00435D43" w:rsidP="00736748">
            <w:pPr>
              <w:tabs>
                <w:tab w:val="left" w:pos="1134"/>
              </w:tabs>
              <w:jc w:val="both"/>
              <w:rPr>
                <w:rFonts w:ascii="Times New Roman" w:eastAsia="Times New Roman" w:hAnsi="Times New Roman" w:cs="Times New Roman"/>
                <w:sz w:val="20"/>
                <w:szCs w:val="20"/>
              </w:rPr>
            </w:pPr>
            <w:r w:rsidRPr="00736748">
              <w:rPr>
                <w:rFonts w:ascii="Times New Roman" w:eastAsia="Times New Roman" w:hAnsi="Times New Roman" w:cs="Times New Roman"/>
                <w:sz w:val="20"/>
                <w:szCs w:val="20"/>
              </w:rPr>
              <w:lastRenderedPageBreak/>
              <w:t>10</w:t>
            </w:r>
          </w:p>
        </w:tc>
        <w:tc>
          <w:tcPr>
            <w:tcW w:w="2410" w:type="dxa"/>
          </w:tcPr>
          <w:p w:rsidR="00435D43" w:rsidRPr="00E7673C" w:rsidRDefault="00435D43" w:rsidP="00736748">
            <w:pPr>
              <w:rPr>
                <w:rFonts w:ascii="Times New Roman" w:hAnsi="Times New Roman" w:cs="Times New Roman"/>
                <w:sz w:val="20"/>
                <w:szCs w:val="20"/>
                <w:lang w:val="ru-RU"/>
              </w:rPr>
            </w:pPr>
            <w:r w:rsidRPr="00E7673C">
              <w:rPr>
                <w:rFonts w:ascii="Times New Roman" w:hAnsi="Times New Roman" w:cs="Times New Roman"/>
                <w:sz w:val="20"/>
                <w:szCs w:val="20"/>
                <w:lang w:val="ru-RU"/>
              </w:rPr>
              <w:t>Развитие переключения и распределения внимания.</w:t>
            </w:r>
          </w:p>
          <w:p w:rsidR="00435D43" w:rsidRPr="00E7673C" w:rsidRDefault="00435D43" w:rsidP="00736748">
            <w:pPr>
              <w:rPr>
                <w:rFonts w:ascii="Times New Roman" w:hAnsi="Times New Roman" w:cs="Times New Roman"/>
                <w:sz w:val="20"/>
                <w:szCs w:val="20"/>
                <w:lang w:val="ru-RU"/>
              </w:rPr>
            </w:pPr>
            <w:r w:rsidRPr="00E7673C">
              <w:rPr>
                <w:rFonts w:ascii="Times New Roman" w:eastAsia="Times New Roman" w:hAnsi="Times New Roman" w:cs="Times New Roman"/>
                <w:sz w:val="20"/>
                <w:szCs w:val="20"/>
                <w:lang w:val="ru-RU"/>
              </w:rPr>
              <w:t>Коррекция и развитие эмоционально-волевой сферы.</w:t>
            </w:r>
          </w:p>
        </w:tc>
        <w:tc>
          <w:tcPr>
            <w:tcW w:w="4820" w:type="dxa"/>
          </w:tcPr>
          <w:p w:rsidR="00435D43" w:rsidRPr="00E7673C" w:rsidRDefault="00435D43" w:rsidP="00736748">
            <w:pPr>
              <w:rPr>
                <w:rFonts w:ascii="Times New Roman" w:hAnsi="Times New Roman" w:cs="Times New Roman"/>
                <w:sz w:val="20"/>
                <w:szCs w:val="20"/>
                <w:lang w:val="ru-RU"/>
              </w:rPr>
            </w:pPr>
            <w:r w:rsidRPr="00E7673C">
              <w:rPr>
                <w:rFonts w:ascii="Times New Roman" w:hAnsi="Times New Roman" w:cs="Times New Roman"/>
                <w:sz w:val="20"/>
                <w:szCs w:val="20"/>
                <w:lang w:val="ru-RU"/>
              </w:rPr>
              <w:t>«Зеленые полянки».</w:t>
            </w:r>
          </w:p>
          <w:p w:rsidR="00435D43" w:rsidRPr="00E7673C" w:rsidRDefault="00435D43" w:rsidP="00736748">
            <w:pPr>
              <w:rPr>
                <w:rFonts w:ascii="Times New Roman" w:hAnsi="Times New Roman" w:cs="Times New Roman"/>
                <w:sz w:val="20"/>
                <w:szCs w:val="20"/>
                <w:lang w:val="ru-RU"/>
              </w:rPr>
            </w:pPr>
            <w:r w:rsidRPr="00E7673C">
              <w:rPr>
                <w:rFonts w:ascii="Times New Roman" w:hAnsi="Times New Roman" w:cs="Times New Roman"/>
                <w:sz w:val="20"/>
                <w:szCs w:val="20"/>
                <w:lang w:val="ru-RU"/>
              </w:rPr>
              <w:t>«Сложи квадрат».</w:t>
            </w:r>
          </w:p>
          <w:p w:rsidR="00435D43" w:rsidRPr="00E7673C" w:rsidRDefault="00435D43" w:rsidP="00736748">
            <w:pPr>
              <w:rPr>
                <w:rFonts w:ascii="Times New Roman" w:hAnsi="Times New Roman" w:cs="Times New Roman"/>
                <w:sz w:val="20"/>
                <w:szCs w:val="20"/>
                <w:lang w:val="ru-RU"/>
              </w:rPr>
            </w:pPr>
            <w:r w:rsidRPr="00E7673C">
              <w:rPr>
                <w:rFonts w:ascii="Times New Roman" w:hAnsi="Times New Roman" w:cs="Times New Roman"/>
                <w:sz w:val="20"/>
                <w:szCs w:val="20"/>
                <w:lang w:val="ru-RU"/>
              </w:rPr>
              <w:t>этюд «Что там происходит?»</w:t>
            </w:r>
          </w:p>
          <w:p w:rsidR="00435D43" w:rsidRPr="00E7673C" w:rsidRDefault="00435D43" w:rsidP="00736748">
            <w:pPr>
              <w:rPr>
                <w:rFonts w:ascii="Times New Roman" w:hAnsi="Times New Roman" w:cs="Times New Roman"/>
                <w:sz w:val="20"/>
                <w:szCs w:val="20"/>
              </w:rPr>
            </w:pPr>
            <w:r w:rsidRPr="00E7673C">
              <w:rPr>
                <w:rFonts w:ascii="Times New Roman" w:hAnsi="Times New Roman" w:cs="Times New Roman"/>
                <w:sz w:val="20"/>
                <w:szCs w:val="20"/>
              </w:rPr>
              <w:t>Работа с уникубом.</w:t>
            </w:r>
          </w:p>
        </w:tc>
        <w:tc>
          <w:tcPr>
            <w:tcW w:w="1559" w:type="dxa"/>
          </w:tcPr>
          <w:p w:rsidR="00435D43" w:rsidRPr="00736748" w:rsidRDefault="00435D43" w:rsidP="00736748">
            <w:pPr>
              <w:tabs>
                <w:tab w:val="left" w:pos="1134"/>
              </w:tabs>
              <w:jc w:val="center"/>
              <w:rPr>
                <w:rFonts w:ascii="Times New Roman" w:eastAsia="Times New Roman" w:hAnsi="Times New Roman" w:cs="Times New Roman"/>
                <w:sz w:val="20"/>
                <w:szCs w:val="20"/>
              </w:rPr>
            </w:pPr>
            <w:r w:rsidRPr="00736748">
              <w:rPr>
                <w:rFonts w:ascii="Times New Roman" w:eastAsia="Times New Roman" w:hAnsi="Times New Roman" w:cs="Times New Roman"/>
                <w:sz w:val="20"/>
                <w:szCs w:val="20"/>
              </w:rPr>
              <w:t>1</w:t>
            </w:r>
          </w:p>
        </w:tc>
      </w:tr>
      <w:tr w:rsidR="00435D43" w:rsidRPr="00736748" w:rsidTr="00482822">
        <w:tc>
          <w:tcPr>
            <w:tcW w:w="675" w:type="dxa"/>
          </w:tcPr>
          <w:p w:rsidR="00435D43" w:rsidRPr="00736748" w:rsidRDefault="00435D43" w:rsidP="00736748">
            <w:pPr>
              <w:tabs>
                <w:tab w:val="left" w:pos="1134"/>
              </w:tabs>
              <w:jc w:val="both"/>
              <w:rPr>
                <w:rFonts w:ascii="Times New Roman" w:eastAsia="Times New Roman" w:hAnsi="Times New Roman" w:cs="Times New Roman"/>
                <w:sz w:val="20"/>
                <w:szCs w:val="20"/>
              </w:rPr>
            </w:pPr>
            <w:r w:rsidRPr="00736748">
              <w:rPr>
                <w:rFonts w:ascii="Times New Roman" w:eastAsia="Times New Roman" w:hAnsi="Times New Roman" w:cs="Times New Roman"/>
                <w:sz w:val="20"/>
                <w:szCs w:val="20"/>
              </w:rPr>
              <w:t>11</w:t>
            </w:r>
          </w:p>
        </w:tc>
        <w:tc>
          <w:tcPr>
            <w:tcW w:w="2410" w:type="dxa"/>
          </w:tcPr>
          <w:p w:rsidR="00435D43" w:rsidRPr="00E7673C" w:rsidRDefault="00435D43" w:rsidP="00736748">
            <w:pPr>
              <w:rPr>
                <w:rFonts w:ascii="Times New Roman" w:hAnsi="Times New Roman" w:cs="Times New Roman"/>
                <w:sz w:val="20"/>
                <w:szCs w:val="20"/>
                <w:lang w:val="ru-RU"/>
              </w:rPr>
            </w:pPr>
            <w:r w:rsidRPr="00E7673C">
              <w:rPr>
                <w:rFonts w:ascii="Times New Roman" w:hAnsi="Times New Roman" w:cs="Times New Roman"/>
                <w:sz w:val="20"/>
                <w:szCs w:val="20"/>
                <w:lang w:val="ru-RU"/>
              </w:rPr>
              <w:t>Развитие мышление, логики</w:t>
            </w:r>
          </w:p>
          <w:p w:rsidR="00435D43" w:rsidRPr="00E7673C" w:rsidRDefault="00435D43" w:rsidP="00736748">
            <w:pPr>
              <w:rPr>
                <w:rFonts w:ascii="Times New Roman" w:hAnsi="Times New Roman" w:cs="Times New Roman"/>
                <w:sz w:val="20"/>
                <w:szCs w:val="20"/>
                <w:lang w:val="ru-RU"/>
              </w:rPr>
            </w:pPr>
            <w:r w:rsidRPr="00E7673C">
              <w:rPr>
                <w:rFonts w:ascii="Times New Roman" w:hAnsi="Times New Roman" w:cs="Times New Roman"/>
                <w:sz w:val="20"/>
                <w:szCs w:val="20"/>
                <w:lang w:val="ru-RU"/>
              </w:rPr>
              <w:t>Развитие базовых эмоций, умения общаться</w:t>
            </w:r>
          </w:p>
          <w:p w:rsidR="00435D43" w:rsidRPr="00E7673C" w:rsidRDefault="00435D43" w:rsidP="00736748">
            <w:pPr>
              <w:rPr>
                <w:rFonts w:ascii="Times New Roman" w:hAnsi="Times New Roman" w:cs="Times New Roman"/>
                <w:sz w:val="20"/>
                <w:szCs w:val="20"/>
                <w:lang w:val="ru-RU"/>
              </w:rPr>
            </w:pPr>
          </w:p>
        </w:tc>
        <w:tc>
          <w:tcPr>
            <w:tcW w:w="4820" w:type="dxa"/>
          </w:tcPr>
          <w:p w:rsidR="00435D43" w:rsidRPr="00E7673C" w:rsidRDefault="00435D43" w:rsidP="00736748">
            <w:pPr>
              <w:rPr>
                <w:rFonts w:ascii="Times New Roman" w:hAnsi="Times New Roman" w:cs="Times New Roman"/>
                <w:sz w:val="20"/>
                <w:szCs w:val="20"/>
                <w:lang w:val="ru-RU"/>
              </w:rPr>
            </w:pPr>
            <w:r w:rsidRPr="00E7673C">
              <w:rPr>
                <w:rFonts w:ascii="Times New Roman" w:hAnsi="Times New Roman" w:cs="Times New Roman"/>
                <w:sz w:val="20"/>
                <w:szCs w:val="20"/>
                <w:lang w:val="ru-RU"/>
              </w:rPr>
              <w:t>Игра «Комплименты».</w:t>
            </w:r>
          </w:p>
          <w:p w:rsidR="00435D43" w:rsidRPr="00E7673C" w:rsidRDefault="00435D43" w:rsidP="00736748">
            <w:pPr>
              <w:rPr>
                <w:rFonts w:ascii="Times New Roman" w:hAnsi="Times New Roman" w:cs="Times New Roman"/>
                <w:sz w:val="20"/>
                <w:szCs w:val="20"/>
                <w:lang w:val="ru-RU"/>
              </w:rPr>
            </w:pPr>
            <w:r w:rsidRPr="00E7673C">
              <w:rPr>
                <w:rFonts w:ascii="Times New Roman" w:eastAsia="Times New Roman" w:hAnsi="Times New Roman" w:cs="Times New Roman"/>
                <w:sz w:val="20"/>
                <w:szCs w:val="20"/>
                <w:lang w:val="ru-RU"/>
              </w:rPr>
              <w:t xml:space="preserve">«Найди </w:t>
            </w:r>
            <w:r w:rsidRPr="00E7673C">
              <w:rPr>
                <w:rFonts w:ascii="Times New Roman" w:eastAsia="Times New Roman" w:hAnsi="Times New Roman" w:cs="Times New Roman"/>
                <w:w w:val="98"/>
                <w:sz w:val="20"/>
                <w:szCs w:val="20"/>
                <w:lang w:val="ru-RU"/>
              </w:rPr>
              <w:t>отличия».</w:t>
            </w:r>
          </w:p>
          <w:p w:rsidR="00435D43" w:rsidRPr="00E7673C" w:rsidRDefault="00435D43" w:rsidP="00736748">
            <w:pPr>
              <w:rPr>
                <w:rFonts w:ascii="Times New Roman" w:hAnsi="Times New Roman" w:cs="Times New Roman"/>
                <w:sz w:val="20"/>
                <w:szCs w:val="20"/>
                <w:lang w:val="ru-RU"/>
              </w:rPr>
            </w:pPr>
            <w:r w:rsidRPr="00E7673C">
              <w:rPr>
                <w:rFonts w:ascii="Times New Roman" w:eastAsia="Times New Roman" w:hAnsi="Times New Roman" w:cs="Times New Roman"/>
                <w:w w:val="99"/>
                <w:sz w:val="20"/>
                <w:szCs w:val="20"/>
                <w:lang w:val="ru-RU"/>
              </w:rPr>
              <w:t xml:space="preserve">«Четвертый </w:t>
            </w:r>
            <w:r w:rsidRPr="00E7673C">
              <w:rPr>
                <w:rFonts w:ascii="Times New Roman" w:eastAsia="Times New Roman" w:hAnsi="Times New Roman" w:cs="Times New Roman"/>
                <w:sz w:val="20"/>
                <w:szCs w:val="20"/>
                <w:lang w:val="ru-RU"/>
              </w:rPr>
              <w:t>лишний».</w:t>
            </w:r>
          </w:p>
          <w:p w:rsidR="00435D43" w:rsidRPr="00E7673C" w:rsidRDefault="00435D43" w:rsidP="00736748">
            <w:pPr>
              <w:rPr>
                <w:rFonts w:ascii="Times New Roman" w:hAnsi="Times New Roman" w:cs="Times New Roman"/>
                <w:sz w:val="20"/>
                <w:szCs w:val="20"/>
                <w:lang w:val="ru-RU"/>
              </w:rPr>
            </w:pPr>
            <w:r w:rsidRPr="00E7673C">
              <w:rPr>
                <w:rFonts w:ascii="Times New Roman" w:eastAsia="Times New Roman" w:hAnsi="Times New Roman" w:cs="Times New Roman"/>
                <w:sz w:val="20"/>
                <w:szCs w:val="20"/>
                <w:lang w:val="ru-RU"/>
              </w:rPr>
              <w:t>«Продолжи ряд».</w:t>
            </w:r>
          </w:p>
          <w:p w:rsidR="00435D43" w:rsidRPr="00E7673C" w:rsidRDefault="00435D43" w:rsidP="00736748">
            <w:pPr>
              <w:tabs>
                <w:tab w:val="left" w:pos="1134"/>
              </w:tabs>
              <w:jc w:val="both"/>
              <w:rPr>
                <w:rFonts w:ascii="Times New Roman" w:eastAsia="Times New Roman" w:hAnsi="Times New Roman" w:cs="Times New Roman"/>
                <w:sz w:val="20"/>
                <w:szCs w:val="20"/>
                <w:lang w:val="ru-RU"/>
              </w:rPr>
            </w:pPr>
            <w:r w:rsidRPr="00E7673C">
              <w:rPr>
                <w:rFonts w:ascii="Times New Roman" w:eastAsia="Times New Roman" w:hAnsi="Times New Roman" w:cs="Times New Roman"/>
                <w:sz w:val="20"/>
                <w:szCs w:val="20"/>
                <w:lang w:val="ru-RU"/>
              </w:rPr>
              <w:t>«Закономерности» и пр.</w:t>
            </w:r>
          </w:p>
          <w:p w:rsidR="00435D43" w:rsidRPr="00E7673C" w:rsidRDefault="00435D43" w:rsidP="00736748">
            <w:pPr>
              <w:tabs>
                <w:tab w:val="left" w:pos="1134"/>
              </w:tabs>
              <w:jc w:val="both"/>
              <w:rPr>
                <w:rFonts w:ascii="Times New Roman" w:hAnsi="Times New Roman" w:cs="Times New Roman"/>
                <w:sz w:val="20"/>
                <w:szCs w:val="20"/>
                <w:lang w:val="ru-RU"/>
              </w:rPr>
            </w:pPr>
            <w:r w:rsidRPr="00E7673C">
              <w:rPr>
                <w:rFonts w:ascii="Times New Roman" w:hAnsi="Times New Roman" w:cs="Times New Roman"/>
                <w:sz w:val="20"/>
                <w:szCs w:val="20"/>
                <w:lang w:val="ru-RU"/>
              </w:rPr>
              <w:t>Игра «Зеркало».</w:t>
            </w:r>
          </w:p>
          <w:p w:rsidR="00435D43" w:rsidRPr="00E7673C" w:rsidRDefault="00435D43" w:rsidP="00736748">
            <w:pPr>
              <w:tabs>
                <w:tab w:val="left" w:pos="1134"/>
              </w:tabs>
              <w:jc w:val="both"/>
              <w:rPr>
                <w:rFonts w:ascii="Times New Roman" w:eastAsia="Times New Roman" w:hAnsi="Times New Roman" w:cs="Times New Roman"/>
                <w:sz w:val="20"/>
                <w:szCs w:val="20"/>
                <w:lang w:val="ru-RU"/>
              </w:rPr>
            </w:pPr>
            <w:r w:rsidRPr="00E7673C">
              <w:rPr>
                <w:rFonts w:ascii="Times New Roman" w:hAnsi="Times New Roman" w:cs="Times New Roman"/>
                <w:sz w:val="20"/>
                <w:szCs w:val="20"/>
                <w:lang w:val="ru-RU"/>
              </w:rPr>
              <w:t>Рефлексия занятия этюд «Котята».</w:t>
            </w:r>
          </w:p>
        </w:tc>
        <w:tc>
          <w:tcPr>
            <w:tcW w:w="1559" w:type="dxa"/>
          </w:tcPr>
          <w:p w:rsidR="00435D43" w:rsidRPr="00736748" w:rsidRDefault="00435D43" w:rsidP="00736748">
            <w:pPr>
              <w:tabs>
                <w:tab w:val="left" w:pos="1134"/>
              </w:tabs>
              <w:jc w:val="center"/>
              <w:rPr>
                <w:rFonts w:ascii="Times New Roman" w:eastAsia="Times New Roman" w:hAnsi="Times New Roman" w:cs="Times New Roman"/>
                <w:sz w:val="20"/>
                <w:szCs w:val="20"/>
              </w:rPr>
            </w:pPr>
            <w:r w:rsidRPr="00736748">
              <w:rPr>
                <w:rFonts w:ascii="Times New Roman" w:eastAsia="Times New Roman" w:hAnsi="Times New Roman" w:cs="Times New Roman"/>
                <w:sz w:val="20"/>
                <w:szCs w:val="20"/>
              </w:rPr>
              <w:t>1</w:t>
            </w:r>
          </w:p>
        </w:tc>
      </w:tr>
      <w:tr w:rsidR="00435D43" w:rsidRPr="00736748" w:rsidTr="00482822">
        <w:tc>
          <w:tcPr>
            <w:tcW w:w="675" w:type="dxa"/>
          </w:tcPr>
          <w:p w:rsidR="00435D43" w:rsidRPr="00736748" w:rsidRDefault="00435D43" w:rsidP="00736748">
            <w:pPr>
              <w:tabs>
                <w:tab w:val="left" w:pos="1134"/>
              </w:tabs>
              <w:jc w:val="both"/>
              <w:rPr>
                <w:rFonts w:ascii="Times New Roman" w:eastAsia="Times New Roman" w:hAnsi="Times New Roman" w:cs="Times New Roman"/>
                <w:sz w:val="20"/>
                <w:szCs w:val="20"/>
              </w:rPr>
            </w:pPr>
            <w:r w:rsidRPr="00736748">
              <w:rPr>
                <w:rFonts w:ascii="Times New Roman" w:eastAsia="Times New Roman" w:hAnsi="Times New Roman" w:cs="Times New Roman"/>
                <w:sz w:val="20"/>
                <w:szCs w:val="20"/>
              </w:rPr>
              <w:t>12</w:t>
            </w:r>
          </w:p>
        </w:tc>
        <w:tc>
          <w:tcPr>
            <w:tcW w:w="2410" w:type="dxa"/>
          </w:tcPr>
          <w:p w:rsidR="00435D43" w:rsidRPr="00E7673C" w:rsidRDefault="00435D43" w:rsidP="00736748">
            <w:pPr>
              <w:rPr>
                <w:rFonts w:ascii="Times New Roman" w:hAnsi="Times New Roman" w:cs="Times New Roman"/>
                <w:sz w:val="20"/>
                <w:szCs w:val="20"/>
                <w:lang w:val="ru-RU"/>
              </w:rPr>
            </w:pPr>
            <w:r w:rsidRPr="00E7673C">
              <w:rPr>
                <w:rFonts w:ascii="Times New Roman" w:hAnsi="Times New Roman" w:cs="Times New Roman"/>
                <w:sz w:val="20"/>
                <w:szCs w:val="20"/>
                <w:lang w:val="ru-RU"/>
              </w:rPr>
              <w:t>Развитие пространственной ориентировки, внимания, скорости реакции.</w:t>
            </w:r>
          </w:p>
          <w:p w:rsidR="00435D43" w:rsidRPr="00E7673C" w:rsidRDefault="00435D43" w:rsidP="00736748">
            <w:pPr>
              <w:rPr>
                <w:rFonts w:ascii="Times New Roman" w:hAnsi="Times New Roman" w:cs="Times New Roman"/>
                <w:sz w:val="20"/>
                <w:szCs w:val="20"/>
                <w:lang w:val="ru-RU"/>
              </w:rPr>
            </w:pPr>
          </w:p>
        </w:tc>
        <w:tc>
          <w:tcPr>
            <w:tcW w:w="4820" w:type="dxa"/>
          </w:tcPr>
          <w:p w:rsidR="00435D43" w:rsidRPr="00E7673C" w:rsidRDefault="00435D43" w:rsidP="00736748">
            <w:pPr>
              <w:rPr>
                <w:rFonts w:ascii="Times New Roman" w:hAnsi="Times New Roman" w:cs="Times New Roman"/>
                <w:sz w:val="20"/>
                <w:szCs w:val="20"/>
                <w:lang w:val="ru-RU"/>
              </w:rPr>
            </w:pPr>
            <w:r w:rsidRPr="00E7673C">
              <w:rPr>
                <w:rFonts w:ascii="Times New Roman" w:hAnsi="Times New Roman" w:cs="Times New Roman"/>
                <w:sz w:val="20"/>
                <w:szCs w:val="20"/>
                <w:lang w:val="ru-RU"/>
              </w:rPr>
              <w:t>Игра «Муха».</w:t>
            </w:r>
          </w:p>
          <w:p w:rsidR="00435D43" w:rsidRPr="00E7673C" w:rsidRDefault="00435D43" w:rsidP="00736748">
            <w:pPr>
              <w:rPr>
                <w:rFonts w:ascii="Times New Roman" w:hAnsi="Times New Roman" w:cs="Times New Roman"/>
                <w:sz w:val="20"/>
                <w:szCs w:val="20"/>
                <w:lang w:val="ru-RU"/>
              </w:rPr>
            </w:pPr>
            <w:r w:rsidRPr="00E7673C">
              <w:rPr>
                <w:rFonts w:ascii="Times New Roman" w:hAnsi="Times New Roman" w:cs="Times New Roman"/>
                <w:sz w:val="20"/>
                <w:szCs w:val="20"/>
                <w:lang w:val="ru-RU"/>
              </w:rPr>
              <w:t>Игра «Найди пару».</w:t>
            </w:r>
          </w:p>
          <w:p w:rsidR="00435D43" w:rsidRPr="00E7673C" w:rsidRDefault="00435D43" w:rsidP="00736748">
            <w:pPr>
              <w:rPr>
                <w:rFonts w:ascii="Times New Roman" w:hAnsi="Times New Roman" w:cs="Times New Roman"/>
                <w:sz w:val="20"/>
                <w:szCs w:val="20"/>
                <w:lang w:val="ru-RU"/>
              </w:rPr>
            </w:pPr>
            <w:r w:rsidRPr="00E7673C">
              <w:rPr>
                <w:rFonts w:ascii="Times New Roman" w:eastAsia="Times New Roman" w:hAnsi="Times New Roman" w:cs="Times New Roman"/>
                <w:sz w:val="20"/>
                <w:szCs w:val="20"/>
                <w:lang w:val="ru-RU"/>
              </w:rPr>
              <w:t xml:space="preserve">Игры на развитие быстроты и точности при действии </w:t>
            </w:r>
            <w:r w:rsidRPr="00E7673C">
              <w:rPr>
                <w:rFonts w:ascii="Times New Roman" w:eastAsia="Times New Roman" w:hAnsi="Times New Roman" w:cs="Times New Roman"/>
                <w:w w:val="98"/>
                <w:sz w:val="20"/>
                <w:szCs w:val="20"/>
                <w:lang w:val="ru-RU"/>
              </w:rPr>
              <w:t>наглядных з</w:t>
            </w:r>
            <w:r w:rsidRPr="00E7673C">
              <w:rPr>
                <w:rFonts w:ascii="Times New Roman" w:eastAsia="Times New Roman" w:hAnsi="Times New Roman" w:cs="Times New Roman"/>
                <w:sz w:val="20"/>
                <w:szCs w:val="20"/>
                <w:lang w:val="ru-RU"/>
              </w:rPr>
              <w:t>вуковых или</w:t>
            </w:r>
          </w:p>
          <w:p w:rsidR="00435D43" w:rsidRPr="00E7673C" w:rsidRDefault="00435D43" w:rsidP="00736748">
            <w:pPr>
              <w:tabs>
                <w:tab w:val="left" w:pos="1134"/>
              </w:tabs>
              <w:jc w:val="both"/>
              <w:rPr>
                <w:rFonts w:ascii="Times New Roman" w:eastAsia="Times New Roman" w:hAnsi="Times New Roman" w:cs="Times New Roman"/>
                <w:sz w:val="20"/>
                <w:szCs w:val="20"/>
              </w:rPr>
            </w:pPr>
            <w:r w:rsidRPr="00E7673C">
              <w:rPr>
                <w:rFonts w:ascii="Times New Roman" w:eastAsia="Times New Roman" w:hAnsi="Times New Roman" w:cs="Times New Roman"/>
                <w:sz w:val="20"/>
                <w:szCs w:val="20"/>
              </w:rPr>
              <w:t>вербальных сигналов.</w:t>
            </w:r>
          </w:p>
        </w:tc>
        <w:tc>
          <w:tcPr>
            <w:tcW w:w="1559" w:type="dxa"/>
          </w:tcPr>
          <w:p w:rsidR="00435D43" w:rsidRPr="00736748" w:rsidRDefault="00435D43" w:rsidP="00736748">
            <w:pPr>
              <w:tabs>
                <w:tab w:val="left" w:pos="1134"/>
              </w:tabs>
              <w:jc w:val="center"/>
              <w:rPr>
                <w:rFonts w:ascii="Times New Roman" w:eastAsia="Times New Roman" w:hAnsi="Times New Roman" w:cs="Times New Roman"/>
                <w:sz w:val="20"/>
                <w:szCs w:val="20"/>
              </w:rPr>
            </w:pPr>
            <w:r w:rsidRPr="00736748">
              <w:rPr>
                <w:rFonts w:ascii="Times New Roman" w:eastAsia="Times New Roman" w:hAnsi="Times New Roman" w:cs="Times New Roman"/>
                <w:sz w:val="20"/>
                <w:szCs w:val="20"/>
              </w:rPr>
              <w:t>1</w:t>
            </w:r>
          </w:p>
        </w:tc>
      </w:tr>
      <w:tr w:rsidR="00435D43" w:rsidRPr="00736748" w:rsidTr="00482822">
        <w:tc>
          <w:tcPr>
            <w:tcW w:w="675" w:type="dxa"/>
          </w:tcPr>
          <w:p w:rsidR="00435D43" w:rsidRPr="00736748" w:rsidRDefault="00435D43" w:rsidP="00736748">
            <w:pPr>
              <w:tabs>
                <w:tab w:val="left" w:pos="1134"/>
              </w:tabs>
              <w:jc w:val="both"/>
              <w:rPr>
                <w:rFonts w:ascii="Times New Roman" w:eastAsia="Times New Roman" w:hAnsi="Times New Roman" w:cs="Times New Roman"/>
                <w:sz w:val="20"/>
                <w:szCs w:val="20"/>
              </w:rPr>
            </w:pPr>
            <w:r w:rsidRPr="00736748">
              <w:rPr>
                <w:rFonts w:ascii="Times New Roman" w:eastAsia="Times New Roman" w:hAnsi="Times New Roman" w:cs="Times New Roman"/>
                <w:sz w:val="20"/>
                <w:szCs w:val="20"/>
              </w:rPr>
              <w:t>13-14</w:t>
            </w:r>
          </w:p>
        </w:tc>
        <w:tc>
          <w:tcPr>
            <w:tcW w:w="2410" w:type="dxa"/>
          </w:tcPr>
          <w:p w:rsidR="00435D43" w:rsidRPr="00E7673C" w:rsidRDefault="00435D43" w:rsidP="00736748">
            <w:pPr>
              <w:tabs>
                <w:tab w:val="left" w:pos="1134"/>
              </w:tabs>
              <w:jc w:val="both"/>
              <w:rPr>
                <w:rFonts w:ascii="Times New Roman" w:eastAsia="Times New Roman" w:hAnsi="Times New Roman" w:cs="Times New Roman"/>
                <w:sz w:val="20"/>
                <w:szCs w:val="20"/>
                <w:lang w:val="ru-RU"/>
              </w:rPr>
            </w:pPr>
            <w:r w:rsidRPr="00E7673C">
              <w:rPr>
                <w:rFonts w:ascii="Times New Roman" w:eastAsia="Times New Roman" w:hAnsi="Times New Roman" w:cs="Times New Roman"/>
                <w:sz w:val="20"/>
                <w:szCs w:val="20"/>
                <w:lang w:val="ru-RU"/>
              </w:rPr>
              <w:t>Коррекция и развитие эмоционально-волевой сферы.</w:t>
            </w:r>
          </w:p>
        </w:tc>
        <w:tc>
          <w:tcPr>
            <w:tcW w:w="4820" w:type="dxa"/>
          </w:tcPr>
          <w:p w:rsidR="00435D43" w:rsidRPr="00E7673C" w:rsidRDefault="00435D43" w:rsidP="00736748">
            <w:pPr>
              <w:tabs>
                <w:tab w:val="left" w:pos="1134"/>
              </w:tabs>
              <w:jc w:val="both"/>
              <w:rPr>
                <w:rFonts w:ascii="Times New Roman" w:hAnsi="Times New Roman" w:cs="Times New Roman"/>
                <w:sz w:val="20"/>
                <w:szCs w:val="20"/>
                <w:lang w:val="ru-RU"/>
              </w:rPr>
            </w:pPr>
            <w:r w:rsidRPr="00E7673C">
              <w:rPr>
                <w:rFonts w:ascii="Times New Roman" w:hAnsi="Times New Roman" w:cs="Times New Roman"/>
                <w:sz w:val="20"/>
                <w:szCs w:val="20"/>
                <w:lang w:val="ru-RU"/>
              </w:rPr>
              <w:t>«Страшная сказка».</w:t>
            </w:r>
          </w:p>
          <w:p w:rsidR="00435D43" w:rsidRPr="00E7673C" w:rsidRDefault="00435D43" w:rsidP="00736748">
            <w:pPr>
              <w:tabs>
                <w:tab w:val="left" w:pos="1134"/>
              </w:tabs>
              <w:jc w:val="both"/>
              <w:rPr>
                <w:rFonts w:ascii="Times New Roman" w:hAnsi="Times New Roman" w:cs="Times New Roman"/>
                <w:sz w:val="20"/>
                <w:szCs w:val="20"/>
                <w:lang w:val="ru-RU"/>
              </w:rPr>
            </w:pPr>
            <w:r w:rsidRPr="00E7673C">
              <w:rPr>
                <w:rFonts w:ascii="Times New Roman" w:hAnsi="Times New Roman" w:cs="Times New Roman"/>
                <w:sz w:val="20"/>
                <w:szCs w:val="20"/>
                <w:lang w:val="ru-RU"/>
              </w:rPr>
              <w:t>Рисование страхов.</w:t>
            </w:r>
          </w:p>
          <w:p w:rsidR="00435D43" w:rsidRPr="00E7673C" w:rsidRDefault="00435D43" w:rsidP="00736748">
            <w:pPr>
              <w:tabs>
                <w:tab w:val="left" w:pos="1134"/>
              </w:tabs>
              <w:jc w:val="both"/>
              <w:rPr>
                <w:rFonts w:ascii="Times New Roman" w:eastAsia="Times New Roman" w:hAnsi="Times New Roman" w:cs="Times New Roman"/>
                <w:sz w:val="20"/>
                <w:szCs w:val="20"/>
              </w:rPr>
            </w:pPr>
            <w:r w:rsidRPr="00E7673C">
              <w:rPr>
                <w:rFonts w:ascii="Times New Roman" w:hAnsi="Times New Roman" w:cs="Times New Roman"/>
                <w:sz w:val="20"/>
                <w:szCs w:val="20"/>
                <w:lang w:val="ru-RU"/>
              </w:rPr>
              <w:t xml:space="preserve">Беседа о  видении детьми себя в будущем. </w:t>
            </w:r>
            <w:r w:rsidRPr="00E7673C">
              <w:rPr>
                <w:rFonts w:ascii="Times New Roman" w:hAnsi="Times New Roman" w:cs="Times New Roman"/>
                <w:sz w:val="20"/>
                <w:szCs w:val="20"/>
              </w:rPr>
              <w:t>Графическое изображение будущего.</w:t>
            </w:r>
          </w:p>
        </w:tc>
        <w:tc>
          <w:tcPr>
            <w:tcW w:w="1559" w:type="dxa"/>
          </w:tcPr>
          <w:p w:rsidR="00435D43" w:rsidRPr="00736748" w:rsidRDefault="00435D43" w:rsidP="00736748">
            <w:pPr>
              <w:tabs>
                <w:tab w:val="left" w:pos="1134"/>
              </w:tabs>
              <w:jc w:val="center"/>
              <w:rPr>
                <w:rFonts w:ascii="Times New Roman" w:eastAsia="Times New Roman" w:hAnsi="Times New Roman" w:cs="Times New Roman"/>
                <w:sz w:val="20"/>
                <w:szCs w:val="20"/>
              </w:rPr>
            </w:pPr>
            <w:r w:rsidRPr="00736748">
              <w:rPr>
                <w:rFonts w:ascii="Times New Roman" w:eastAsia="Times New Roman" w:hAnsi="Times New Roman" w:cs="Times New Roman"/>
                <w:sz w:val="20"/>
                <w:szCs w:val="20"/>
              </w:rPr>
              <w:t>2</w:t>
            </w:r>
          </w:p>
        </w:tc>
      </w:tr>
      <w:tr w:rsidR="00435D43" w:rsidRPr="00736748" w:rsidTr="00482822">
        <w:tc>
          <w:tcPr>
            <w:tcW w:w="675" w:type="dxa"/>
          </w:tcPr>
          <w:p w:rsidR="00435D43" w:rsidRPr="00736748" w:rsidRDefault="00435D43" w:rsidP="00736748">
            <w:pPr>
              <w:tabs>
                <w:tab w:val="left" w:pos="1134"/>
              </w:tabs>
              <w:jc w:val="both"/>
              <w:rPr>
                <w:rFonts w:ascii="Times New Roman" w:eastAsia="Times New Roman" w:hAnsi="Times New Roman" w:cs="Times New Roman"/>
                <w:sz w:val="20"/>
                <w:szCs w:val="20"/>
              </w:rPr>
            </w:pPr>
            <w:r w:rsidRPr="00736748">
              <w:rPr>
                <w:rFonts w:ascii="Times New Roman" w:eastAsia="Times New Roman" w:hAnsi="Times New Roman" w:cs="Times New Roman"/>
                <w:sz w:val="20"/>
                <w:szCs w:val="20"/>
              </w:rPr>
              <w:t>15</w:t>
            </w:r>
          </w:p>
        </w:tc>
        <w:tc>
          <w:tcPr>
            <w:tcW w:w="2410" w:type="dxa"/>
          </w:tcPr>
          <w:p w:rsidR="00435D43" w:rsidRPr="00E7673C" w:rsidRDefault="00435D43" w:rsidP="00736748">
            <w:pPr>
              <w:tabs>
                <w:tab w:val="left" w:pos="1134"/>
              </w:tabs>
              <w:jc w:val="both"/>
              <w:rPr>
                <w:rFonts w:ascii="Times New Roman" w:eastAsia="Times New Roman" w:hAnsi="Times New Roman" w:cs="Times New Roman"/>
                <w:sz w:val="20"/>
                <w:szCs w:val="20"/>
                <w:lang w:val="ru-RU"/>
              </w:rPr>
            </w:pPr>
            <w:r w:rsidRPr="00E7673C">
              <w:rPr>
                <w:rFonts w:ascii="Times New Roman" w:hAnsi="Times New Roman" w:cs="Times New Roman"/>
                <w:sz w:val="20"/>
                <w:szCs w:val="20"/>
                <w:lang w:val="ru-RU"/>
              </w:rPr>
              <w:t>Развитие пространственной и временной ориентировки.</w:t>
            </w:r>
          </w:p>
        </w:tc>
        <w:tc>
          <w:tcPr>
            <w:tcW w:w="4820" w:type="dxa"/>
          </w:tcPr>
          <w:p w:rsidR="00435D43" w:rsidRPr="00E7673C" w:rsidRDefault="00435D43" w:rsidP="00736748">
            <w:pPr>
              <w:rPr>
                <w:rFonts w:ascii="Times New Roman" w:hAnsi="Times New Roman" w:cs="Times New Roman"/>
                <w:sz w:val="20"/>
                <w:szCs w:val="20"/>
                <w:lang w:val="ru-RU"/>
              </w:rPr>
            </w:pPr>
            <w:r w:rsidRPr="00E7673C">
              <w:rPr>
                <w:rFonts w:ascii="Times New Roman" w:hAnsi="Times New Roman" w:cs="Times New Roman"/>
                <w:sz w:val="20"/>
                <w:szCs w:val="20"/>
                <w:lang w:val="ru-RU"/>
              </w:rPr>
              <w:t>Формирование умения определять время по часам (игры Никитина).</w:t>
            </w:r>
          </w:p>
          <w:p w:rsidR="00435D43" w:rsidRPr="00E7673C" w:rsidRDefault="00435D43" w:rsidP="00736748">
            <w:pPr>
              <w:tabs>
                <w:tab w:val="left" w:pos="1134"/>
              </w:tabs>
              <w:jc w:val="both"/>
              <w:rPr>
                <w:rFonts w:ascii="Times New Roman" w:hAnsi="Times New Roman" w:cs="Times New Roman"/>
                <w:sz w:val="20"/>
                <w:szCs w:val="20"/>
                <w:lang w:val="ru-RU"/>
              </w:rPr>
            </w:pPr>
            <w:r w:rsidRPr="00E7673C">
              <w:rPr>
                <w:rFonts w:ascii="Times New Roman" w:hAnsi="Times New Roman" w:cs="Times New Roman"/>
                <w:sz w:val="20"/>
                <w:szCs w:val="20"/>
                <w:lang w:val="ru-RU"/>
              </w:rPr>
              <w:t>Развитие умения ориентироваться во времени.</w:t>
            </w:r>
          </w:p>
          <w:p w:rsidR="00435D43" w:rsidRPr="00E7673C" w:rsidRDefault="00435D43" w:rsidP="00736748">
            <w:pPr>
              <w:tabs>
                <w:tab w:val="left" w:pos="1134"/>
              </w:tabs>
              <w:jc w:val="both"/>
              <w:rPr>
                <w:rFonts w:ascii="Times New Roman" w:eastAsia="Times New Roman" w:hAnsi="Times New Roman" w:cs="Times New Roman"/>
                <w:sz w:val="20"/>
                <w:szCs w:val="20"/>
              </w:rPr>
            </w:pPr>
            <w:r w:rsidRPr="00E7673C">
              <w:rPr>
                <w:rFonts w:ascii="Times New Roman" w:hAnsi="Times New Roman" w:cs="Times New Roman"/>
                <w:sz w:val="20"/>
                <w:szCs w:val="20"/>
              </w:rPr>
              <w:t>этюд «Игра с камешками»</w:t>
            </w:r>
          </w:p>
        </w:tc>
        <w:tc>
          <w:tcPr>
            <w:tcW w:w="1559" w:type="dxa"/>
          </w:tcPr>
          <w:p w:rsidR="00435D43" w:rsidRPr="00736748" w:rsidRDefault="00435D43" w:rsidP="00736748">
            <w:pPr>
              <w:tabs>
                <w:tab w:val="left" w:pos="1134"/>
              </w:tabs>
              <w:jc w:val="center"/>
              <w:rPr>
                <w:rFonts w:ascii="Times New Roman" w:eastAsia="Times New Roman" w:hAnsi="Times New Roman" w:cs="Times New Roman"/>
                <w:sz w:val="20"/>
                <w:szCs w:val="20"/>
              </w:rPr>
            </w:pPr>
            <w:r w:rsidRPr="00736748">
              <w:rPr>
                <w:rFonts w:ascii="Times New Roman" w:eastAsia="Times New Roman" w:hAnsi="Times New Roman" w:cs="Times New Roman"/>
                <w:sz w:val="20"/>
                <w:szCs w:val="20"/>
              </w:rPr>
              <w:t>1</w:t>
            </w:r>
          </w:p>
        </w:tc>
      </w:tr>
      <w:tr w:rsidR="00435D43" w:rsidRPr="00736748" w:rsidTr="00482822">
        <w:tc>
          <w:tcPr>
            <w:tcW w:w="675" w:type="dxa"/>
          </w:tcPr>
          <w:p w:rsidR="00435D43" w:rsidRPr="00736748" w:rsidRDefault="00435D43" w:rsidP="00736748">
            <w:pPr>
              <w:tabs>
                <w:tab w:val="left" w:pos="1134"/>
              </w:tabs>
              <w:jc w:val="both"/>
              <w:rPr>
                <w:rFonts w:ascii="Times New Roman" w:eastAsia="Times New Roman" w:hAnsi="Times New Roman" w:cs="Times New Roman"/>
                <w:sz w:val="20"/>
                <w:szCs w:val="20"/>
              </w:rPr>
            </w:pPr>
            <w:r w:rsidRPr="00736748">
              <w:rPr>
                <w:rFonts w:ascii="Times New Roman" w:eastAsia="Times New Roman" w:hAnsi="Times New Roman" w:cs="Times New Roman"/>
                <w:sz w:val="20"/>
                <w:szCs w:val="20"/>
              </w:rPr>
              <w:t>16</w:t>
            </w:r>
          </w:p>
        </w:tc>
        <w:tc>
          <w:tcPr>
            <w:tcW w:w="2410" w:type="dxa"/>
          </w:tcPr>
          <w:p w:rsidR="00435D43" w:rsidRPr="00E7673C" w:rsidRDefault="00435D43" w:rsidP="00736748">
            <w:pPr>
              <w:tabs>
                <w:tab w:val="left" w:pos="1134"/>
              </w:tabs>
              <w:jc w:val="both"/>
              <w:rPr>
                <w:rFonts w:ascii="Times New Roman" w:eastAsia="Times New Roman" w:hAnsi="Times New Roman" w:cs="Times New Roman"/>
                <w:sz w:val="20"/>
                <w:szCs w:val="20"/>
                <w:lang w:val="ru-RU"/>
              </w:rPr>
            </w:pPr>
            <w:r w:rsidRPr="00E7673C">
              <w:rPr>
                <w:rFonts w:ascii="Times New Roman" w:hAnsi="Times New Roman" w:cs="Times New Roman"/>
                <w:sz w:val="20"/>
                <w:szCs w:val="20"/>
                <w:lang w:val="ru-RU"/>
              </w:rPr>
              <w:t>Развитие аналитико-синтетической деятельности, самоконтроля.</w:t>
            </w:r>
          </w:p>
        </w:tc>
        <w:tc>
          <w:tcPr>
            <w:tcW w:w="4820" w:type="dxa"/>
          </w:tcPr>
          <w:p w:rsidR="00435D43" w:rsidRPr="00E7673C" w:rsidRDefault="00435D43" w:rsidP="00736748">
            <w:pPr>
              <w:tabs>
                <w:tab w:val="left" w:pos="1134"/>
              </w:tabs>
              <w:jc w:val="both"/>
              <w:rPr>
                <w:rFonts w:ascii="Times New Roman" w:hAnsi="Times New Roman" w:cs="Times New Roman"/>
                <w:sz w:val="20"/>
                <w:szCs w:val="20"/>
                <w:lang w:val="ru-RU"/>
              </w:rPr>
            </w:pPr>
            <w:r w:rsidRPr="00E7673C">
              <w:rPr>
                <w:rFonts w:ascii="Times New Roman" w:hAnsi="Times New Roman" w:cs="Times New Roman"/>
                <w:sz w:val="20"/>
                <w:szCs w:val="20"/>
                <w:lang w:val="ru-RU"/>
              </w:rPr>
              <w:t>Веселые задачки.</w:t>
            </w:r>
          </w:p>
          <w:p w:rsidR="00435D43" w:rsidRPr="00E7673C" w:rsidRDefault="00435D43" w:rsidP="00736748">
            <w:pPr>
              <w:tabs>
                <w:tab w:val="left" w:pos="1134"/>
              </w:tabs>
              <w:jc w:val="both"/>
              <w:rPr>
                <w:rFonts w:ascii="Times New Roman" w:hAnsi="Times New Roman" w:cs="Times New Roman"/>
                <w:sz w:val="20"/>
                <w:szCs w:val="20"/>
                <w:lang w:val="ru-RU"/>
              </w:rPr>
            </w:pPr>
            <w:r w:rsidRPr="00E7673C">
              <w:rPr>
                <w:rFonts w:ascii="Times New Roman" w:hAnsi="Times New Roman" w:cs="Times New Roman"/>
                <w:sz w:val="20"/>
                <w:szCs w:val="20"/>
                <w:lang w:val="ru-RU"/>
              </w:rPr>
              <w:t>Лабиринты.</w:t>
            </w:r>
          </w:p>
          <w:p w:rsidR="00435D43" w:rsidRPr="00E7673C" w:rsidRDefault="00435D43" w:rsidP="00736748">
            <w:pPr>
              <w:tabs>
                <w:tab w:val="left" w:pos="1134"/>
              </w:tabs>
              <w:jc w:val="both"/>
              <w:rPr>
                <w:rFonts w:ascii="Times New Roman" w:hAnsi="Times New Roman" w:cs="Times New Roman"/>
                <w:sz w:val="20"/>
                <w:szCs w:val="20"/>
                <w:lang w:val="ru-RU"/>
              </w:rPr>
            </w:pPr>
            <w:r w:rsidRPr="00E7673C">
              <w:rPr>
                <w:rFonts w:ascii="Times New Roman" w:hAnsi="Times New Roman" w:cs="Times New Roman"/>
                <w:sz w:val="20"/>
                <w:szCs w:val="20"/>
                <w:lang w:val="ru-RU"/>
              </w:rPr>
              <w:t>Кроссворд «Какие сказки живут в домике?»</w:t>
            </w:r>
          </w:p>
          <w:p w:rsidR="00435D43" w:rsidRPr="00E7673C" w:rsidRDefault="00435D43" w:rsidP="00736748">
            <w:pPr>
              <w:tabs>
                <w:tab w:val="left" w:pos="1134"/>
              </w:tabs>
              <w:jc w:val="both"/>
              <w:rPr>
                <w:rFonts w:ascii="Times New Roman" w:eastAsia="Times New Roman" w:hAnsi="Times New Roman" w:cs="Times New Roman"/>
                <w:sz w:val="20"/>
                <w:szCs w:val="20"/>
                <w:lang w:val="ru-RU"/>
              </w:rPr>
            </w:pPr>
            <w:r w:rsidRPr="00E7673C">
              <w:rPr>
                <w:rFonts w:ascii="Times New Roman" w:hAnsi="Times New Roman" w:cs="Times New Roman"/>
                <w:sz w:val="20"/>
                <w:szCs w:val="20"/>
                <w:lang w:val="ru-RU"/>
              </w:rPr>
              <w:t>этюд «Что слышно?» (игра на внимание)</w:t>
            </w:r>
          </w:p>
        </w:tc>
        <w:tc>
          <w:tcPr>
            <w:tcW w:w="1559" w:type="dxa"/>
          </w:tcPr>
          <w:p w:rsidR="00435D43" w:rsidRPr="00736748" w:rsidRDefault="00435D43" w:rsidP="00736748">
            <w:pPr>
              <w:tabs>
                <w:tab w:val="left" w:pos="1134"/>
              </w:tabs>
              <w:jc w:val="center"/>
              <w:rPr>
                <w:rFonts w:ascii="Times New Roman" w:eastAsia="Times New Roman" w:hAnsi="Times New Roman" w:cs="Times New Roman"/>
                <w:sz w:val="20"/>
                <w:szCs w:val="20"/>
              </w:rPr>
            </w:pPr>
            <w:r w:rsidRPr="00736748">
              <w:rPr>
                <w:rFonts w:ascii="Times New Roman" w:eastAsia="Times New Roman" w:hAnsi="Times New Roman" w:cs="Times New Roman"/>
                <w:sz w:val="20"/>
                <w:szCs w:val="20"/>
              </w:rPr>
              <w:t>1</w:t>
            </w:r>
          </w:p>
        </w:tc>
      </w:tr>
      <w:tr w:rsidR="00435D43" w:rsidRPr="00736748" w:rsidTr="00482822">
        <w:tc>
          <w:tcPr>
            <w:tcW w:w="675" w:type="dxa"/>
          </w:tcPr>
          <w:p w:rsidR="00435D43" w:rsidRPr="00736748" w:rsidRDefault="00435D43" w:rsidP="00736748">
            <w:pPr>
              <w:tabs>
                <w:tab w:val="left" w:pos="1134"/>
              </w:tabs>
              <w:jc w:val="both"/>
              <w:rPr>
                <w:rFonts w:ascii="Times New Roman" w:eastAsia="Times New Roman" w:hAnsi="Times New Roman" w:cs="Times New Roman"/>
                <w:sz w:val="20"/>
                <w:szCs w:val="20"/>
              </w:rPr>
            </w:pPr>
            <w:r w:rsidRPr="00736748">
              <w:rPr>
                <w:rFonts w:ascii="Times New Roman" w:eastAsia="Times New Roman" w:hAnsi="Times New Roman" w:cs="Times New Roman"/>
                <w:sz w:val="20"/>
                <w:szCs w:val="20"/>
              </w:rPr>
              <w:t>17</w:t>
            </w:r>
          </w:p>
        </w:tc>
        <w:tc>
          <w:tcPr>
            <w:tcW w:w="2410" w:type="dxa"/>
          </w:tcPr>
          <w:p w:rsidR="00435D43" w:rsidRPr="00E7673C" w:rsidRDefault="00435D43" w:rsidP="00736748">
            <w:pPr>
              <w:tabs>
                <w:tab w:val="left" w:pos="1134"/>
              </w:tabs>
              <w:jc w:val="both"/>
              <w:rPr>
                <w:rFonts w:ascii="Times New Roman" w:eastAsia="Times New Roman" w:hAnsi="Times New Roman" w:cs="Times New Roman"/>
                <w:sz w:val="20"/>
                <w:szCs w:val="20"/>
              </w:rPr>
            </w:pPr>
            <w:r w:rsidRPr="00E7673C">
              <w:rPr>
                <w:rFonts w:ascii="Times New Roman" w:hAnsi="Times New Roman" w:cs="Times New Roman"/>
                <w:sz w:val="20"/>
                <w:szCs w:val="20"/>
              </w:rPr>
              <w:t>Развитие логического мышления</w:t>
            </w:r>
          </w:p>
        </w:tc>
        <w:tc>
          <w:tcPr>
            <w:tcW w:w="4820" w:type="dxa"/>
          </w:tcPr>
          <w:p w:rsidR="00435D43" w:rsidRPr="00E7673C" w:rsidRDefault="00435D43" w:rsidP="00736748">
            <w:pPr>
              <w:tabs>
                <w:tab w:val="left" w:pos="1134"/>
              </w:tabs>
              <w:jc w:val="both"/>
              <w:rPr>
                <w:rFonts w:ascii="Times New Roman" w:hAnsi="Times New Roman" w:cs="Times New Roman"/>
                <w:sz w:val="20"/>
                <w:szCs w:val="20"/>
                <w:lang w:val="ru-RU"/>
              </w:rPr>
            </w:pPr>
            <w:r w:rsidRPr="00E7673C">
              <w:rPr>
                <w:rFonts w:ascii="Times New Roman" w:hAnsi="Times New Roman" w:cs="Times New Roman"/>
                <w:sz w:val="20"/>
                <w:szCs w:val="20"/>
                <w:lang w:val="ru-RU"/>
              </w:rPr>
              <w:t>«Составление связного текста  по сюжетным картинкам»</w:t>
            </w:r>
          </w:p>
          <w:p w:rsidR="00435D43" w:rsidRPr="00E7673C" w:rsidRDefault="00435D43" w:rsidP="00736748">
            <w:pPr>
              <w:tabs>
                <w:tab w:val="left" w:pos="1134"/>
              </w:tabs>
              <w:jc w:val="both"/>
              <w:rPr>
                <w:rFonts w:ascii="Times New Roman" w:hAnsi="Times New Roman" w:cs="Times New Roman"/>
                <w:sz w:val="20"/>
                <w:szCs w:val="20"/>
                <w:lang w:val="ru-RU"/>
              </w:rPr>
            </w:pPr>
            <w:r w:rsidRPr="00E7673C">
              <w:rPr>
                <w:rFonts w:ascii="Times New Roman" w:hAnsi="Times New Roman" w:cs="Times New Roman"/>
                <w:sz w:val="20"/>
                <w:szCs w:val="20"/>
                <w:lang w:val="ru-RU"/>
              </w:rPr>
              <w:t>«Цепочки из названий»</w:t>
            </w:r>
          </w:p>
          <w:p w:rsidR="00435D43" w:rsidRPr="00E7673C" w:rsidRDefault="00435D43" w:rsidP="00736748">
            <w:pPr>
              <w:tabs>
                <w:tab w:val="left" w:pos="1134"/>
              </w:tabs>
              <w:jc w:val="both"/>
              <w:rPr>
                <w:rFonts w:ascii="Times New Roman" w:eastAsia="Times New Roman" w:hAnsi="Times New Roman" w:cs="Times New Roman"/>
                <w:sz w:val="20"/>
                <w:szCs w:val="20"/>
                <w:lang w:val="ru-RU"/>
              </w:rPr>
            </w:pPr>
            <w:r w:rsidRPr="00E7673C">
              <w:rPr>
                <w:rFonts w:ascii="Times New Roman" w:hAnsi="Times New Roman" w:cs="Times New Roman"/>
                <w:sz w:val="20"/>
                <w:szCs w:val="20"/>
                <w:lang w:val="ru-RU"/>
              </w:rPr>
              <w:t>этюд «Лицо загорает» (напряжение и расслабление мышц лица)</w:t>
            </w:r>
          </w:p>
        </w:tc>
        <w:tc>
          <w:tcPr>
            <w:tcW w:w="1559" w:type="dxa"/>
          </w:tcPr>
          <w:p w:rsidR="00435D43" w:rsidRPr="00736748" w:rsidRDefault="00435D43" w:rsidP="00736748">
            <w:pPr>
              <w:tabs>
                <w:tab w:val="left" w:pos="1134"/>
              </w:tabs>
              <w:jc w:val="center"/>
              <w:rPr>
                <w:rFonts w:ascii="Times New Roman" w:eastAsia="Times New Roman" w:hAnsi="Times New Roman" w:cs="Times New Roman"/>
                <w:sz w:val="20"/>
                <w:szCs w:val="20"/>
              </w:rPr>
            </w:pPr>
            <w:r w:rsidRPr="00736748">
              <w:rPr>
                <w:rFonts w:ascii="Times New Roman" w:eastAsia="Times New Roman" w:hAnsi="Times New Roman" w:cs="Times New Roman"/>
                <w:sz w:val="20"/>
                <w:szCs w:val="20"/>
              </w:rPr>
              <w:t>1</w:t>
            </w:r>
          </w:p>
        </w:tc>
      </w:tr>
      <w:tr w:rsidR="00435D43" w:rsidRPr="00736748" w:rsidTr="00482822">
        <w:tc>
          <w:tcPr>
            <w:tcW w:w="675" w:type="dxa"/>
          </w:tcPr>
          <w:p w:rsidR="00435D43" w:rsidRPr="00736748" w:rsidRDefault="00435D43" w:rsidP="00736748">
            <w:pPr>
              <w:tabs>
                <w:tab w:val="left" w:pos="1134"/>
              </w:tabs>
              <w:jc w:val="both"/>
              <w:rPr>
                <w:rFonts w:ascii="Times New Roman" w:eastAsia="Times New Roman" w:hAnsi="Times New Roman" w:cs="Times New Roman"/>
                <w:sz w:val="20"/>
                <w:szCs w:val="20"/>
              </w:rPr>
            </w:pPr>
            <w:r w:rsidRPr="00736748">
              <w:rPr>
                <w:rFonts w:ascii="Times New Roman" w:eastAsia="Times New Roman" w:hAnsi="Times New Roman" w:cs="Times New Roman"/>
                <w:sz w:val="20"/>
                <w:szCs w:val="20"/>
              </w:rPr>
              <w:t>18</w:t>
            </w:r>
          </w:p>
        </w:tc>
        <w:tc>
          <w:tcPr>
            <w:tcW w:w="2410" w:type="dxa"/>
          </w:tcPr>
          <w:p w:rsidR="00435D43" w:rsidRPr="00E7673C" w:rsidRDefault="00435D43" w:rsidP="00736748">
            <w:pPr>
              <w:tabs>
                <w:tab w:val="left" w:pos="1134"/>
              </w:tabs>
              <w:jc w:val="both"/>
              <w:rPr>
                <w:rFonts w:ascii="Times New Roman" w:hAnsi="Times New Roman" w:cs="Times New Roman"/>
                <w:sz w:val="20"/>
                <w:szCs w:val="20"/>
                <w:lang w:val="ru-RU"/>
              </w:rPr>
            </w:pPr>
            <w:r w:rsidRPr="00E7673C">
              <w:rPr>
                <w:rFonts w:ascii="Times New Roman" w:hAnsi="Times New Roman" w:cs="Times New Roman"/>
                <w:sz w:val="20"/>
                <w:szCs w:val="20"/>
                <w:lang w:val="ru-RU"/>
              </w:rPr>
              <w:t>Развитие мышления.</w:t>
            </w:r>
          </w:p>
          <w:p w:rsidR="00435D43" w:rsidRPr="00E7673C" w:rsidRDefault="00435D43" w:rsidP="00736748">
            <w:pPr>
              <w:rPr>
                <w:rFonts w:ascii="Times New Roman" w:hAnsi="Times New Roman" w:cs="Times New Roman"/>
                <w:sz w:val="20"/>
                <w:szCs w:val="20"/>
                <w:lang w:val="ru-RU"/>
              </w:rPr>
            </w:pPr>
            <w:r w:rsidRPr="00E7673C">
              <w:rPr>
                <w:rFonts w:ascii="Times New Roman" w:eastAsia="Times New Roman" w:hAnsi="Times New Roman" w:cs="Times New Roman"/>
                <w:w w:val="99"/>
                <w:sz w:val="20"/>
                <w:szCs w:val="20"/>
                <w:lang w:val="ru-RU"/>
              </w:rPr>
              <w:t xml:space="preserve">Развитие общей и мелкой </w:t>
            </w:r>
            <w:r w:rsidRPr="00E7673C">
              <w:rPr>
                <w:rFonts w:ascii="Times New Roman" w:eastAsia="Times New Roman" w:hAnsi="Times New Roman" w:cs="Times New Roman"/>
                <w:sz w:val="20"/>
                <w:szCs w:val="20"/>
                <w:lang w:val="ru-RU"/>
              </w:rPr>
              <w:t>моторики.</w:t>
            </w:r>
          </w:p>
          <w:p w:rsidR="00435D43" w:rsidRPr="00E7673C" w:rsidRDefault="00435D43" w:rsidP="00736748">
            <w:pPr>
              <w:tabs>
                <w:tab w:val="left" w:pos="1134"/>
              </w:tabs>
              <w:jc w:val="both"/>
              <w:rPr>
                <w:rFonts w:ascii="Times New Roman" w:eastAsia="Times New Roman" w:hAnsi="Times New Roman" w:cs="Times New Roman"/>
                <w:sz w:val="20"/>
                <w:szCs w:val="20"/>
                <w:lang w:val="ru-RU"/>
              </w:rPr>
            </w:pPr>
          </w:p>
        </w:tc>
        <w:tc>
          <w:tcPr>
            <w:tcW w:w="4820" w:type="dxa"/>
          </w:tcPr>
          <w:p w:rsidR="00435D43" w:rsidRPr="00E7673C" w:rsidRDefault="00435D43" w:rsidP="00736748">
            <w:pPr>
              <w:tabs>
                <w:tab w:val="left" w:pos="1134"/>
              </w:tabs>
              <w:jc w:val="both"/>
              <w:rPr>
                <w:rFonts w:ascii="Times New Roman" w:hAnsi="Times New Roman" w:cs="Times New Roman"/>
                <w:sz w:val="20"/>
                <w:szCs w:val="20"/>
                <w:lang w:val="ru-RU"/>
              </w:rPr>
            </w:pPr>
            <w:r w:rsidRPr="00E7673C">
              <w:rPr>
                <w:rFonts w:ascii="Times New Roman" w:hAnsi="Times New Roman" w:cs="Times New Roman"/>
                <w:sz w:val="20"/>
                <w:szCs w:val="20"/>
                <w:lang w:val="ru-RU"/>
              </w:rPr>
              <w:t>«Составление связного текста  по сюжетным картинкам»</w:t>
            </w:r>
          </w:p>
          <w:p w:rsidR="00435D43" w:rsidRPr="00E7673C" w:rsidRDefault="00435D43" w:rsidP="00736748">
            <w:pPr>
              <w:tabs>
                <w:tab w:val="left" w:pos="1134"/>
              </w:tabs>
              <w:jc w:val="both"/>
              <w:rPr>
                <w:rFonts w:ascii="Times New Roman" w:hAnsi="Times New Roman" w:cs="Times New Roman"/>
                <w:sz w:val="20"/>
                <w:szCs w:val="20"/>
                <w:lang w:val="ru-RU"/>
              </w:rPr>
            </w:pPr>
            <w:r w:rsidRPr="00E7673C">
              <w:rPr>
                <w:rFonts w:ascii="Times New Roman" w:hAnsi="Times New Roman" w:cs="Times New Roman"/>
                <w:sz w:val="20"/>
                <w:szCs w:val="20"/>
                <w:lang w:val="ru-RU"/>
              </w:rPr>
              <w:t>Лабиринты.</w:t>
            </w:r>
          </w:p>
          <w:p w:rsidR="00435D43" w:rsidRPr="00E7673C" w:rsidRDefault="00435D43" w:rsidP="00736748">
            <w:pPr>
              <w:tabs>
                <w:tab w:val="left" w:pos="1134"/>
              </w:tabs>
              <w:jc w:val="both"/>
              <w:rPr>
                <w:rFonts w:ascii="Times New Roman" w:hAnsi="Times New Roman" w:cs="Times New Roman"/>
                <w:sz w:val="20"/>
                <w:szCs w:val="20"/>
                <w:lang w:val="ru-RU"/>
              </w:rPr>
            </w:pPr>
            <w:r w:rsidRPr="00E7673C">
              <w:rPr>
                <w:rFonts w:ascii="Times New Roman" w:hAnsi="Times New Roman" w:cs="Times New Roman"/>
                <w:sz w:val="20"/>
                <w:szCs w:val="20"/>
                <w:lang w:val="ru-RU"/>
              </w:rPr>
              <w:t>Графический диктант.</w:t>
            </w:r>
          </w:p>
          <w:p w:rsidR="00435D43" w:rsidRPr="00E7673C" w:rsidRDefault="00435D43" w:rsidP="00736748">
            <w:pPr>
              <w:tabs>
                <w:tab w:val="left" w:pos="1134"/>
              </w:tabs>
              <w:jc w:val="both"/>
              <w:rPr>
                <w:rFonts w:ascii="Times New Roman" w:eastAsia="Times New Roman" w:hAnsi="Times New Roman" w:cs="Times New Roman"/>
                <w:sz w:val="20"/>
                <w:szCs w:val="20"/>
                <w:lang w:val="ru-RU"/>
              </w:rPr>
            </w:pPr>
            <w:r w:rsidRPr="00E7673C">
              <w:rPr>
                <w:rFonts w:ascii="Times New Roman" w:hAnsi="Times New Roman" w:cs="Times New Roman"/>
                <w:sz w:val="20"/>
                <w:szCs w:val="20"/>
                <w:lang w:val="ru-RU"/>
              </w:rPr>
              <w:t>Рисование узора по образцу.</w:t>
            </w:r>
          </w:p>
        </w:tc>
        <w:tc>
          <w:tcPr>
            <w:tcW w:w="1559" w:type="dxa"/>
          </w:tcPr>
          <w:p w:rsidR="00435D43" w:rsidRPr="00736748" w:rsidRDefault="00435D43" w:rsidP="00736748">
            <w:pPr>
              <w:tabs>
                <w:tab w:val="left" w:pos="1134"/>
              </w:tabs>
              <w:jc w:val="center"/>
              <w:rPr>
                <w:rFonts w:ascii="Times New Roman" w:eastAsia="Times New Roman" w:hAnsi="Times New Roman" w:cs="Times New Roman"/>
                <w:sz w:val="20"/>
                <w:szCs w:val="20"/>
              </w:rPr>
            </w:pPr>
            <w:r w:rsidRPr="00736748">
              <w:rPr>
                <w:rFonts w:ascii="Times New Roman" w:eastAsia="Times New Roman" w:hAnsi="Times New Roman" w:cs="Times New Roman"/>
                <w:sz w:val="20"/>
                <w:szCs w:val="20"/>
              </w:rPr>
              <w:t>1</w:t>
            </w:r>
          </w:p>
        </w:tc>
      </w:tr>
      <w:tr w:rsidR="00435D43" w:rsidRPr="00736748" w:rsidTr="00482822">
        <w:tc>
          <w:tcPr>
            <w:tcW w:w="675" w:type="dxa"/>
          </w:tcPr>
          <w:p w:rsidR="00435D43" w:rsidRPr="00736748" w:rsidRDefault="00435D43" w:rsidP="00736748">
            <w:pPr>
              <w:tabs>
                <w:tab w:val="left" w:pos="1134"/>
              </w:tabs>
              <w:jc w:val="both"/>
              <w:rPr>
                <w:rFonts w:ascii="Times New Roman" w:eastAsia="Times New Roman" w:hAnsi="Times New Roman" w:cs="Times New Roman"/>
                <w:sz w:val="20"/>
                <w:szCs w:val="20"/>
              </w:rPr>
            </w:pPr>
            <w:r w:rsidRPr="00736748">
              <w:rPr>
                <w:rFonts w:ascii="Times New Roman" w:eastAsia="Times New Roman" w:hAnsi="Times New Roman" w:cs="Times New Roman"/>
                <w:sz w:val="20"/>
                <w:szCs w:val="20"/>
              </w:rPr>
              <w:t>19-20</w:t>
            </w:r>
          </w:p>
        </w:tc>
        <w:tc>
          <w:tcPr>
            <w:tcW w:w="2410" w:type="dxa"/>
          </w:tcPr>
          <w:p w:rsidR="00435D43" w:rsidRPr="00E7673C" w:rsidRDefault="00435D43" w:rsidP="00736748">
            <w:pPr>
              <w:tabs>
                <w:tab w:val="left" w:pos="1134"/>
              </w:tabs>
              <w:jc w:val="both"/>
              <w:rPr>
                <w:rFonts w:ascii="Times New Roman" w:eastAsia="Times New Roman" w:hAnsi="Times New Roman" w:cs="Times New Roman"/>
                <w:sz w:val="20"/>
                <w:szCs w:val="20"/>
                <w:lang w:val="ru-RU"/>
              </w:rPr>
            </w:pPr>
            <w:r w:rsidRPr="00E7673C">
              <w:rPr>
                <w:rFonts w:ascii="Times New Roman" w:eastAsia="Times New Roman" w:hAnsi="Times New Roman" w:cs="Times New Roman"/>
                <w:sz w:val="20"/>
                <w:szCs w:val="20"/>
                <w:lang w:val="ru-RU"/>
              </w:rPr>
              <w:t>Развитие произвольной регуляции поведения, эмоционально волевой сферы</w:t>
            </w:r>
          </w:p>
        </w:tc>
        <w:tc>
          <w:tcPr>
            <w:tcW w:w="4820" w:type="dxa"/>
          </w:tcPr>
          <w:p w:rsidR="00435D43" w:rsidRPr="00E7673C" w:rsidRDefault="00435D43" w:rsidP="00736748">
            <w:pPr>
              <w:rPr>
                <w:rFonts w:ascii="Times New Roman" w:hAnsi="Times New Roman" w:cs="Times New Roman"/>
                <w:sz w:val="20"/>
                <w:szCs w:val="20"/>
                <w:lang w:val="ru-RU"/>
              </w:rPr>
            </w:pPr>
            <w:r w:rsidRPr="00E7673C">
              <w:rPr>
                <w:rFonts w:ascii="Times New Roman" w:hAnsi="Times New Roman" w:cs="Times New Roman"/>
                <w:sz w:val="20"/>
                <w:szCs w:val="20"/>
                <w:lang w:val="ru-RU"/>
              </w:rPr>
              <w:t>Сказки: «О старом платочке», «Маленькая табуреточка». Беседа о чувствах человека: веселый, грустный, разочарованный, обиженный, расстроенный и т.д.</w:t>
            </w:r>
          </w:p>
          <w:p w:rsidR="00435D43" w:rsidRPr="00E7673C" w:rsidRDefault="00435D43" w:rsidP="00736748">
            <w:pPr>
              <w:tabs>
                <w:tab w:val="left" w:pos="1134"/>
              </w:tabs>
              <w:jc w:val="both"/>
              <w:rPr>
                <w:rFonts w:ascii="Times New Roman" w:eastAsia="Times New Roman" w:hAnsi="Times New Roman" w:cs="Times New Roman"/>
                <w:sz w:val="20"/>
                <w:szCs w:val="20"/>
                <w:lang w:val="ru-RU"/>
              </w:rPr>
            </w:pPr>
            <w:r w:rsidRPr="00E7673C">
              <w:rPr>
                <w:rFonts w:ascii="Times New Roman" w:hAnsi="Times New Roman" w:cs="Times New Roman"/>
                <w:sz w:val="20"/>
                <w:szCs w:val="20"/>
                <w:lang w:val="ru-RU"/>
              </w:rPr>
              <w:t>Развитие адекватной реакции на события, контроля над своими чувствами.</w:t>
            </w:r>
          </w:p>
        </w:tc>
        <w:tc>
          <w:tcPr>
            <w:tcW w:w="1559" w:type="dxa"/>
          </w:tcPr>
          <w:p w:rsidR="00435D43" w:rsidRPr="00736748" w:rsidRDefault="00435D43" w:rsidP="00736748">
            <w:pPr>
              <w:tabs>
                <w:tab w:val="left" w:pos="1134"/>
              </w:tabs>
              <w:ind w:right="850"/>
              <w:jc w:val="center"/>
              <w:rPr>
                <w:rFonts w:ascii="Times New Roman" w:eastAsia="Times New Roman" w:hAnsi="Times New Roman" w:cs="Times New Roman"/>
                <w:sz w:val="20"/>
                <w:szCs w:val="20"/>
              </w:rPr>
            </w:pPr>
            <w:r w:rsidRPr="00736748">
              <w:rPr>
                <w:rFonts w:ascii="Times New Roman" w:eastAsia="Times New Roman" w:hAnsi="Times New Roman" w:cs="Times New Roman"/>
                <w:sz w:val="20"/>
                <w:szCs w:val="20"/>
              </w:rPr>
              <w:t>2</w:t>
            </w:r>
          </w:p>
        </w:tc>
      </w:tr>
      <w:tr w:rsidR="00435D43" w:rsidRPr="00736748" w:rsidTr="00482822">
        <w:tc>
          <w:tcPr>
            <w:tcW w:w="675" w:type="dxa"/>
          </w:tcPr>
          <w:p w:rsidR="00435D43" w:rsidRPr="00736748" w:rsidRDefault="00435D43" w:rsidP="00736748">
            <w:pPr>
              <w:tabs>
                <w:tab w:val="left" w:pos="1134"/>
              </w:tabs>
              <w:jc w:val="both"/>
              <w:rPr>
                <w:rFonts w:ascii="Times New Roman" w:eastAsia="Times New Roman" w:hAnsi="Times New Roman" w:cs="Times New Roman"/>
                <w:sz w:val="20"/>
                <w:szCs w:val="20"/>
              </w:rPr>
            </w:pPr>
            <w:r w:rsidRPr="00736748">
              <w:rPr>
                <w:rFonts w:ascii="Times New Roman" w:eastAsia="Times New Roman" w:hAnsi="Times New Roman" w:cs="Times New Roman"/>
                <w:sz w:val="20"/>
                <w:szCs w:val="20"/>
              </w:rPr>
              <w:t>21</w:t>
            </w:r>
          </w:p>
        </w:tc>
        <w:tc>
          <w:tcPr>
            <w:tcW w:w="2410" w:type="dxa"/>
          </w:tcPr>
          <w:p w:rsidR="00435D43" w:rsidRPr="00E7673C" w:rsidRDefault="00435D43" w:rsidP="00736748">
            <w:pPr>
              <w:tabs>
                <w:tab w:val="left" w:pos="1134"/>
              </w:tabs>
              <w:jc w:val="both"/>
              <w:rPr>
                <w:rFonts w:ascii="Times New Roman" w:eastAsia="Times New Roman" w:hAnsi="Times New Roman" w:cs="Times New Roman"/>
                <w:sz w:val="20"/>
                <w:szCs w:val="20"/>
                <w:lang w:val="ru-RU"/>
              </w:rPr>
            </w:pPr>
            <w:r w:rsidRPr="00E7673C">
              <w:rPr>
                <w:rFonts w:ascii="Times New Roman" w:hAnsi="Times New Roman" w:cs="Times New Roman"/>
                <w:sz w:val="20"/>
                <w:szCs w:val="20"/>
                <w:lang w:val="ru-RU"/>
              </w:rPr>
              <w:t>Развитие воображения, способности к саморасслаблению.</w:t>
            </w:r>
          </w:p>
        </w:tc>
        <w:tc>
          <w:tcPr>
            <w:tcW w:w="4820" w:type="dxa"/>
          </w:tcPr>
          <w:p w:rsidR="00435D43" w:rsidRPr="00E7673C" w:rsidRDefault="00435D43" w:rsidP="00736748">
            <w:pPr>
              <w:tabs>
                <w:tab w:val="left" w:pos="1134"/>
              </w:tabs>
              <w:jc w:val="both"/>
              <w:rPr>
                <w:rFonts w:ascii="Times New Roman" w:hAnsi="Times New Roman" w:cs="Times New Roman"/>
                <w:sz w:val="20"/>
                <w:szCs w:val="20"/>
                <w:lang w:val="ru-RU"/>
              </w:rPr>
            </w:pPr>
            <w:r w:rsidRPr="00E7673C">
              <w:rPr>
                <w:rFonts w:ascii="Times New Roman" w:hAnsi="Times New Roman" w:cs="Times New Roman"/>
                <w:sz w:val="20"/>
                <w:szCs w:val="20"/>
                <w:lang w:val="ru-RU"/>
              </w:rPr>
              <w:t>Упражнение «Лиса и заяц», «Кулак-ребро-ладонь».</w:t>
            </w:r>
          </w:p>
          <w:p w:rsidR="00435D43" w:rsidRPr="00E7673C" w:rsidRDefault="00435D43" w:rsidP="00736748">
            <w:pPr>
              <w:tabs>
                <w:tab w:val="left" w:pos="1134"/>
              </w:tabs>
              <w:jc w:val="both"/>
              <w:rPr>
                <w:rFonts w:ascii="Times New Roman" w:hAnsi="Times New Roman" w:cs="Times New Roman"/>
                <w:sz w:val="20"/>
                <w:szCs w:val="20"/>
                <w:lang w:val="ru-RU"/>
              </w:rPr>
            </w:pPr>
            <w:r w:rsidRPr="00E7673C">
              <w:rPr>
                <w:rFonts w:ascii="Times New Roman" w:hAnsi="Times New Roman" w:cs="Times New Roman"/>
                <w:sz w:val="20"/>
                <w:szCs w:val="20"/>
                <w:lang w:val="ru-RU"/>
              </w:rPr>
              <w:t>Я - скульптор.</w:t>
            </w:r>
          </w:p>
          <w:p w:rsidR="00435D43" w:rsidRPr="00E7673C" w:rsidRDefault="00435D43" w:rsidP="00736748">
            <w:pPr>
              <w:tabs>
                <w:tab w:val="left" w:pos="1134"/>
              </w:tabs>
              <w:jc w:val="both"/>
              <w:rPr>
                <w:rFonts w:ascii="Times New Roman" w:eastAsia="Times New Roman" w:hAnsi="Times New Roman" w:cs="Times New Roman"/>
                <w:sz w:val="20"/>
                <w:szCs w:val="20"/>
                <w:lang w:val="ru-RU"/>
              </w:rPr>
            </w:pPr>
            <w:r w:rsidRPr="00E7673C">
              <w:rPr>
                <w:rFonts w:ascii="Times New Roman" w:hAnsi="Times New Roman" w:cs="Times New Roman"/>
                <w:sz w:val="20"/>
                <w:szCs w:val="20"/>
                <w:lang w:val="ru-RU"/>
              </w:rPr>
              <w:t>Упражнение «Лиса и заяц», «Кулак-ребро-ладонь»</w:t>
            </w:r>
          </w:p>
        </w:tc>
        <w:tc>
          <w:tcPr>
            <w:tcW w:w="1559" w:type="dxa"/>
          </w:tcPr>
          <w:p w:rsidR="00435D43" w:rsidRPr="00736748" w:rsidRDefault="00435D43" w:rsidP="00736748">
            <w:pPr>
              <w:tabs>
                <w:tab w:val="left" w:pos="1134"/>
              </w:tabs>
              <w:jc w:val="center"/>
              <w:rPr>
                <w:rFonts w:ascii="Times New Roman" w:eastAsia="Times New Roman" w:hAnsi="Times New Roman" w:cs="Times New Roman"/>
                <w:sz w:val="20"/>
                <w:szCs w:val="20"/>
              </w:rPr>
            </w:pPr>
            <w:r w:rsidRPr="00736748">
              <w:rPr>
                <w:rFonts w:ascii="Times New Roman" w:eastAsia="Times New Roman" w:hAnsi="Times New Roman" w:cs="Times New Roman"/>
                <w:sz w:val="20"/>
                <w:szCs w:val="20"/>
              </w:rPr>
              <w:t>1</w:t>
            </w:r>
          </w:p>
        </w:tc>
      </w:tr>
      <w:tr w:rsidR="00435D43" w:rsidRPr="00736748" w:rsidTr="00482822">
        <w:tc>
          <w:tcPr>
            <w:tcW w:w="675" w:type="dxa"/>
          </w:tcPr>
          <w:p w:rsidR="00435D43" w:rsidRPr="00736748" w:rsidRDefault="00435D43" w:rsidP="00736748">
            <w:pPr>
              <w:tabs>
                <w:tab w:val="left" w:pos="1134"/>
              </w:tabs>
              <w:jc w:val="both"/>
              <w:rPr>
                <w:rFonts w:ascii="Times New Roman" w:eastAsia="Times New Roman" w:hAnsi="Times New Roman" w:cs="Times New Roman"/>
                <w:sz w:val="20"/>
                <w:szCs w:val="20"/>
              </w:rPr>
            </w:pPr>
            <w:r w:rsidRPr="00736748">
              <w:rPr>
                <w:rFonts w:ascii="Times New Roman" w:eastAsia="Times New Roman" w:hAnsi="Times New Roman" w:cs="Times New Roman"/>
                <w:sz w:val="20"/>
                <w:szCs w:val="20"/>
              </w:rPr>
              <w:t>22</w:t>
            </w:r>
          </w:p>
        </w:tc>
        <w:tc>
          <w:tcPr>
            <w:tcW w:w="2410" w:type="dxa"/>
          </w:tcPr>
          <w:p w:rsidR="00435D43" w:rsidRPr="00E7673C" w:rsidRDefault="00435D43" w:rsidP="00736748">
            <w:pPr>
              <w:tabs>
                <w:tab w:val="left" w:pos="1134"/>
              </w:tabs>
              <w:jc w:val="both"/>
              <w:rPr>
                <w:rFonts w:ascii="Times New Roman" w:eastAsia="Times New Roman" w:hAnsi="Times New Roman" w:cs="Times New Roman"/>
                <w:sz w:val="20"/>
                <w:szCs w:val="20"/>
                <w:lang w:val="ru-RU"/>
              </w:rPr>
            </w:pPr>
            <w:r w:rsidRPr="00E7673C">
              <w:rPr>
                <w:rFonts w:ascii="Times New Roman" w:hAnsi="Times New Roman" w:cs="Times New Roman"/>
                <w:sz w:val="20"/>
                <w:szCs w:val="20"/>
                <w:lang w:val="ru-RU"/>
              </w:rPr>
              <w:t>Развитие слуховой памяти. Развитие пространственной ориентировки</w:t>
            </w:r>
          </w:p>
        </w:tc>
        <w:tc>
          <w:tcPr>
            <w:tcW w:w="4820" w:type="dxa"/>
          </w:tcPr>
          <w:p w:rsidR="00435D43" w:rsidRPr="00E7673C" w:rsidRDefault="00435D43" w:rsidP="00736748">
            <w:pPr>
              <w:rPr>
                <w:rFonts w:ascii="Times New Roman" w:hAnsi="Times New Roman" w:cs="Times New Roman"/>
                <w:sz w:val="20"/>
                <w:szCs w:val="20"/>
                <w:lang w:val="ru-RU"/>
              </w:rPr>
            </w:pPr>
            <w:r w:rsidRPr="00E7673C">
              <w:rPr>
                <w:rFonts w:ascii="Times New Roman" w:eastAsia="Times New Roman" w:hAnsi="Times New Roman" w:cs="Times New Roman"/>
                <w:sz w:val="20"/>
                <w:szCs w:val="20"/>
                <w:lang w:val="ru-RU"/>
              </w:rPr>
              <w:t>Игры и упражнения на</w:t>
            </w:r>
          </w:p>
          <w:p w:rsidR="00435D43" w:rsidRPr="00E7673C" w:rsidRDefault="00435D43" w:rsidP="00736748">
            <w:pPr>
              <w:tabs>
                <w:tab w:val="left" w:pos="1134"/>
              </w:tabs>
              <w:jc w:val="both"/>
              <w:rPr>
                <w:rFonts w:ascii="Times New Roman" w:eastAsia="Times New Roman" w:hAnsi="Times New Roman" w:cs="Times New Roman"/>
                <w:sz w:val="20"/>
                <w:szCs w:val="20"/>
                <w:lang w:val="ru-RU"/>
              </w:rPr>
            </w:pPr>
            <w:r w:rsidRPr="00E7673C">
              <w:rPr>
                <w:rFonts w:ascii="Times New Roman" w:eastAsia="Times New Roman" w:hAnsi="Times New Roman" w:cs="Times New Roman"/>
                <w:w w:val="99"/>
                <w:sz w:val="20"/>
                <w:szCs w:val="20"/>
                <w:lang w:val="ru-RU"/>
              </w:rPr>
              <w:t xml:space="preserve">развитие </w:t>
            </w:r>
            <w:r w:rsidRPr="00E7673C">
              <w:rPr>
                <w:rFonts w:ascii="Times New Roman" w:eastAsia="Times New Roman" w:hAnsi="Times New Roman" w:cs="Times New Roman"/>
                <w:w w:val="98"/>
                <w:sz w:val="20"/>
                <w:szCs w:val="20"/>
                <w:lang w:val="ru-RU"/>
              </w:rPr>
              <w:t xml:space="preserve">слуховой </w:t>
            </w:r>
            <w:r w:rsidRPr="00E7673C">
              <w:rPr>
                <w:rFonts w:ascii="Times New Roman" w:eastAsia="Times New Roman" w:hAnsi="Times New Roman" w:cs="Times New Roman"/>
                <w:sz w:val="20"/>
                <w:szCs w:val="20"/>
                <w:lang w:val="ru-RU"/>
              </w:rPr>
              <w:t xml:space="preserve"> памяти.</w:t>
            </w:r>
          </w:p>
          <w:p w:rsidR="00435D43" w:rsidRPr="00E7673C" w:rsidRDefault="00435D43" w:rsidP="00736748">
            <w:pPr>
              <w:tabs>
                <w:tab w:val="left" w:pos="1134"/>
              </w:tabs>
              <w:jc w:val="both"/>
              <w:rPr>
                <w:rFonts w:ascii="Times New Roman" w:hAnsi="Times New Roman" w:cs="Times New Roman"/>
                <w:sz w:val="20"/>
                <w:szCs w:val="20"/>
                <w:lang w:val="ru-RU"/>
              </w:rPr>
            </w:pPr>
            <w:r w:rsidRPr="00E7673C">
              <w:rPr>
                <w:rFonts w:ascii="Times New Roman" w:hAnsi="Times New Roman" w:cs="Times New Roman"/>
                <w:sz w:val="20"/>
                <w:szCs w:val="20"/>
                <w:lang w:val="ru-RU"/>
              </w:rPr>
              <w:t>Пары слов для запоминания.</w:t>
            </w:r>
          </w:p>
          <w:p w:rsidR="00435D43" w:rsidRPr="00E7673C" w:rsidRDefault="00435D43" w:rsidP="00736748">
            <w:pPr>
              <w:tabs>
                <w:tab w:val="left" w:pos="1134"/>
              </w:tabs>
              <w:jc w:val="both"/>
              <w:rPr>
                <w:rFonts w:ascii="Times New Roman" w:eastAsia="Times New Roman" w:hAnsi="Times New Roman" w:cs="Times New Roman"/>
                <w:sz w:val="20"/>
                <w:szCs w:val="20"/>
              </w:rPr>
            </w:pPr>
            <w:r w:rsidRPr="00E7673C">
              <w:rPr>
                <w:rFonts w:ascii="Times New Roman" w:hAnsi="Times New Roman" w:cs="Times New Roman"/>
                <w:sz w:val="20"/>
                <w:szCs w:val="20"/>
                <w:lang w:val="ru-RU"/>
              </w:rPr>
              <w:t xml:space="preserve">Рисование по точкам. </w:t>
            </w:r>
            <w:r w:rsidRPr="00E7673C">
              <w:rPr>
                <w:rFonts w:ascii="Times New Roman" w:hAnsi="Times New Roman" w:cs="Times New Roman"/>
                <w:sz w:val="20"/>
                <w:szCs w:val="20"/>
              </w:rPr>
              <w:t>Работа с уникубом.</w:t>
            </w:r>
          </w:p>
        </w:tc>
        <w:tc>
          <w:tcPr>
            <w:tcW w:w="1559" w:type="dxa"/>
          </w:tcPr>
          <w:p w:rsidR="00435D43" w:rsidRPr="00736748" w:rsidRDefault="00435D43" w:rsidP="00736748">
            <w:pPr>
              <w:tabs>
                <w:tab w:val="left" w:pos="1134"/>
              </w:tabs>
              <w:jc w:val="center"/>
              <w:rPr>
                <w:rFonts w:ascii="Times New Roman" w:eastAsia="Times New Roman" w:hAnsi="Times New Roman" w:cs="Times New Roman"/>
                <w:sz w:val="20"/>
                <w:szCs w:val="20"/>
              </w:rPr>
            </w:pPr>
            <w:r w:rsidRPr="00736748">
              <w:rPr>
                <w:rFonts w:ascii="Times New Roman" w:eastAsia="Times New Roman" w:hAnsi="Times New Roman" w:cs="Times New Roman"/>
                <w:sz w:val="20"/>
                <w:szCs w:val="20"/>
              </w:rPr>
              <w:t>1</w:t>
            </w:r>
          </w:p>
        </w:tc>
      </w:tr>
      <w:tr w:rsidR="00435D43" w:rsidRPr="00736748" w:rsidTr="00482822">
        <w:tc>
          <w:tcPr>
            <w:tcW w:w="675" w:type="dxa"/>
          </w:tcPr>
          <w:p w:rsidR="00435D43" w:rsidRPr="00736748" w:rsidRDefault="00435D43" w:rsidP="00736748">
            <w:pPr>
              <w:tabs>
                <w:tab w:val="left" w:pos="1134"/>
              </w:tabs>
              <w:jc w:val="both"/>
              <w:rPr>
                <w:rFonts w:ascii="Times New Roman" w:eastAsia="Times New Roman" w:hAnsi="Times New Roman" w:cs="Times New Roman"/>
                <w:sz w:val="20"/>
                <w:szCs w:val="20"/>
              </w:rPr>
            </w:pPr>
            <w:r w:rsidRPr="00736748">
              <w:rPr>
                <w:rFonts w:ascii="Times New Roman" w:eastAsia="Times New Roman" w:hAnsi="Times New Roman" w:cs="Times New Roman"/>
                <w:sz w:val="20"/>
                <w:szCs w:val="20"/>
              </w:rPr>
              <w:t>23</w:t>
            </w:r>
          </w:p>
        </w:tc>
        <w:tc>
          <w:tcPr>
            <w:tcW w:w="2410" w:type="dxa"/>
          </w:tcPr>
          <w:p w:rsidR="00435D43" w:rsidRPr="00E7673C" w:rsidRDefault="00435D43" w:rsidP="00736748">
            <w:pPr>
              <w:jc w:val="both"/>
              <w:rPr>
                <w:rFonts w:ascii="Times New Roman" w:hAnsi="Times New Roman" w:cs="Times New Roman"/>
                <w:sz w:val="20"/>
                <w:szCs w:val="20"/>
                <w:lang w:val="ru-RU"/>
              </w:rPr>
            </w:pPr>
            <w:r w:rsidRPr="00E7673C">
              <w:rPr>
                <w:rFonts w:ascii="Times New Roman" w:hAnsi="Times New Roman" w:cs="Times New Roman"/>
                <w:sz w:val="20"/>
                <w:szCs w:val="20"/>
                <w:lang w:val="ru-RU"/>
              </w:rPr>
              <w:t>Развитие мышление. Развитие базовых эмоций, умения общаться</w:t>
            </w:r>
          </w:p>
          <w:p w:rsidR="00435D43" w:rsidRPr="00E7673C" w:rsidRDefault="00435D43" w:rsidP="00736748">
            <w:pPr>
              <w:jc w:val="both"/>
              <w:rPr>
                <w:rFonts w:ascii="Times New Roman" w:hAnsi="Times New Roman" w:cs="Times New Roman"/>
                <w:sz w:val="20"/>
                <w:szCs w:val="20"/>
                <w:lang w:val="ru-RU"/>
              </w:rPr>
            </w:pPr>
          </w:p>
        </w:tc>
        <w:tc>
          <w:tcPr>
            <w:tcW w:w="4820" w:type="dxa"/>
          </w:tcPr>
          <w:p w:rsidR="00435D43" w:rsidRPr="00E7673C" w:rsidRDefault="00435D43" w:rsidP="00736748">
            <w:pPr>
              <w:jc w:val="both"/>
              <w:rPr>
                <w:rFonts w:ascii="Times New Roman" w:hAnsi="Times New Roman" w:cs="Times New Roman"/>
                <w:sz w:val="20"/>
                <w:szCs w:val="20"/>
                <w:lang w:val="ru-RU"/>
              </w:rPr>
            </w:pPr>
            <w:r w:rsidRPr="00E7673C">
              <w:rPr>
                <w:rFonts w:ascii="Times New Roman" w:eastAsia="Times New Roman" w:hAnsi="Times New Roman" w:cs="Times New Roman"/>
                <w:sz w:val="20"/>
                <w:szCs w:val="20"/>
                <w:lang w:val="ru-RU"/>
              </w:rPr>
              <w:t xml:space="preserve">«Найди </w:t>
            </w:r>
            <w:r w:rsidRPr="00E7673C">
              <w:rPr>
                <w:rFonts w:ascii="Times New Roman" w:eastAsia="Times New Roman" w:hAnsi="Times New Roman" w:cs="Times New Roman"/>
                <w:w w:val="98"/>
                <w:sz w:val="20"/>
                <w:szCs w:val="20"/>
                <w:lang w:val="ru-RU"/>
              </w:rPr>
              <w:t>отличия».</w:t>
            </w:r>
          </w:p>
          <w:p w:rsidR="00435D43" w:rsidRPr="00E7673C" w:rsidRDefault="00435D43" w:rsidP="00736748">
            <w:pPr>
              <w:jc w:val="both"/>
              <w:rPr>
                <w:rFonts w:ascii="Times New Roman" w:hAnsi="Times New Roman" w:cs="Times New Roman"/>
                <w:sz w:val="20"/>
                <w:szCs w:val="20"/>
                <w:lang w:val="ru-RU"/>
              </w:rPr>
            </w:pPr>
            <w:r w:rsidRPr="00E7673C">
              <w:rPr>
                <w:rFonts w:ascii="Times New Roman" w:eastAsia="Times New Roman" w:hAnsi="Times New Roman" w:cs="Times New Roman"/>
                <w:w w:val="99"/>
                <w:sz w:val="20"/>
                <w:szCs w:val="20"/>
                <w:lang w:val="ru-RU"/>
              </w:rPr>
              <w:t xml:space="preserve">«Четвертый </w:t>
            </w:r>
            <w:r w:rsidRPr="00E7673C">
              <w:rPr>
                <w:rFonts w:ascii="Times New Roman" w:eastAsia="Times New Roman" w:hAnsi="Times New Roman" w:cs="Times New Roman"/>
                <w:sz w:val="20"/>
                <w:szCs w:val="20"/>
                <w:lang w:val="ru-RU"/>
              </w:rPr>
              <w:t>лишний».</w:t>
            </w:r>
          </w:p>
          <w:p w:rsidR="00435D43" w:rsidRPr="00E7673C" w:rsidRDefault="00435D43" w:rsidP="00736748">
            <w:pPr>
              <w:jc w:val="both"/>
              <w:rPr>
                <w:rFonts w:ascii="Times New Roman" w:hAnsi="Times New Roman" w:cs="Times New Roman"/>
                <w:sz w:val="20"/>
                <w:szCs w:val="20"/>
                <w:lang w:val="ru-RU"/>
              </w:rPr>
            </w:pPr>
            <w:r w:rsidRPr="00E7673C">
              <w:rPr>
                <w:rFonts w:ascii="Times New Roman" w:eastAsia="Times New Roman" w:hAnsi="Times New Roman" w:cs="Times New Roman"/>
                <w:sz w:val="20"/>
                <w:szCs w:val="20"/>
                <w:lang w:val="ru-RU"/>
              </w:rPr>
              <w:t>«Продолжи ряд».</w:t>
            </w:r>
          </w:p>
          <w:p w:rsidR="00435D43" w:rsidRPr="00E7673C" w:rsidRDefault="00435D43" w:rsidP="00736748">
            <w:pPr>
              <w:tabs>
                <w:tab w:val="left" w:pos="1134"/>
              </w:tabs>
              <w:jc w:val="both"/>
              <w:rPr>
                <w:rFonts w:ascii="Times New Roman" w:eastAsia="Times New Roman" w:hAnsi="Times New Roman" w:cs="Times New Roman"/>
                <w:sz w:val="20"/>
                <w:szCs w:val="20"/>
                <w:lang w:val="ru-RU"/>
              </w:rPr>
            </w:pPr>
            <w:r w:rsidRPr="00E7673C">
              <w:rPr>
                <w:rFonts w:ascii="Times New Roman" w:eastAsia="Times New Roman" w:hAnsi="Times New Roman" w:cs="Times New Roman"/>
                <w:sz w:val="20"/>
                <w:szCs w:val="20"/>
                <w:lang w:val="ru-RU"/>
              </w:rPr>
              <w:t>«Закономерности» и пр.</w:t>
            </w:r>
          </w:p>
          <w:p w:rsidR="00435D43" w:rsidRPr="00E7673C" w:rsidRDefault="00435D43" w:rsidP="00736748">
            <w:pPr>
              <w:tabs>
                <w:tab w:val="left" w:pos="1134"/>
              </w:tabs>
              <w:jc w:val="both"/>
              <w:rPr>
                <w:rFonts w:ascii="Times New Roman" w:hAnsi="Times New Roman" w:cs="Times New Roman"/>
                <w:sz w:val="20"/>
                <w:szCs w:val="20"/>
                <w:lang w:val="ru-RU"/>
              </w:rPr>
            </w:pPr>
            <w:r w:rsidRPr="00E7673C">
              <w:rPr>
                <w:rFonts w:ascii="Times New Roman" w:hAnsi="Times New Roman" w:cs="Times New Roman"/>
                <w:sz w:val="20"/>
                <w:szCs w:val="20"/>
                <w:lang w:val="ru-RU"/>
              </w:rPr>
              <w:t>этюд «На берегу моря»</w:t>
            </w:r>
          </w:p>
          <w:p w:rsidR="00435D43" w:rsidRPr="00E7673C" w:rsidRDefault="00435D43" w:rsidP="00736748">
            <w:pPr>
              <w:tabs>
                <w:tab w:val="left" w:pos="1134"/>
              </w:tabs>
              <w:jc w:val="both"/>
              <w:rPr>
                <w:rFonts w:ascii="Times New Roman" w:hAnsi="Times New Roman" w:cs="Times New Roman"/>
                <w:sz w:val="20"/>
                <w:szCs w:val="20"/>
              </w:rPr>
            </w:pPr>
            <w:r w:rsidRPr="00E7673C">
              <w:rPr>
                <w:rFonts w:ascii="Times New Roman" w:hAnsi="Times New Roman" w:cs="Times New Roman"/>
                <w:sz w:val="20"/>
                <w:szCs w:val="20"/>
              </w:rPr>
              <w:t>Рисование эмоций.</w:t>
            </w:r>
          </w:p>
          <w:p w:rsidR="00435D43" w:rsidRPr="00E7673C" w:rsidRDefault="00435D43" w:rsidP="00736748">
            <w:pPr>
              <w:tabs>
                <w:tab w:val="left" w:pos="1134"/>
              </w:tabs>
              <w:jc w:val="both"/>
              <w:rPr>
                <w:rFonts w:ascii="Times New Roman" w:eastAsia="Times New Roman" w:hAnsi="Times New Roman" w:cs="Times New Roman"/>
                <w:sz w:val="20"/>
                <w:szCs w:val="20"/>
              </w:rPr>
            </w:pPr>
            <w:r w:rsidRPr="00E7673C">
              <w:rPr>
                <w:rFonts w:ascii="Times New Roman" w:hAnsi="Times New Roman" w:cs="Times New Roman"/>
                <w:sz w:val="20"/>
                <w:szCs w:val="20"/>
              </w:rPr>
              <w:lastRenderedPageBreak/>
              <w:t>Маска настроения.</w:t>
            </w:r>
          </w:p>
        </w:tc>
        <w:tc>
          <w:tcPr>
            <w:tcW w:w="1559" w:type="dxa"/>
          </w:tcPr>
          <w:p w:rsidR="00435D43" w:rsidRPr="00736748" w:rsidRDefault="00435D43" w:rsidP="00736748">
            <w:pPr>
              <w:tabs>
                <w:tab w:val="left" w:pos="1134"/>
              </w:tabs>
              <w:jc w:val="center"/>
              <w:rPr>
                <w:rFonts w:ascii="Times New Roman" w:eastAsia="Times New Roman" w:hAnsi="Times New Roman" w:cs="Times New Roman"/>
                <w:sz w:val="20"/>
                <w:szCs w:val="20"/>
              </w:rPr>
            </w:pPr>
            <w:r w:rsidRPr="00736748">
              <w:rPr>
                <w:rFonts w:ascii="Times New Roman" w:eastAsia="Times New Roman" w:hAnsi="Times New Roman" w:cs="Times New Roman"/>
                <w:sz w:val="20"/>
                <w:szCs w:val="20"/>
              </w:rPr>
              <w:lastRenderedPageBreak/>
              <w:t>1</w:t>
            </w:r>
          </w:p>
        </w:tc>
      </w:tr>
      <w:tr w:rsidR="00435D43" w:rsidRPr="00736748" w:rsidTr="00482822">
        <w:tc>
          <w:tcPr>
            <w:tcW w:w="675" w:type="dxa"/>
          </w:tcPr>
          <w:p w:rsidR="00435D43" w:rsidRPr="00736748" w:rsidRDefault="00435D43" w:rsidP="00736748">
            <w:pPr>
              <w:tabs>
                <w:tab w:val="left" w:pos="1134"/>
              </w:tabs>
              <w:jc w:val="both"/>
              <w:rPr>
                <w:rFonts w:ascii="Times New Roman" w:eastAsia="Times New Roman" w:hAnsi="Times New Roman" w:cs="Times New Roman"/>
                <w:sz w:val="20"/>
                <w:szCs w:val="20"/>
              </w:rPr>
            </w:pPr>
            <w:r w:rsidRPr="00736748">
              <w:rPr>
                <w:rFonts w:ascii="Times New Roman" w:eastAsia="Times New Roman" w:hAnsi="Times New Roman" w:cs="Times New Roman"/>
                <w:sz w:val="20"/>
                <w:szCs w:val="20"/>
              </w:rPr>
              <w:lastRenderedPageBreak/>
              <w:t>24</w:t>
            </w:r>
          </w:p>
        </w:tc>
        <w:tc>
          <w:tcPr>
            <w:tcW w:w="2410" w:type="dxa"/>
          </w:tcPr>
          <w:p w:rsidR="00435D43" w:rsidRPr="00736748" w:rsidRDefault="00435D43" w:rsidP="00736748">
            <w:pPr>
              <w:tabs>
                <w:tab w:val="left" w:pos="1134"/>
              </w:tabs>
              <w:jc w:val="both"/>
              <w:rPr>
                <w:rFonts w:ascii="Times New Roman" w:eastAsia="Times New Roman" w:hAnsi="Times New Roman" w:cs="Times New Roman"/>
                <w:sz w:val="20"/>
                <w:szCs w:val="20"/>
                <w:lang w:val="ru-RU"/>
              </w:rPr>
            </w:pPr>
            <w:r w:rsidRPr="00736748">
              <w:rPr>
                <w:rFonts w:ascii="Times New Roman" w:eastAsia="Times New Roman" w:hAnsi="Times New Roman" w:cs="Times New Roman"/>
                <w:sz w:val="20"/>
                <w:szCs w:val="20"/>
                <w:lang w:val="ru-RU"/>
              </w:rPr>
              <w:t>Развитие творческих способностей. Развитие воображения.</w:t>
            </w:r>
          </w:p>
        </w:tc>
        <w:tc>
          <w:tcPr>
            <w:tcW w:w="4820" w:type="dxa"/>
          </w:tcPr>
          <w:p w:rsidR="00435D43" w:rsidRPr="00736748" w:rsidRDefault="00435D43" w:rsidP="00736748">
            <w:pPr>
              <w:jc w:val="both"/>
              <w:rPr>
                <w:rFonts w:ascii="Times New Roman" w:hAnsi="Times New Roman" w:cs="Times New Roman"/>
                <w:sz w:val="20"/>
                <w:szCs w:val="20"/>
                <w:lang w:val="ru-RU"/>
              </w:rPr>
            </w:pPr>
            <w:r w:rsidRPr="00736748">
              <w:rPr>
                <w:rFonts w:ascii="Times New Roman" w:eastAsia="Times New Roman" w:hAnsi="Times New Roman" w:cs="Times New Roman"/>
                <w:sz w:val="20"/>
                <w:szCs w:val="20"/>
                <w:lang w:val="ru-RU"/>
              </w:rPr>
              <w:t>Развитие умения видеть в нарисованных фигурах реальные предметы.</w:t>
            </w:r>
          </w:p>
          <w:p w:rsidR="00435D43" w:rsidRPr="00736748" w:rsidRDefault="00435D43" w:rsidP="00736748">
            <w:pPr>
              <w:tabs>
                <w:tab w:val="left" w:pos="1134"/>
              </w:tabs>
              <w:jc w:val="both"/>
              <w:rPr>
                <w:rFonts w:ascii="Times New Roman" w:eastAsia="Times New Roman" w:hAnsi="Times New Roman" w:cs="Times New Roman"/>
                <w:sz w:val="20"/>
                <w:szCs w:val="20"/>
                <w:lang w:val="ru-RU"/>
              </w:rPr>
            </w:pPr>
            <w:r w:rsidRPr="00736748">
              <w:rPr>
                <w:rFonts w:ascii="Times New Roman" w:eastAsia="Times New Roman" w:hAnsi="Times New Roman" w:cs="Times New Roman"/>
                <w:sz w:val="20"/>
                <w:szCs w:val="20"/>
                <w:lang w:val="ru-RU"/>
              </w:rPr>
              <w:t xml:space="preserve">«Рисование </w:t>
            </w:r>
            <w:r w:rsidRPr="00736748">
              <w:rPr>
                <w:rFonts w:ascii="Times New Roman" w:eastAsia="Times New Roman" w:hAnsi="Times New Roman" w:cs="Times New Roman"/>
                <w:w w:val="93"/>
                <w:sz w:val="20"/>
                <w:szCs w:val="20"/>
                <w:lang w:val="ru-RU"/>
              </w:rPr>
              <w:t xml:space="preserve">с </w:t>
            </w:r>
            <w:r w:rsidRPr="00736748">
              <w:rPr>
                <w:rFonts w:ascii="Times New Roman" w:eastAsia="Times New Roman" w:hAnsi="Times New Roman" w:cs="Times New Roman"/>
                <w:sz w:val="20"/>
                <w:szCs w:val="20"/>
                <w:lang w:val="ru-RU"/>
              </w:rPr>
              <w:t>помощью шаблонов»; аппликация из цветной бумаги в виде сюжета из геометрических  фигур.</w:t>
            </w:r>
          </w:p>
        </w:tc>
        <w:tc>
          <w:tcPr>
            <w:tcW w:w="1559" w:type="dxa"/>
          </w:tcPr>
          <w:p w:rsidR="00435D43" w:rsidRPr="00736748" w:rsidRDefault="00435D43" w:rsidP="00736748">
            <w:pPr>
              <w:tabs>
                <w:tab w:val="left" w:pos="1134"/>
              </w:tabs>
              <w:jc w:val="center"/>
              <w:rPr>
                <w:rFonts w:ascii="Times New Roman" w:eastAsia="Times New Roman" w:hAnsi="Times New Roman" w:cs="Times New Roman"/>
                <w:sz w:val="20"/>
                <w:szCs w:val="20"/>
              </w:rPr>
            </w:pPr>
            <w:r w:rsidRPr="00736748">
              <w:rPr>
                <w:rFonts w:ascii="Times New Roman" w:eastAsia="Times New Roman" w:hAnsi="Times New Roman" w:cs="Times New Roman"/>
                <w:sz w:val="20"/>
                <w:szCs w:val="20"/>
              </w:rPr>
              <w:t>1</w:t>
            </w:r>
          </w:p>
        </w:tc>
      </w:tr>
      <w:tr w:rsidR="00435D43" w:rsidRPr="00736748" w:rsidTr="00482822">
        <w:tc>
          <w:tcPr>
            <w:tcW w:w="675" w:type="dxa"/>
          </w:tcPr>
          <w:p w:rsidR="00435D43" w:rsidRPr="00736748" w:rsidRDefault="00435D43" w:rsidP="00736748">
            <w:pPr>
              <w:tabs>
                <w:tab w:val="left" w:pos="1134"/>
              </w:tabs>
              <w:jc w:val="both"/>
              <w:rPr>
                <w:rFonts w:ascii="Times New Roman" w:eastAsia="Times New Roman" w:hAnsi="Times New Roman" w:cs="Times New Roman"/>
                <w:sz w:val="20"/>
                <w:szCs w:val="20"/>
              </w:rPr>
            </w:pPr>
            <w:r w:rsidRPr="00736748">
              <w:rPr>
                <w:rFonts w:ascii="Times New Roman" w:eastAsia="Times New Roman" w:hAnsi="Times New Roman" w:cs="Times New Roman"/>
                <w:sz w:val="20"/>
                <w:szCs w:val="20"/>
              </w:rPr>
              <w:t>25</w:t>
            </w:r>
          </w:p>
        </w:tc>
        <w:tc>
          <w:tcPr>
            <w:tcW w:w="2410" w:type="dxa"/>
          </w:tcPr>
          <w:p w:rsidR="00435D43" w:rsidRPr="00E7673C" w:rsidRDefault="00435D43" w:rsidP="00736748">
            <w:pPr>
              <w:tabs>
                <w:tab w:val="left" w:pos="1134"/>
              </w:tabs>
              <w:jc w:val="both"/>
              <w:rPr>
                <w:rFonts w:ascii="Times New Roman" w:eastAsia="Times New Roman" w:hAnsi="Times New Roman" w:cs="Times New Roman"/>
                <w:sz w:val="20"/>
                <w:szCs w:val="20"/>
              </w:rPr>
            </w:pPr>
            <w:r w:rsidRPr="00E7673C">
              <w:rPr>
                <w:rFonts w:ascii="Times New Roman" w:eastAsia="Times New Roman" w:hAnsi="Times New Roman" w:cs="Times New Roman"/>
                <w:sz w:val="20"/>
                <w:szCs w:val="20"/>
              </w:rPr>
              <w:t xml:space="preserve">Развитие памяти и </w:t>
            </w:r>
            <w:r w:rsidRPr="00E7673C">
              <w:rPr>
                <w:rFonts w:ascii="Times New Roman" w:eastAsia="Times New Roman" w:hAnsi="Times New Roman" w:cs="Times New Roman"/>
                <w:w w:val="98"/>
                <w:sz w:val="20"/>
                <w:szCs w:val="20"/>
              </w:rPr>
              <w:t>мышления.</w:t>
            </w:r>
          </w:p>
        </w:tc>
        <w:tc>
          <w:tcPr>
            <w:tcW w:w="4820" w:type="dxa"/>
          </w:tcPr>
          <w:p w:rsidR="00435D43" w:rsidRPr="00E7673C" w:rsidRDefault="00435D43" w:rsidP="00736748">
            <w:pPr>
              <w:jc w:val="both"/>
              <w:rPr>
                <w:rFonts w:ascii="Times New Roman" w:hAnsi="Times New Roman" w:cs="Times New Roman"/>
                <w:sz w:val="20"/>
                <w:szCs w:val="20"/>
                <w:lang w:val="ru-RU"/>
              </w:rPr>
            </w:pPr>
            <w:r w:rsidRPr="00E7673C">
              <w:rPr>
                <w:rFonts w:ascii="Times New Roman" w:eastAsia="Times New Roman" w:hAnsi="Times New Roman" w:cs="Times New Roman"/>
                <w:sz w:val="20"/>
                <w:szCs w:val="20"/>
                <w:lang w:val="ru-RU"/>
              </w:rPr>
              <w:t xml:space="preserve">Игры на развитие быстроты и точности при действии </w:t>
            </w:r>
            <w:r w:rsidRPr="00E7673C">
              <w:rPr>
                <w:rFonts w:ascii="Times New Roman" w:eastAsia="Times New Roman" w:hAnsi="Times New Roman" w:cs="Times New Roman"/>
                <w:w w:val="98"/>
                <w:sz w:val="20"/>
                <w:szCs w:val="20"/>
                <w:lang w:val="ru-RU"/>
              </w:rPr>
              <w:t xml:space="preserve">наглядных </w:t>
            </w:r>
            <w:r w:rsidRPr="00E7673C">
              <w:rPr>
                <w:rFonts w:ascii="Times New Roman" w:eastAsia="Times New Roman" w:hAnsi="Times New Roman" w:cs="Times New Roman"/>
                <w:sz w:val="20"/>
                <w:szCs w:val="20"/>
                <w:lang w:val="ru-RU"/>
              </w:rPr>
              <w:t>звуковых или вербальных сигналов.</w:t>
            </w:r>
          </w:p>
          <w:p w:rsidR="00435D43" w:rsidRPr="00E7673C" w:rsidRDefault="00435D43" w:rsidP="00736748">
            <w:pPr>
              <w:tabs>
                <w:tab w:val="left" w:pos="1134"/>
              </w:tabs>
              <w:jc w:val="both"/>
              <w:rPr>
                <w:rFonts w:ascii="Times New Roman" w:eastAsia="Times New Roman" w:hAnsi="Times New Roman" w:cs="Times New Roman"/>
                <w:sz w:val="20"/>
                <w:szCs w:val="20"/>
                <w:lang w:val="ru-RU"/>
              </w:rPr>
            </w:pPr>
            <w:r w:rsidRPr="00E7673C">
              <w:rPr>
                <w:rFonts w:ascii="Times New Roman" w:eastAsia="Times New Roman" w:hAnsi="Times New Roman" w:cs="Times New Roman"/>
                <w:sz w:val="20"/>
                <w:szCs w:val="20"/>
                <w:lang w:val="ru-RU"/>
              </w:rPr>
              <w:t>Игры и упражнения на развитие всех видов памяти, наглядно-образного мышления.</w:t>
            </w:r>
          </w:p>
        </w:tc>
        <w:tc>
          <w:tcPr>
            <w:tcW w:w="1559" w:type="dxa"/>
          </w:tcPr>
          <w:p w:rsidR="00435D43" w:rsidRPr="00736748" w:rsidRDefault="00435D43" w:rsidP="00736748">
            <w:pPr>
              <w:tabs>
                <w:tab w:val="left" w:pos="1134"/>
              </w:tabs>
              <w:jc w:val="center"/>
              <w:rPr>
                <w:rFonts w:ascii="Times New Roman" w:eastAsia="Times New Roman" w:hAnsi="Times New Roman" w:cs="Times New Roman"/>
                <w:sz w:val="20"/>
                <w:szCs w:val="20"/>
              </w:rPr>
            </w:pPr>
            <w:r w:rsidRPr="00736748">
              <w:rPr>
                <w:rFonts w:ascii="Times New Roman" w:eastAsia="Times New Roman" w:hAnsi="Times New Roman" w:cs="Times New Roman"/>
                <w:sz w:val="20"/>
                <w:szCs w:val="20"/>
              </w:rPr>
              <w:t>1</w:t>
            </w:r>
          </w:p>
        </w:tc>
      </w:tr>
      <w:tr w:rsidR="00435D43" w:rsidRPr="00736748" w:rsidTr="00482822">
        <w:tc>
          <w:tcPr>
            <w:tcW w:w="675" w:type="dxa"/>
          </w:tcPr>
          <w:p w:rsidR="00435D43" w:rsidRPr="00736748" w:rsidRDefault="00435D43" w:rsidP="00736748">
            <w:pPr>
              <w:tabs>
                <w:tab w:val="left" w:pos="1134"/>
              </w:tabs>
              <w:jc w:val="both"/>
              <w:rPr>
                <w:rFonts w:ascii="Times New Roman" w:eastAsia="Times New Roman" w:hAnsi="Times New Roman" w:cs="Times New Roman"/>
                <w:sz w:val="20"/>
                <w:szCs w:val="20"/>
              </w:rPr>
            </w:pPr>
            <w:r w:rsidRPr="00736748">
              <w:rPr>
                <w:rFonts w:ascii="Times New Roman" w:eastAsia="Times New Roman" w:hAnsi="Times New Roman" w:cs="Times New Roman"/>
                <w:sz w:val="20"/>
                <w:szCs w:val="20"/>
              </w:rPr>
              <w:t>26-27</w:t>
            </w:r>
          </w:p>
        </w:tc>
        <w:tc>
          <w:tcPr>
            <w:tcW w:w="2410" w:type="dxa"/>
          </w:tcPr>
          <w:p w:rsidR="00435D43" w:rsidRPr="00E7673C" w:rsidRDefault="00435D43" w:rsidP="00736748">
            <w:pPr>
              <w:tabs>
                <w:tab w:val="left" w:pos="1134"/>
              </w:tabs>
              <w:jc w:val="both"/>
              <w:rPr>
                <w:rFonts w:ascii="Times New Roman" w:eastAsia="Times New Roman" w:hAnsi="Times New Roman" w:cs="Times New Roman"/>
                <w:sz w:val="20"/>
                <w:szCs w:val="20"/>
                <w:lang w:val="ru-RU"/>
              </w:rPr>
            </w:pPr>
            <w:r w:rsidRPr="00E7673C">
              <w:rPr>
                <w:rFonts w:ascii="Times New Roman" w:eastAsia="Times New Roman" w:hAnsi="Times New Roman" w:cs="Times New Roman"/>
                <w:sz w:val="20"/>
                <w:szCs w:val="20"/>
                <w:lang w:val="ru-RU"/>
              </w:rPr>
              <w:t>Развитие произвольной регуляции поведения, эмоционально волевой сферы</w:t>
            </w:r>
          </w:p>
        </w:tc>
        <w:tc>
          <w:tcPr>
            <w:tcW w:w="4820" w:type="dxa"/>
          </w:tcPr>
          <w:p w:rsidR="00435D43" w:rsidRPr="00E7673C" w:rsidRDefault="00435D43" w:rsidP="00736748">
            <w:pPr>
              <w:tabs>
                <w:tab w:val="left" w:pos="1134"/>
              </w:tabs>
              <w:jc w:val="both"/>
              <w:rPr>
                <w:rFonts w:ascii="Times New Roman" w:eastAsia="Times New Roman" w:hAnsi="Times New Roman" w:cs="Times New Roman"/>
                <w:sz w:val="20"/>
                <w:szCs w:val="20"/>
                <w:lang w:val="ru-RU"/>
              </w:rPr>
            </w:pPr>
            <w:r w:rsidRPr="00E7673C">
              <w:rPr>
                <w:rFonts w:ascii="Times New Roman" w:eastAsia="Times New Roman" w:hAnsi="Times New Roman" w:cs="Times New Roman"/>
                <w:sz w:val="20"/>
                <w:szCs w:val="20"/>
                <w:lang w:val="ru-RU"/>
              </w:rPr>
              <w:t>Ролевые игры, психогимнастические игры, дискуссионные игры, эмоционально-символические методы, релаксационные методы</w:t>
            </w:r>
          </w:p>
        </w:tc>
        <w:tc>
          <w:tcPr>
            <w:tcW w:w="1559" w:type="dxa"/>
          </w:tcPr>
          <w:p w:rsidR="00435D43" w:rsidRPr="00736748" w:rsidRDefault="00435D43" w:rsidP="00736748">
            <w:pPr>
              <w:tabs>
                <w:tab w:val="left" w:pos="1134"/>
              </w:tabs>
              <w:jc w:val="center"/>
              <w:rPr>
                <w:rFonts w:ascii="Times New Roman" w:eastAsia="Times New Roman" w:hAnsi="Times New Roman" w:cs="Times New Roman"/>
                <w:sz w:val="20"/>
                <w:szCs w:val="20"/>
              </w:rPr>
            </w:pPr>
            <w:r w:rsidRPr="00736748">
              <w:rPr>
                <w:rFonts w:ascii="Times New Roman" w:eastAsia="Times New Roman" w:hAnsi="Times New Roman" w:cs="Times New Roman"/>
                <w:sz w:val="20"/>
                <w:szCs w:val="20"/>
              </w:rPr>
              <w:t>2</w:t>
            </w:r>
          </w:p>
        </w:tc>
      </w:tr>
      <w:tr w:rsidR="00435D43" w:rsidRPr="00736748" w:rsidTr="00482822">
        <w:tc>
          <w:tcPr>
            <w:tcW w:w="675" w:type="dxa"/>
          </w:tcPr>
          <w:p w:rsidR="00435D43" w:rsidRPr="00736748" w:rsidRDefault="00435D43" w:rsidP="00736748">
            <w:pPr>
              <w:tabs>
                <w:tab w:val="left" w:pos="1134"/>
              </w:tabs>
              <w:jc w:val="both"/>
              <w:rPr>
                <w:rFonts w:ascii="Times New Roman" w:eastAsia="Times New Roman" w:hAnsi="Times New Roman" w:cs="Times New Roman"/>
                <w:sz w:val="20"/>
                <w:szCs w:val="20"/>
              </w:rPr>
            </w:pPr>
            <w:r w:rsidRPr="00736748">
              <w:rPr>
                <w:rFonts w:ascii="Times New Roman" w:eastAsia="Times New Roman" w:hAnsi="Times New Roman" w:cs="Times New Roman"/>
                <w:sz w:val="20"/>
                <w:szCs w:val="20"/>
              </w:rPr>
              <w:t>28</w:t>
            </w:r>
          </w:p>
        </w:tc>
        <w:tc>
          <w:tcPr>
            <w:tcW w:w="2410" w:type="dxa"/>
          </w:tcPr>
          <w:p w:rsidR="00435D43" w:rsidRPr="00E7673C" w:rsidRDefault="00435D43" w:rsidP="00736748">
            <w:pPr>
              <w:tabs>
                <w:tab w:val="left" w:pos="1134"/>
              </w:tabs>
              <w:jc w:val="both"/>
              <w:rPr>
                <w:rFonts w:ascii="Times New Roman" w:eastAsia="Times New Roman" w:hAnsi="Times New Roman" w:cs="Times New Roman"/>
                <w:sz w:val="20"/>
                <w:szCs w:val="20"/>
                <w:lang w:val="ru-RU"/>
              </w:rPr>
            </w:pPr>
            <w:r w:rsidRPr="00E7673C">
              <w:rPr>
                <w:rFonts w:ascii="Times New Roman" w:eastAsia="Times New Roman" w:hAnsi="Times New Roman" w:cs="Times New Roman"/>
                <w:sz w:val="20"/>
                <w:szCs w:val="20"/>
                <w:lang w:val="ru-RU"/>
              </w:rPr>
              <w:t>Коррекция и развитие пространственных ориентаций.</w:t>
            </w:r>
          </w:p>
        </w:tc>
        <w:tc>
          <w:tcPr>
            <w:tcW w:w="4820" w:type="dxa"/>
          </w:tcPr>
          <w:p w:rsidR="00435D43" w:rsidRPr="00E7673C" w:rsidRDefault="00435D43" w:rsidP="00736748">
            <w:pPr>
              <w:tabs>
                <w:tab w:val="left" w:pos="1134"/>
              </w:tabs>
              <w:jc w:val="both"/>
              <w:rPr>
                <w:rFonts w:ascii="Times New Roman" w:eastAsia="Times New Roman" w:hAnsi="Times New Roman" w:cs="Times New Roman"/>
                <w:sz w:val="20"/>
                <w:szCs w:val="20"/>
              </w:rPr>
            </w:pPr>
            <w:r w:rsidRPr="00E7673C">
              <w:rPr>
                <w:rFonts w:ascii="Times New Roman" w:eastAsia="Times New Roman" w:hAnsi="Times New Roman" w:cs="Times New Roman"/>
                <w:sz w:val="20"/>
                <w:szCs w:val="20"/>
                <w:lang w:val="ru-RU"/>
              </w:rPr>
              <w:t xml:space="preserve">Ориентировка на плоскости, уровень зрительного  восприятия: «Найди сочетание букв» (цифр); «Покажи  какие цифры и буквы нарисованы неправильно»; </w:t>
            </w:r>
            <w:r w:rsidRPr="00E7673C">
              <w:rPr>
                <w:rFonts w:ascii="Times New Roman" w:eastAsia="Times New Roman" w:hAnsi="Times New Roman" w:cs="Times New Roman"/>
                <w:w w:val="97"/>
                <w:sz w:val="20"/>
                <w:szCs w:val="20"/>
                <w:lang w:val="ru-RU"/>
              </w:rPr>
              <w:t xml:space="preserve">Найди </w:t>
            </w:r>
            <w:r w:rsidRPr="00E7673C">
              <w:rPr>
                <w:rFonts w:ascii="Times New Roman" w:eastAsia="Times New Roman" w:hAnsi="Times New Roman" w:cs="Times New Roman"/>
                <w:sz w:val="20"/>
                <w:szCs w:val="20"/>
                <w:lang w:val="ru-RU"/>
              </w:rPr>
              <w:t xml:space="preserve">«спрятанные» треугольники и обведи их». </w:t>
            </w:r>
            <w:r w:rsidRPr="00E7673C">
              <w:rPr>
                <w:rFonts w:ascii="Times New Roman" w:eastAsia="Times New Roman" w:hAnsi="Times New Roman" w:cs="Times New Roman"/>
                <w:w w:val="99"/>
                <w:sz w:val="20"/>
                <w:szCs w:val="20"/>
              </w:rPr>
              <w:t xml:space="preserve">Копирование </w:t>
            </w:r>
            <w:r w:rsidRPr="00E7673C">
              <w:rPr>
                <w:rFonts w:ascii="Times New Roman" w:eastAsia="Times New Roman" w:hAnsi="Times New Roman" w:cs="Times New Roman"/>
                <w:sz w:val="20"/>
                <w:szCs w:val="20"/>
              </w:rPr>
              <w:t xml:space="preserve">сочетания </w:t>
            </w:r>
            <w:r w:rsidRPr="00E7673C">
              <w:rPr>
                <w:rFonts w:ascii="Times New Roman" w:eastAsia="Times New Roman" w:hAnsi="Times New Roman" w:cs="Times New Roman"/>
                <w:w w:val="98"/>
                <w:sz w:val="20"/>
                <w:szCs w:val="20"/>
              </w:rPr>
              <w:t xml:space="preserve">различных </w:t>
            </w:r>
            <w:r w:rsidRPr="00E7673C">
              <w:rPr>
                <w:rFonts w:ascii="Times New Roman" w:eastAsia="Times New Roman" w:hAnsi="Times New Roman" w:cs="Times New Roman"/>
                <w:sz w:val="20"/>
                <w:szCs w:val="20"/>
              </w:rPr>
              <w:t>фигур; копирование пересекающихся линий.</w:t>
            </w:r>
          </w:p>
        </w:tc>
        <w:tc>
          <w:tcPr>
            <w:tcW w:w="1559" w:type="dxa"/>
          </w:tcPr>
          <w:p w:rsidR="00435D43" w:rsidRPr="00736748" w:rsidRDefault="00435D43" w:rsidP="00736748">
            <w:pPr>
              <w:tabs>
                <w:tab w:val="left" w:pos="1134"/>
              </w:tabs>
              <w:jc w:val="center"/>
              <w:rPr>
                <w:rFonts w:ascii="Times New Roman" w:eastAsia="Times New Roman" w:hAnsi="Times New Roman" w:cs="Times New Roman"/>
                <w:sz w:val="20"/>
                <w:szCs w:val="20"/>
              </w:rPr>
            </w:pPr>
            <w:r w:rsidRPr="00736748">
              <w:rPr>
                <w:rFonts w:ascii="Times New Roman" w:eastAsia="Times New Roman" w:hAnsi="Times New Roman" w:cs="Times New Roman"/>
                <w:sz w:val="20"/>
                <w:szCs w:val="20"/>
              </w:rPr>
              <w:t>1</w:t>
            </w:r>
          </w:p>
        </w:tc>
      </w:tr>
      <w:tr w:rsidR="00435D43" w:rsidRPr="00736748" w:rsidTr="00482822">
        <w:tc>
          <w:tcPr>
            <w:tcW w:w="675" w:type="dxa"/>
          </w:tcPr>
          <w:p w:rsidR="00435D43" w:rsidRPr="00736748" w:rsidRDefault="00435D43" w:rsidP="00736748">
            <w:pPr>
              <w:tabs>
                <w:tab w:val="left" w:pos="1134"/>
              </w:tabs>
              <w:jc w:val="both"/>
              <w:rPr>
                <w:rFonts w:ascii="Times New Roman" w:eastAsia="Times New Roman" w:hAnsi="Times New Roman" w:cs="Times New Roman"/>
                <w:sz w:val="20"/>
                <w:szCs w:val="20"/>
              </w:rPr>
            </w:pPr>
            <w:r w:rsidRPr="00736748">
              <w:rPr>
                <w:rFonts w:ascii="Times New Roman" w:eastAsia="Times New Roman" w:hAnsi="Times New Roman" w:cs="Times New Roman"/>
                <w:sz w:val="20"/>
                <w:szCs w:val="20"/>
              </w:rPr>
              <w:t>29</w:t>
            </w:r>
          </w:p>
        </w:tc>
        <w:tc>
          <w:tcPr>
            <w:tcW w:w="2410" w:type="dxa"/>
          </w:tcPr>
          <w:p w:rsidR="00435D43" w:rsidRPr="00E7673C" w:rsidRDefault="00435D43" w:rsidP="00736748">
            <w:pPr>
              <w:tabs>
                <w:tab w:val="left" w:pos="1134"/>
              </w:tabs>
              <w:jc w:val="both"/>
              <w:rPr>
                <w:rFonts w:ascii="Times New Roman" w:eastAsia="Times New Roman" w:hAnsi="Times New Roman" w:cs="Times New Roman"/>
                <w:sz w:val="20"/>
                <w:szCs w:val="20"/>
              </w:rPr>
            </w:pPr>
            <w:r w:rsidRPr="00E7673C">
              <w:rPr>
                <w:rFonts w:ascii="Times New Roman" w:eastAsia="Times New Roman" w:hAnsi="Times New Roman" w:cs="Times New Roman"/>
                <w:sz w:val="20"/>
                <w:szCs w:val="20"/>
              </w:rPr>
              <w:t>Диагностическое изучение ребенка</w:t>
            </w:r>
          </w:p>
        </w:tc>
        <w:tc>
          <w:tcPr>
            <w:tcW w:w="4820" w:type="dxa"/>
          </w:tcPr>
          <w:p w:rsidR="00435D43" w:rsidRPr="00E7673C" w:rsidRDefault="00435D43" w:rsidP="00736748">
            <w:pPr>
              <w:jc w:val="both"/>
              <w:rPr>
                <w:rFonts w:ascii="Times New Roman" w:eastAsia="Times New Roman" w:hAnsi="Times New Roman" w:cs="Times New Roman"/>
                <w:sz w:val="20"/>
                <w:szCs w:val="20"/>
                <w:lang w:val="ru-RU"/>
              </w:rPr>
            </w:pPr>
            <w:r w:rsidRPr="00E7673C">
              <w:rPr>
                <w:rFonts w:ascii="Times New Roman" w:eastAsia="Times New Roman" w:hAnsi="Times New Roman" w:cs="Times New Roman"/>
                <w:sz w:val="20"/>
                <w:szCs w:val="20"/>
                <w:lang w:val="ru-RU"/>
              </w:rPr>
              <w:t>Диагностика познавательной сферы ребенка, определение продуктивности и произвольности внимания, памяти.</w:t>
            </w:r>
          </w:p>
        </w:tc>
        <w:tc>
          <w:tcPr>
            <w:tcW w:w="1559" w:type="dxa"/>
          </w:tcPr>
          <w:p w:rsidR="00435D43" w:rsidRPr="00736748" w:rsidRDefault="00435D43" w:rsidP="00736748">
            <w:pPr>
              <w:tabs>
                <w:tab w:val="left" w:pos="1134"/>
              </w:tabs>
              <w:jc w:val="center"/>
              <w:rPr>
                <w:rFonts w:ascii="Times New Roman" w:eastAsia="Times New Roman" w:hAnsi="Times New Roman" w:cs="Times New Roman"/>
                <w:sz w:val="20"/>
                <w:szCs w:val="20"/>
              </w:rPr>
            </w:pPr>
            <w:r w:rsidRPr="00736748">
              <w:rPr>
                <w:rFonts w:ascii="Times New Roman" w:eastAsia="Times New Roman" w:hAnsi="Times New Roman" w:cs="Times New Roman"/>
                <w:sz w:val="20"/>
                <w:szCs w:val="20"/>
              </w:rPr>
              <w:t>1</w:t>
            </w:r>
          </w:p>
        </w:tc>
      </w:tr>
      <w:tr w:rsidR="00435D43" w:rsidRPr="00736748" w:rsidTr="00482822">
        <w:tc>
          <w:tcPr>
            <w:tcW w:w="675" w:type="dxa"/>
          </w:tcPr>
          <w:p w:rsidR="00435D43" w:rsidRPr="00736748" w:rsidRDefault="00435D43" w:rsidP="00736748">
            <w:pPr>
              <w:tabs>
                <w:tab w:val="left" w:pos="1134"/>
              </w:tabs>
              <w:jc w:val="both"/>
              <w:rPr>
                <w:rFonts w:ascii="Times New Roman" w:eastAsia="Times New Roman" w:hAnsi="Times New Roman" w:cs="Times New Roman"/>
                <w:sz w:val="20"/>
                <w:szCs w:val="20"/>
              </w:rPr>
            </w:pPr>
            <w:r w:rsidRPr="00736748">
              <w:rPr>
                <w:rFonts w:ascii="Times New Roman" w:eastAsia="Times New Roman" w:hAnsi="Times New Roman" w:cs="Times New Roman"/>
                <w:sz w:val="20"/>
                <w:szCs w:val="20"/>
              </w:rPr>
              <w:t>30</w:t>
            </w:r>
          </w:p>
        </w:tc>
        <w:tc>
          <w:tcPr>
            <w:tcW w:w="2410" w:type="dxa"/>
          </w:tcPr>
          <w:p w:rsidR="00435D43" w:rsidRPr="00E7673C" w:rsidRDefault="00435D43" w:rsidP="00736748">
            <w:pPr>
              <w:tabs>
                <w:tab w:val="left" w:pos="1134"/>
              </w:tabs>
              <w:jc w:val="both"/>
              <w:rPr>
                <w:rFonts w:ascii="Times New Roman" w:eastAsia="Times New Roman" w:hAnsi="Times New Roman" w:cs="Times New Roman"/>
                <w:sz w:val="20"/>
                <w:szCs w:val="20"/>
              </w:rPr>
            </w:pPr>
            <w:r w:rsidRPr="00E7673C">
              <w:rPr>
                <w:rFonts w:ascii="Times New Roman" w:eastAsia="Times New Roman" w:hAnsi="Times New Roman" w:cs="Times New Roman"/>
                <w:sz w:val="20"/>
                <w:szCs w:val="20"/>
              </w:rPr>
              <w:t>Диагностическое изучение ребенка</w:t>
            </w:r>
          </w:p>
        </w:tc>
        <w:tc>
          <w:tcPr>
            <w:tcW w:w="4820" w:type="dxa"/>
          </w:tcPr>
          <w:p w:rsidR="00435D43" w:rsidRPr="00E7673C" w:rsidRDefault="00435D43" w:rsidP="00736748">
            <w:pPr>
              <w:jc w:val="both"/>
              <w:rPr>
                <w:rFonts w:ascii="Times New Roman" w:hAnsi="Times New Roman" w:cs="Times New Roman"/>
                <w:sz w:val="20"/>
                <w:szCs w:val="20"/>
              </w:rPr>
            </w:pPr>
            <w:r w:rsidRPr="00E7673C">
              <w:rPr>
                <w:rFonts w:ascii="Times New Roman" w:eastAsia="Times New Roman" w:hAnsi="Times New Roman" w:cs="Times New Roman"/>
                <w:sz w:val="20"/>
                <w:szCs w:val="20"/>
              </w:rPr>
              <w:t>Изучение эмоционально-</w:t>
            </w:r>
          </w:p>
          <w:p w:rsidR="00435D43" w:rsidRPr="00E7673C" w:rsidRDefault="00435D43" w:rsidP="00736748">
            <w:pPr>
              <w:tabs>
                <w:tab w:val="left" w:pos="1134"/>
              </w:tabs>
              <w:jc w:val="both"/>
              <w:rPr>
                <w:rFonts w:ascii="Times New Roman" w:eastAsia="Times New Roman" w:hAnsi="Times New Roman" w:cs="Times New Roman"/>
                <w:sz w:val="20"/>
                <w:szCs w:val="20"/>
              </w:rPr>
            </w:pPr>
            <w:r w:rsidRPr="00E7673C">
              <w:rPr>
                <w:rFonts w:ascii="Times New Roman" w:eastAsia="Times New Roman" w:hAnsi="Times New Roman" w:cs="Times New Roman"/>
                <w:sz w:val="20"/>
                <w:szCs w:val="20"/>
              </w:rPr>
              <w:t>волевой сферы.</w:t>
            </w:r>
          </w:p>
        </w:tc>
        <w:tc>
          <w:tcPr>
            <w:tcW w:w="1559" w:type="dxa"/>
          </w:tcPr>
          <w:p w:rsidR="00435D43" w:rsidRPr="00736748" w:rsidRDefault="00435D43" w:rsidP="00736748">
            <w:pPr>
              <w:tabs>
                <w:tab w:val="left" w:pos="1134"/>
              </w:tabs>
              <w:jc w:val="center"/>
              <w:rPr>
                <w:rFonts w:ascii="Times New Roman" w:eastAsia="Times New Roman" w:hAnsi="Times New Roman" w:cs="Times New Roman"/>
                <w:sz w:val="20"/>
                <w:szCs w:val="20"/>
              </w:rPr>
            </w:pPr>
          </w:p>
        </w:tc>
      </w:tr>
    </w:tbl>
    <w:p w:rsidR="00435D43" w:rsidRPr="00736748" w:rsidRDefault="00435D43" w:rsidP="00736748">
      <w:pPr>
        <w:spacing w:after="0" w:line="240" w:lineRule="auto"/>
        <w:jc w:val="center"/>
        <w:rPr>
          <w:rFonts w:ascii="Times New Roman" w:eastAsia="Times New Roman" w:hAnsi="Times New Roman" w:cs="Times New Roman"/>
          <w:sz w:val="20"/>
          <w:szCs w:val="20"/>
        </w:rPr>
      </w:pPr>
    </w:p>
    <w:p w:rsidR="00542BDE" w:rsidRDefault="00542BDE" w:rsidP="00542BDE">
      <w:pPr>
        <w:tabs>
          <w:tab w:val="left" w:pos="1134"/>
        </w:tabs>
        <w:spacing w:after="0" w:line="240" w:lineRule="auto"/>
        <w:jc w:val="center"/>
        <w:rPr>
          <w:rFonts w:ascii="Times New Roman" w:eastAsia="Times New Roman" w:hAnsi="Times New Roman" w:cs="Times New Roman"/>
          <w:b/>
          <w:bCs/>
          <w:sz w:val="24"/>
          <w:szCs w:val="24"/>
          <w:lang w:val="ru-RU"/>
        </w:rPr>
      </w:pPr>
      <w:r w:rsidRPr="00736748">
        <w:rPr>
          <w:rFonts w:ascii="Times New Roman" w:eastAsia="Times New Roman" w:hAnsi="Times New Roman" w:cs="Times New Roman"/>
          <w:b/>
          <w:bCs/>
          <w:sz w:val="24"/>
          <w:szCs w:val="24"/>
          <w:lang w:val="ru-RU"/>
        </w:rPr>
        <w:t>Т</w:t>
      </w:r>
      <w:r>
        <w:rPr>
          <w:rFonts w:ascii="Times New Roman" w:eastAsia="Times New Roman" w:hAnsi="Times New Roman" w:cs="Times New Roman"/>
          <w:b/>
          <w:bCs/>
          <w:sz w:val="24"/>
          <w:szCs w:val="24"/>
          <w:lang w:val="ru-RU"/>
        </w:rPr>
        <w:t>АМАТИЧЕСКОЕ ПЛАНИРОВАНИЕ</w:t>
      </w:r>
    </w:p>
    <w:p w:rsidR="00542BDE" w:rsidRDefault="00542BDE" w:rsidP="00542BDE">
      <w:pPr>
        <w:tabs>
          <w:tab w:val="left" w:pos="1134"/>
        </w:tabs>
        <w:spacing w:after="0" w:line="240" w:lineRule="auto"/>
        <w:jc w:val="center"/>
        <w:rPr>
          <w:rFonts w:ascii="Times New Roman" w:eastAsia="Times New Roman" w:hAnsi="Times New Roman" w:cs="Times New Roman"/>
          <w:b/>
          <w:bCs/>
          <w:sz w:val="24"/>
          <w:szCs w:val="24"/>
          <w:lang w:val="ru-RU"/>
        </w:rPr>
      </w:pPr>
      <w:r>
        <w:rPr>
          <w:rFonts w:ascii="Times New Roman" w:eastAsia="Times New Roman" w:hAnsi="Times New Roman" w:cs="Times New Roman"/>
          <w:b/>
          <w:bCs/>
          <w:sz w:val="24"/>
          <w:szCs w:val="24"/>
          <w:lang w:val="ru-RU"/>
        </w:rPr>
        <w:t xml:space="preserve">с определением основных видов </w:t>
      </w:r>
      <w:r w:rsidR="00435D43" w:rsidRPr="00736748">
        <w:rPr>
          <w:rFonts w:ascii="Times New Roman" w:eastAsia="Times New Roman" w:hAnsi="Times New Roman" w:cs="Times New Roman"/>
          <w:b/>
          <w:bCs/>
          <w:sz w:val="24"/>
          <w:szCs w:val="24"/>
          <w:lang w:val="ru-RU"/>
        </w:rPr>
        <w:t xml:space="preserve">учебной деятельности </w:t>
      </w:r>
    </w:p>
    <w:p w:rsidR="00435D43" w:rsidRPr="00542BDE" w:rsidRDefault="00435D43" w:rsidP="00542BDE">
      <w:pPr>
        <w:tabs>
          <w:tab w:val="left" w:pos="1134"/>
        </w:tabs>
        <w:spacing w:after="0" w:line="240" w:lineRule="auto"/>
        <w:jc w:val="center"/>
        <w:rPr>
          <w:rFonts w:ascii="Times New Roman" w:eastAsia="Times New Roman" w:hAnsi="Times New Roman" w:cs="Times New Roman"/>
          <w:b/>
          <w:bCs/>
          <w:sz w:val="24"/>
          <w:szCs w:val="24"/>
          <w:lang w:val="ru-RU"/>
        </w:rPr>
      </w:pPr>
      <w:r w:rsidRPr="00736748">
        <w:rPr>
          <w:rFonts w:ascii="Times New Roman" w:eastAsia="Times New Roman" w:hAnsi="Times New Roman" w:cs="Times New Roman"/>
          <w:b/>
          <w:bCs/>
          <w:sz w:val="24"/>
          <w:szCs w:val="24"/>
          <w:lang w:val="ru-RU"/>
        </w:rPr>
        <w:t>(2-4 класс)</w:t>
      </w:r>
    </w:p>
    <w:p w:rsidR="00435D43" w:rsidRPr="00736748" w:rsidRDefault="00435D43" w:rsidP="00736748">
      <w:pPr>
        <w:spacing w:after="0" w:line="240" w:lineRule="auto"/>
        <w:jc w:val="both"/>
        <w:rPr>
          <w:rFonts w:ascii="Times New Roman" w:hAnsi="Times New Roman" w:cs="Times New Roman"/>
          <w:sz w:val="24"/>
          <w:szCs w:val="24"/>
          <w:lang w:val="ru-RU"/>
        </w:rPr>
      </w:pPr>
      <w:r w:rsidRPr="00736748">
        <w:rPr>
          <w:rFonts w:ascii="Times New Roman" w:eastAsia="Times New Roman" w:hAnsi="Times New Roman" w:cs="Times New Roman"/>
          <w:sz w:val="24"/>
          <w:szCs w:val="24"/>
          <w:lang w:val="ru-RU"/>
        </w:rPr>
        <w:t>Темы планирования повторяются в каждом классе, но содержание программы расширяется и усложняется по годам обучения с учетом индивидуальных и типологических особенностей психофизического развития и индивидуальных возможностей учащихся с ЗПР.</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835"/>
        <w:gridCol w:w="4962"/>
        <w:gridCol w:w="708"/>
      </w:tblGrid>
      <w:tr w:rsidR="00435D43" w:rsidRPr="00736748" w:rsidTr="001223A0">
        <w:trPr>
          <w:trHeight w:val="424"/>
        </w:trPr>
        <w:tc>
          <w:tcPr>
            <w:tcW w:w="675" w:type="dxa"/>
            <w:vMerge w:val="restart"/>
          </w:tcPr>
          <w:p w:rsidR="00435D43" w:rsidRPr="00E7673C" w:rsidRDefault="00435D43" w:rsidP="00736748">
            <w:pPr>
              <w:spacing w:after="0" w:line="240" w:lineRule="auto"/>
              <w:rPr>
                <w:rFonts w:ascii="Times New Roman" w:hAnsi="Times New Roman" w:cs="Times New Roman"/>
                <w:b/>
                <w:sz w:val="20"/>
                <w:szCs w:val="20"/>
              </w:rPr>
            </w:pPr>
            <w:r w:rsidRPr="00E7673C">
              <w:rPr>
                <w:rFonts w:ascii="Times New Roman" w:hAnsi="Times New Roman" w:cs="Times New Roman"/>
                <w:b/>
                <w:sz w:val="20"/>
                <w:szCs w:val="20"/>
              </w:rPr>
              <w:t>№ п/п</w:t>
            </w:r>
          </w:p>
        </w:tc>
        <w:tc>
          <w:tcPr>
            <w:tcW w:w="2835" w:type="dxa"/>
            <w:vMerge w:val="restart"/>
          </w:tcPr>
          <w:p w:rsidR="00435D43" w:rsidRPr="00E7673C" w:rsidRDefault="00435D43" w:rsidP="00736748">
            <w:pPr>
              <w:spacing w:after="0" w:line="240" w:lineRule="auto"/>
              <w:jc w:val="center"/>
              <w:rPr>
                <w:rFonts w:ascii="Times New Roman" w:hAnsi="Times New Roman" w:cs="Times New Roman"/>
                <w:b/>
                <w:sz w:val="20"/>
                <w:szCs w:val="20"/>
              </w:rPr>
            </w:pPr>
            <w:r w:rsidRPr="00E7673C">
              <w:rPr>
                <w:rFonts w:ascii="Times New Roman" w:hAnsi="Times New Roman" w:cs="Times New Roman"/>
                <w:b/>
                <w:sz w:val="20"/>
                <w:szCs w:val="20"/>
              </w:rPr>
              <w:t>Структура и этапы занятия</w:t>
            </w:r>
          </w:p>
        </w:tc>
        <w:tc>
          <w:tcPr>
            <w:tcW w:w="4962" w:type="dxa"/>
            <w:vMerge w:val="restart"/>
          </w:tcPr>
          <w:p w:rsidR="00435D43" w:rsidRPr="00E7673C" w:rsidRDefault="00435D43" w:rsidP="00736748">
            <w:pPr>
              <w:spacing w:after="0" w:line="240" w:lineRule="auto"/>
              <w:jc w:val="center"/>
              <w:rPr>
                <w:rFonts w:ascii="Times New Roman" w:hAnsi="Times New Roman" w:cs="Times New Roman"/>
                <w:b/>
                <w:sz w:val="20"/>
                <w:szCs w:val="20"/>
              </w:rPr>
            </w:pPr>
            <w:r w:rsidRPr="00E7673C">
              <w:rPr>
                <w:rFonts w:ascii="Times New Roman" w:hAnsi="Times New Roman" w:cs="Times New Roman"/>
                <w:b/>
                <w:sz w:val="20"/>
                <w:szCs w:val="20"/>
              </w:rPr>
              <w:t>Стимульный материал</w:t>
            </w:r>
          </w:p>
        </w:tc>
        <w:tc>
          <w:tcPr>
            <w:tcW w:w="708" w:type="dxa"/>
            <w:vMerge w:val="restart"/>
          </w:tcPr>
          <w:p w:rsidR="00435D43" w:rsidRPr="00736748" w:rsidRDefault="00435D43" w:rsidP="00736748">
            <w:pPr>
              <w:spacing w:after="0" w:line="240" w:lineRule="auto"/>
              <w:jc w:val="both"/>
              <w:rPr>
                <w:rFonts w:ascii="Times New Roman" w:hAnsi="Times New Roman" w:cs="Times New Roman"/>
                <w:b/>
                <w:sz w:val="20"/>
                <w:szCs w:val="20"/>
              </w:rPr>
            </w:pPr>
            <w:r w:rsidRPr="00736748">
              <w:rPr>
                <w:rFonts w:ascii="Times New Roman" w:eastAsia="Times New Roman" w:hAnsi="Times New Roman" w:cs="Times New Roman"/>
                <w:b/>
                <w:sz w:val="20"/>
                <w:szCs w:val="20"/>
              </w:rPr>
              <w:t>Кол-во часов</w:t>
            </w:r>
          </w:p>
        </w:tc>
      </w:tr>
      <w:tr w:rsidR="00435D43" w:rsidRPr="00736748" w:rsidTr="001223A0">
        <w:trPr>
          <w:trHeight w:val="414"/>
        </w:trPr>
        <w:tc>
          <w:tcPr>
            <w:tcW w:w="675" w:type="dxa"/>
            <w:vMerge/>
          </w:tcPr>
          <w:p w:rsidR="00435D43" w:rsidRPr="00E7673C" w:rsidRDefault="00435D43" w:rsidP="00736748">
            <w:pPr>
              <w:spacing w:after="0" w:line="240" w:lineRule="auto"/>
              <w:rPr>
                <w:rFonts w:ascii="Times New Roman" w:hAnsi="Times New Roman" w:cs="Times New Roman"/>
                <w:b/>
                <w:sz w:val="20"/>
                <w:szCs w:val="20"/>
              </w:rPr>
            </w:pPr>
          </w:p>
        </w:tc>
        <w:tc>
          <w:tcPr>
            <w:tcW w:w="2835" w:type="dxa"/>
            <w:vMerge/>
          </w:tcPr>
          <w:p w:rsidR="00435D43" w:rsidRPr="00E7673C" w:rsidRDefault="00435D43" w:rsidP="00736748">
            <w:pPr>
              <w:spacing w:after="0" w:line="240" w:lineRule="auto"/>
              <w:jc w:val="center"/>
              <w:rPr>
                <w:rFonts w:ascii="Times New Roman" w:hAnsi="Times New Roman" w:cs="Times New Roman"/>
                <w:b/>
                <w:sz w:val="20"/>
                <w:szCs w:val="20"/>
              </w:rPr>
            </w:pPr>
          </w:p>
        </w:tc>
        <w:tc>
          <w:tcPr>
            <w:tcW w:w="4962" w:type="dxa"/>
            <w:vMerge/>
          </w:tcPr>
          <w:p w:rsidR="00435D43" w:rsidRPr="00E7673C" w:rsidRDefault="00435D43" w:rsidP="00736748">
            <w:pPr>
              <w:spacing w:after="0" w:line="240" w:lineRule="auto"/>
              <w:jc w:val="center"/>
              <w:rPr>
                <w:rFonts w:ascii="Times New Roman" w:hAnsi="Times New Roman" w:cs="Times New Roman"/>
                <w:b/>
                <w:sz w:val="20"/>
                <w:szCs w:val="20"/>
              </w:rPr>
            </w:pPr>
          </w:p>
        </w:tc>
        <w:tc>
          <w:tcPr>
            <w:tcW w:w="708" w:type="dxa"/>
            <w:vMerge/>
          </w:tcPr>
          <w:p w:rsidR="00435D43" w:rsidRPr="00736748" w:rsidRDefault="00435D43" w:rsidP="00736748">
            <w:pPr>
              <w:spacing w:after="0" w:line="240" w:lineRule="auto"/>
              <w:jc w:val="center"/>
              <w:rPr>
                <w:rFonts w:ascii="Times New Roman" w:hAnsi="Times New Roman" w:cs="Times New Roman"/>
                <w:b/>
                <w:sz w:val="20"/>
                <w:szCs w:val="20"/>
              </w:rPr>
            </w:pPr>
          </w:p>
        </w:tc>
      </w:tr>
      <w:tr w:rsidR="00435D43" w:rsidRPr="00736748" w:rsidTr="001223A0">
        <w:trPr>
          <w:trHeight w:val="690"/>
        </w:trPr>
        <w:tc>
          <w:tcPr>
            <w:tcW w:w="675" w:type="dxa"/>
            <w:shd w:val="clear" w:color="auto" w:fill="auto"/>
          </w:tcPr>
          <w:p w:rsidR="00435D43" w:rsidRPr="00E7673C" w:rsidRDefault="00435D43" w:rsidP="00736748">
            <w:pPr>
              <w:spacing w:after="0" w:line="240" w:lineRule="auto"/>
              <w:rPr>
                <w:rFonts w:ascii="Times New Roman" w:hAnsi="Times New Roman" w:cs="Times New Roman"/>
                <w:sz w:val="20"/>
                <w:szCs w:val="20"/>
              </w:rPr>
            </w:pPr>
            <w:r w:rsidRPr="00E7673C">
              <w:rPr>
                <w:rFonts w:ascii="Times New Roman" w:hAnsi="Times New Roman" w:cs="Times New Roman"/>
                <w:sz w:val="20"/>
                <w:szCs w:val="20"/>
              </w:rPr>
              <w:t>1</w:t>
            </w:r>
          </w:p>
        </w:tc>
        <w:tc>
          <w:tcPr>
            <w:tcW w:w="2835" w:type="dxa"/>
          </w:tcPr>
          <w:p w:rsidR="00435D43" w:rsidRPr="00E7673C" w:rsidRDefault="00435D43" w:rsidP="00736748">
            <w:pPr>
              <w:tabs>
                <w:tab w:val="left" w:pos="1134"/>
              </w:tabs>
              <w:spacing w:after="0" w:line="240" w:lineRule="auto"/>
              <w:jc w:val="both"/>
              <w:rPr>
                <w:rFonts w:ascii="Times New Roman" w:eastAsia="Times New Roman" w:hAnsi="Times New Roman" w:cs="Times New Roman"/>
                <w:sz w:val="20"/>
                <w:szCs w:val="20"/>
              </w:rPr>
            </w:pPr>
            <w:r w:rsidRPr="00E7673C">
              <w:rPr>
                <w:rFonts w:ascii="Times New Roman" w:eastAsia="Times New Roman" w:hAnsi="Times New Roman" w:cs="Times New Roman"/>
                <w:sz w:val="20"/>
                <w:szCs w:val="20"/>
              </w:rPr>
              <w:t>Диагностическое изучение ребенка</w:t>
            </w:r>
          </w:p>
        </w:tc>
        <w:tc>
          <w:tcPr>
            <w:tcW w:w="4962" w:type="dxa"/>
          </w:tcPr>
          <w:p w:rsidR="00435D43" w:rsidRPr="00E7673C" w:rsidRDefault="00435D43" w:rsidP="00736748">
            <w:pPr>
              <w:spacing w:after="0" w:line="240" w:lineRule="auto"/>
              <w:jc w:val="both"/>
              <w:rPr>
                <w:rFonts w:ascii="Times New Roman" w:eastAsia="Times New Roman" w:hAnsi="Times New Roman" w:cs="Times New Roman"/>
                <w:sz w:val="20"/>
                <w:szCs w:val="20"/>
                <w:lang w:val="ru-RU"/>
              </w:rPr>
            </w:pPr>
            <w:r w:rsidRPr="00E7673C">
              <w:rPr>
                <w:rFonts w:ascii="Times New Roman" w:eastAsia="Times New Roman" w:hAnsi="Times New Roman" w:cs="Times New Roman"/>
                <w:sz w:val="20"/>
                <w:szCs w:val="20"/>
                <w:lang w:val="ru-RU"/>
              </w:rPr>
              <w:t>Диагностика познавательной сферы ребенка, определение продуктивности и произвольности внимания, памяти.</w:t>
            </w:r>
          </w:p>
        </w:tc>
        <w:tc>
          <w:tcPr>
            <w:tcW w:w="708" w:type="dxa"/>
          </w:tcPr>
          <w:p w:rsidR="00435D43" w:rsidRPr="00736748" w:rsidRDefault="00435D43" w:rsidP="00736748">
            <w:pPr>
              <w:spacing w:after="0" w:line="240" w:lineRule="auto"/>
              <w:jc w:val="center"/>
              <w:rPr>
                <w:rFonts w:ascii="Times New Roman" w:hAnsi="Times New Roman" w:cs="Times New Roman"/>
                <w:sz w:val="20"/>
                <w:szCs w:val="20"/>
              </w:rPr>
            </w:pPr>
            <w:r w:rsidRPr="00736748">
              <w:rPr>
                <w:rFonts w:ascii="Times New Roman" w:hAnsi="Times New Roman" w:cs="Times New Roman"/>
                <w:sz w:val="20"/>
                <w:szCs w:val="20"/>
              </w:rPr>
              <w:t>1</w:t>
            </w:r>
          </w:p>
        </w:tc>
      </w:tr>
      <w:tr w:rsidR="00435D43" w:rsidRPr="00736748" w:rsidTr="001223A0">
        <w:trPr>
          <w:trHeight w:val="575"/>
        </w:trPr>
        <w:tc>
          <w:tcPr>
            <w:tcW w:w="675" w:type="dxa"/>
            <w:shd w:val="clear" w:color="auto" w:fill="auto"/>
          </w:tcPr>
          <w:p w:rsidR="00435D43" w:rsidRPr="00E7673C" w:rsidRDefault="00435D43" w:rsidP="00736748">
            <w:pPr>
              <w:spacing w:after="0" w:line="240" w:lineRule="auto"/>
              <w:rPr>
                <w:rFonts w:ascii="Times New Roman" w:hAnsi="Times New Roman" w:cs="Times New Roman"/>
                <w:sz w:val="20"/>
                <w:szCs w:val="20"/>
              </w:rPr>
            </w:pPr>
            <w:r w:rsidRPr="00E7673C">
              <w:rPr>
                <w:rFonts w:ascii="Times New Roman" w:hAnsi="Times New Roman" w:cs="Times New Roman"/>
                <w:sz w:val="20"/>
                <w:szCs w:val="20"/>
              </w:rPr>
              <w:t>2</w:t>
            </w:r>
          </w:p>
        </w:tc>
        <w:tc>
          <w:tcPr>
            <w:tcW w:w="2835" w:type="dxa"/>
          </w:tcPr>
          <w:p w:rsidR="00435D43" w:rsidRPr="00E7673C" w:rsidRDefault="00435D43" w:rsidP="00736748">
            <w:pPr>
              <w:tabs>
                <w:tab w:val="left" w:pos="1134"/>
              </w:tabs>
              <w:spacing w:after="0" w:line="240" w:lineRule="auto"/>
              <w:jc w:val="both"/>
              <w:rPr>
                <w:rFonts w:ascii="Times New Roman" w:eastAsia="Times New Roman" w:hAnsi="Times New Roman" w:cs="Times New Roman"/>
                <w:sz w:val="20"/>
                <w:szCs w:val="20"/>
              </w:rPr>
            </w:pPr>
            <w:r w:rsidRPr="00E7673C">
              <w:rPr>
                <w:rFonts w:ascii="Times New Roman" w:eastAsia="Times New Roman" w:hAnsi="Times New Roman" w:cs="Times New Roman"/>
                <w:sz w:val="20"/>
                <w:szCs w:val="20"/>
              </w:rPr>
              <w:t>Диагностическое изучение ребенка</w:t>
            </w:r>
          </w:p>
        </w:tc>
        <w:tc>
          <w:tcPr>
            <w:tcW w:w="4962" w:type="dxa"/>
          </w:tcPr>
          <w:p w:rsidR="00435D43" w:rsidRPr="00E7673C" w:rsidRDefault="00435D43" w:rsidP="00736748">
            <w:pPr>
              <w:spacing w:after="0" w:line="240" w:lineRule="auto"/>
              <w:jc w:val="both"/>
              <w:rPr>
                <w:rFonts w:ascii="Times New Roman" w:hAnsi="Times New Roman" w:cs="Times New Roman"/>
                <w:sz w:val="20"/>
                <w:szCs w:val="20"/>
              </w:rPr>
            </w:pPr>
            <w:r w:rsidRPr="00E7673C">
              <w:rPr>
                <w:rFonts w:ascii="Times New Roman" w:eastAsia="Times New Roman" w:hAnsi="Times New Roman" w:cs="Times New Roman"/>
                <w:sz w:val="20"/>
                <w:szCs w:val="20"/>
              </w:rPr>
              <w:t>Изучение эмоционально-</w:t>
            </w:r>
          </w:p>
          <w:p w:rsidR="00435D43" w:rsidRPr="00E7673C" w:rsidRDefault="00435D43" w:rsidP="00736748">
            <w:pPr>
              <w:tabs>
                <w:tab w:val="left" w:pos="1134"/>
              </w:tabs>
              <w:spacing w:after="0" w:line="240" w:lineRule="auto"/>
              <w:jc w:val="both"/>
              <w:rPr>
                <w:rFonts w:ascii="Times New Roman" w:eastAsia="Times New Roman" w:hAnsi="Times New Roman" w:cs="Times New Roman"/>
                <w:sz w:val="20"/>
                <w:szCs w:val="20"/>
              </w:rPr>
            </w:pPr>
            <w:r w:rsidRPr="00E7673C">
              <w:rPr>
                <w:rFonts w:ascii="Times New Roman" w:eastAsia="Times New Roman" w:hAnsi="Times New Roman" w:cs="Times New Roman"/>
                <w:sz w:val="20"/>
                <w:szCs w:val="20"/>
              </w:rPr>
              <w:t>волевой сферы.</w:t>
            </w:r>
          </w:p>
        </w:tc>
        <w:tc>
          <w:tcPr>
            <w:tcW w:w="708" w:type="dxa"/>
          </w:tcPr>
          <w:p w:rsidR="00435D43" w:rsidRPr="00736748" w:rsidRDefault="00435D43" w:rsidP="00736748">
            <w:pPr>
              <w:spacing w:after="0" w:line="240" w:lineRule="auto"/>
              <w:jc w:val="center"/>
              <w:rPr>
                <w:rFonts w:ascii="Times New Roman" w:hAnsi="Times New Roman" w:cs="Times New Roman"/>
                <w:sz w:val="20"/>
                <w:szCs w:val="20"/>
              </w:rPr>
            </w:pPr>
            <w:r w:rsidRPr="00736748">
              <w:rPr>
                <w:rFonts w:ascii="Times New Roman" w:hAnsi="Times New Roman" w:cs="Times New Roman"/>
                <w:sz w:val="20"/>
                <w:szCs w:val="20"/>
              </w:rPr>
              <w:t>1</w:t>
            </w:r>
          </w:p>
        </w:tc>
      </w:tr>
      <w:tr w:rsidR="00435D43" w:rsidRPr="00736748" w:rsidTr="001223A0">
        <w:trPr>
          <w:trHeight w:val="476"/>
        </w:trPr>
        <w:tc>
          <w:tcPr>
            <w:tcW w:w="675" w:type="dxa"/>
            <w:vMerge w:val="restart"/>
            <w:shd w:val="clear" w:color="auto" w:fill="auto"/>
          </w:tcPr>
          <w:p w:rsidR="00435D43" w:rsidRPr="00E7673C" w:rsidRDefault="00435D43" w:rsidP="00736748">
            <w:pPr>
              <w:spacing w:after="0" w:line="240" w:lineRule="auto"/>
              <w:rPr>
                <w:rFonts w:ascii="Times New Roman" w:hAnsi="Times New Roman" w:cs="Times New Roman"/>
                <w:sz w:val="20"/>
                <w:szCs w:val="20"/>
              </w:rPr>
            </w:pPr>
            <w:r w:rsidRPr="00E7673C">
              <w:rPr>
                <w:rFonts w:ascii="Times New Roman" w:hAnsi="Times New Roman" w:cs="Times New Roman"/>
                <w:sz w:val="20"/>
                <w:szCs w:val="20"/>
              </w:rPr>
              <w:t>3</w:t>
            </w:r>
          </w:p>
        </w:tc>
        <w:tc>
          <w:tcPr>
            <w:tcW w:w="2835" w:type="dxa"/>
          </w:tcPr>
          <w:p w:rsidR="00435D43" w:rsidRPr="00E7673C" w:rsidRDefault="00435D43" w:rsidP="00736748">
            <w:pPr>
              <w:spacing w:after="0" w:line="240" w:lineRule="auto"/>
              <w:rPr>
                <w:rFonts w:ascii="Times New Roman" w:hAnsi="Times New Roman" w:cs="Times New Roman"/>
                <w:sz w:val="20"/>
                <w:szCs w:val="20"/>
              </w:rPr>
            </w:pPr>
            <w:r w:rsidRPr="00E7673C">
              <w:rPr>
                <w:rFonts w:ascii="Times New Roman" w:hAnsi="Times New Roman" w:cs="Times New Roman"/>
                <w:sz w:val="20"/>
                <w:szCs w:val="20"/>
              </w:rPr>
              <w:t>1. Психологический настрой</w:t>
            </w:r>
          </w:p>
        </w:tc>
        <w:tc>
          <w:tcPr>
            <w:tcW w:w="4962" w:type="dxa"/>
          </w:tcPr>
          <w:p w:rsidR="00435D43" w:rsidRPr="00E7673C" w:rsidRDefault="00435D43" w:rsidP="00736748">
            <w:pPr>
              <w:spacing w:after="0" w:line="240" w:lineRule="auto"/>
              <w:rPr>
                <w:rFonts w:ascii="Times New Roman" w:hAnsi="Times New Roman" w:cs="Times New Roman"/>
                <w:sz w:val="20"/>
                <w:szCs w:val="20"/>
              </w:rPr>
            </w:pPr>
            <w:r w:rsidRPr="00E7673C">
              <w:rPr>
                <w:rFonts w:ascii="Times New Roman" w:hAnsi="Times New Roman" w:cs="Times New Roman"/>
                <w:sz w:val="20"/>
                <w:szCs w:val="20"/>
              </w:rPr>
              <w:t xml:space="preserve">формулировки для психологического настроя </w:t>
            </w:r>
          </w:p>
        </w:tc>
        <w:tc>
          <w:tcPr>
            <w:tcW w:w="708" w:type="dxa"/>
            <w:vMerge w:val="restart"/>
          </w:tcPr>
          <w:p w:rsidR="00435D43" w:rsidRPr="00736748" w:rsidRDefault="00435D43" w:rsidP="00736748">
            <w:pPr>
              <w:spacing w:after="0" w:line="240" w:lineRule="auto"/>
              <w:jc w:val="center"/>
              <w:rPr>
                <w:rFonts w:ascii="Times New Roman" w:hAnsi="Times New Roman" w:cs="Times New Roman"/>
                <w:sz w:val="20"/>
                <w:szCs w:val="20"/>
              </w:rPr>
            </w:pPr>
            <w:r w:rsidRPr="00736748">
              <w:rPr>
                <w:rFonts w:ascii="Times New Roman" w:hAnsi="Times New Roman" w:cs="Times New Roman"/>
                <w:sz w:val="20"/>
                <w:szCs w:val="20"/>
              </w:rPr>
              <w:t>1</w:t>
            </w:r>
          </w:p>
        </w:tc>
      </w:tr>
      <w:tr w:rsidR="00435D43" w:rsidRPr="004A07DF" w:rsidTr="001223A0">
        <w:trPr>
          <w:trHeight w:val="476"/>
        </w:trPr>
        <w:tc>
          <w:tcPr>
            <w:tcW w:w="675" w:type="dxa"/>
            <w:vMerge/>
            <w:shd w:val="clear" w:color="auto" w:fill="auto"/>
          </w:tcPr>
          <w:p w:rsidR="00435D43" w:rsidRPr="00E7673C" w:rsidRDefault="00435D43" w:rsidP="00736748">
            <w:pPr>
              <w:spacing w:after="0" w:line="240" w:lineRule="auto"/>
              <w:rPr>
                <w:rFonts w:ascii="Times New Roman" w:hAnsi="Times New Roman" w:cs="Times New Roman"/>
                <w:sz w:val="20"/>
                <w:szCs w:val="20"/>
              </w:rPr>
            </w:pPr>
          </w:p>
        </w:tc>
        <w:tc>
          <w:tcPr>
            <w:tcW w:w="2835" w:type="dxa"/>
          </w:tcPr>
          <w:p w:rsidR="00435D43" w:rsidRPr="00E7673C" w:rsidRDefault="00435D43" w:rsidP="00736748">
            <w:pPr>
              <w:spacing w:after="0" w:line="240" w:lineRule="auto"/>
              <w:rPr>
                <w:rFonts w:ascii="Times New Roman" w:hAnsi="Times New Roman" w:cs="Times New Roman"/>
                <w:sz w:val="20"/>
                <w:szCs w:val="20"/>
                <w:lang w:val="ru-RU"/>
              </w:rPr>
            </w:pPr>
            <w:r w:rsidRPr="00E7673C">
              <w:rPr>
                <w:rFonts w:ascii="Times New Roman" w:hAnsi="Times New Roman" w:cs="Times New Roman"/>
                <w:sz w:val="20"/>
                <w:szCs w:val="20"/>
                <w:lang w:val="ru-RU"/>
              </w:rPr>
              <w:t xml:space="preserve">2. </w:t>
            </w:r>
            <w:r w:rsidRPr="00E7673C">
              <w:rPr>
                <w:rFonts w:ascii="Times New Roman" w:eastAsia="Times New Roman" w:hAnsi="Times New Roman" w:cs="Times New Roman"/>
                <w:sz w:val="20"/>
                <w:szCs w:val="20"/>
                <w:lang w:val="ru-RU"/>
              </w:rPr>
              <w:t>Развитие эмоционально-волевой сферы и компонентов личности</w:t>
            </w:r>
          </w:p>
        </w:tc>
        <w:tc>
          <w:tcPr>
            <w:tcW w:w="4962" w:type="dxa"/>
          </w:tcPr>
          <w:p w:rsidR="00435D43" w:rsidRPr="00E7673C" w:rsidRDefault="00435D43" w:rsidP="00736748">
            <w:pPr>
              <w:spacing w:after="0" w:line="240" w:lineRule="auto"/>
              <w:rPr>
                <w:rFonts w:ascii="Times New Roman" w:hAnsi="Times New Roman" w:cs="Times New Roman"/>
                <w:sz w:val="20"/>
                <w:szCs w:val="20"/>
                <w:lang w:val="ru-RU"/>
              </w:rPr>
            </w:pPr>
            <w:r w:rsidRPr="00E7673C">
              <w:rPr>
                <w:rFonts w:ascii="Times New Roman" w:hAnsi="Times New Roman" w:cs="Times New Roman"/>
                <w:sz w:val="20"/>
                <w:szCs w:val="20"/>
                <w:lang w:val="ru-RU"/>
              </w:rPr>
              <w:t>игры и упражнения направленные на развития волевой регуляции, эмоциональной сферы</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476"/>
        </w:trPr>
        <w:tc>
          <w:tcPr>
            <w:tcW w:w="675" w:type="dxa"/>
            <w:vMerge/>
            <w:shd w:val="clear" w:color="auto" w:fill="auto"/>
          </w:tcPr>
          <w:p w:rsidR="00435D43" w:rsidRPr="00E7673C"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E7673C" w:rsidRDefault="00435D43" w:rsidP="00736748">
            <w:pPr>
              <w:spacing w:after="0" w:line="240" w:lineRule="auto"/>
              <w:rPr>
                <w:rFonts w:ascii="Times New Roman" w:hAnsi="Times New Roman" w:cs="Times New Roman"/>
                <w:sz w:val="20"/>
                <w:szCs w:val="20"/>
              </w:rPr>
            </w:pPr>
            <w:r w:rsidRPr="00E7673C">
              <w:rPr>
                <w:rFonts w:ascii="Times New Roman" w:hAnsi="Times New Roman" w:cs="Times New Roman"/>
                <w:sz w:val="20"/>
                <w:szCs w:val="20"/>
              </w:rPr>
              <w:t>3. Развитие оперативной зрительной памяти</w:t>
            </w:r>
          </w:p>
        </w:tc>
        <w:tc>
          <w:tcPr>
            <w:tcW w:w="4962" w:type="dxa"/>
          </w:tcPr>
          <w:p w:rsidR="00435D43" w:rsidRPr="00E7673C" w:rsidRDefault="00435D43" w:rsidP="00736748">
            <w:pPr>
              <w:spacing w:after="0" w:line="240" w:lineRule="auto"/>
              <w:rPr>
                <w:rFonts w:ascii="Times New Roman" w:hAnsi="Times New Roman" w:cs="Times New Roman"/>
                <w:sz w:val="20"/>
                <w:szCs w:val="20"/>
              </w:rPr>
            </w:pPr>
            <w:r w:rsidRPr="00E7673C">
              <w:rPr>
                <w:rFonts w:ascii="Times New Roman" w:hAnsi="Times New Roman" w:cs="Times New Roman"/>
                <w:sz w:val="20"/>
                <w:szCs w:val="20"/>
              </w:rPr>
              <w:t>тексты Федоренко</w:t>
            </w:r>
          </w:p>
          <w:p w:rsidR="00435D43" w:rsidRPr="00E7673C" w:rsidRDefault="00435D43" w:rsidP="00736748">
            <w:pPr>
              <w:spacing w:after="0" w:line="240" w:lineRule="auto"/>
              <w:rPr>
                <w:rFonts w:ascii="Times New Roman" w:hAnsi="Times New Roman" w:cs="Times New Roman"/>
                <w:sz w:val="20"/>
                <w:szCs w:val="20"/>
              </w:rPr>
            </w:pP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4A07DF" w:rsidTr="001223A0">
        <w:trPr>
          <w:trHeight w:val="476"/>
        </w:trPr>
        <w:tc>
          <w:tcPr>
            <w:tcW w:w="675" w:type="dxa"/>
            <w:vMerge/>
            <w:shd w:val="clear" w:color="auto" w:fill="auto"/>
          </w:tcPr>
          <w:p w:rsidR="00435D43" w:rsidRPr="00E7673C" w:rsidRDefault="00435D43" w:rsidP="00736748">
            <w:pPr>
              <w:spacing w:after="0" w:line="240" w:lineRule="auto"/>
              <w:rPr>
                <w:rFonts w:ascii="Times New Roman" w:hAnsi="Times New Roman" w:cs="Times New Roman"/>
                <w:sz w:val="20"/>
                <w:szCs w:val="20"/>
              </w:rPr>
            </w:pPr>
          </w:p>
        </w:tc>
        <w:tc>
          <w:tcPr>
            <w:tcW w:w="2835" w:type="dxa"/>
          </w:tcPr>
          <w:p w:rsidR="00435D43" w:rsidRPr="00E7673C" w:rsidRDefault="00435D43" w:rsidP="00736748">
            <w:pPr>
              <w:spacing w:after="0" w:line="240" w:lineRule="auto"/>
              <w:rPr>
                <w:rFonts w:ascii="Times New Roman" w:hAnsi="Times New Roman" w:cs="Times New Roman"/>
                <w:sz w:val="20"/>
                <w:szCs w:val="20"/>
              </w:rPr>
            </w:pPr>
            <w:r w:rsidRPr="00E7673C">
              <w:rPr>
                <w:rFonts w:ascii="Times New Roman" w:hAnsi="Times New Roman" w:cs="Times New Roman"/>
                <w:sz w:val="20"/>
                <w:szCs w:val="20"/>
              </w:rPr>
              <w:t>4. Развитие мышления, внимания</w:t>
            </w:r>
          </w:p>
        </w:tc>
        <w:tc>
          <w:tcPr>
            <w:tcW w:w="4962" w:type="dxa"/>
          </w:tcPr>
          <w:p w:rsidR="00435D43" w:rsidRPr="00E7673C" w:rsidRDefault="00435D43" w:rsidP="00736748">
            <w:pPr>
              <w:spacing w:after="0" w:line="240" w:lineRule="auto"/>
              <w:rPr>
                <w:rFonts w:ascii="Times New Roman" w:hAnsi="Times New Roman" w:cs="Times New Roman"/>
                <w:sz w:val="20"/>
                <w:szCs w:val="20"/>
                <w:lang w:val="ru-RU"/>
              </w:rPr>
            </w:pPr>
            <w:r w:rsidRPr="00E7673C">
              <w:rPr>
                <w:rFonts w:ascii="Times New Roman" w:hAnsi="Times New Roman" w:cs="Times New Roman"/>
                <w:sz w:val="20"/>
                <w:szCs w:val="20"/>
                <w:lang w:val="ru-RU"/>
              </w:rPr>
              <w:t xml:space="preserve">упр. «Деление сплошного текста на предложения» </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4A07DF" w:rsidTr="001223A0">
        <w:trPr>
          <w:trHeight w:val="476"/>
        </w:trPr>
        <w:tc>
          <w:tcPr>
            <w:tcW w:w="675" w:type="dxa"/>
            <w:vMerge/>
            <w:shd w:val="clear" w:color="auto" w:fill="auto"/>
          </w:tcPr>
          <w:p w:rsidR="00435D43" w:rsidRPr="00E7673C"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E7673C" w:rsidRDefault="00435D43" w:rsidP="00736748">
            <w:pPr>
              <w:spacing w:after="0" w:line="240" w:lineRule="auto"/>
              <w:rPr>
                <w:rFonts w:ascii="Times New Roman" w:hAnsi="Times New Roman" w:cs="Times New Roman"/>
                <w:sz w:val="20"/>
                <w:szCs w:val="20"/>
              </w:rPr>
            </w:pPr>
            <w:r w:rsidRPr="00E7673C">
              <w:rPr>
                <w:rFonts w:ascii="Times New Roman" w:hAnsi="Times New Roman" w:cs="Times New Roman"/>
                <w:sz w:val="20"/>
                <w:szCs w:val="20"/>
              </w:rPr>
              <w:t>5. Развитие воображения, связной речи</w:t>
            </w:r>
          </w:p>
        </w:tc>
        <w:tc>
          <w:tcPr>
            <w:tcW w:w="4962" w:type="dxa"/>
          </w:tcPr>
          <w:p w:rsidR="00435D43" w:rsidRPr="00E7673C" w:rsidRDefault="00435D43" w:rsidP="00736748">
            <w:pPr>
              <w:spacing w:after="0" w:line="240" w:lineRule="auto"/>
              <w:rPr>
                <w:rFonts w:ascii="Times New Roman" w:hAnsi="Times New Roman" w:cs="Times New Roman"/>
                <w:sz w:val="20"/>
                <w:szCs w:val="20"/>
                <w:lang w:val="ru-RU"/>
              </w:rPr>
            </w:pPr>
            <w:r w:rsidRPr="00E7673C">
              <w:rPr>
                <w:rFonts w:ascii="Times New Roman" w:hAnsi="Times New Roman" w:cs="Times New Roman"/>
                <w:sz w:val="20"/>
                <w:szCs w:val="20"/>
                <w:lang w:val="ru-RU"/>
              </w:rPr>
              <w:t>упр. «Составление связного текста по опорным словам»</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291"/>
        </w:trPr>
        <w:tc>
          <w:tcPr>
            <w:tcW w:w="675" w:type="dxa"/>
            <w:vMerge/>
            <w:shd w:val="clear" w:color="auto" w:fill="auto"/>
          </w:tcPr>
          <w:p w:rsidR="00435D43" w:rsidRPr="00E7673C"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E7673C" w:rsidRDefault="00435D43" w:rsidP="00736748">
            <w:pPr>
              <w:spacing w:after="0" w:line="240" w:lineRule="auto"/>
              <w:rPr>
                <w:rFonts w:ascii="Times New Roman" w:hAnsi="Times New Roman" w:cs="Times New Roman"/>
                <w:sz w:val="20"/>
                <w:szCs w:val="20"/>
              </w:rPr>
            </w:pPr>
            <w:r w:rsidRPr="00E7673C">
              <w:rPr>
                <w:rFonts w:ascii="Times New Roman" w:hAnsi="Times New Roman" w:cs="Times New Roman"/>
                <w:sz w:val="20"/>
                <w:szCs w:val="20"/>
              </w:rPr>
              <w:t>6. Рефлексия занятия</w:t>
            </w:r>
          </w:p>
        </w:tc>
        <w:tc>
          <w:tcPr>
            <w:tcW w:w="4962" w:type="dxa"/>
          </w:tcPr>
          <w:p w:rsidR="00435D43" w:rsidRPr="00E7673C" w:rsidRDefault="00435D43" w:rsidP="00736748">
            <w:pPr>
              <w:spacing w:after="0" w:line="240" w:lineRule="auto"/>
              <w:rPr>
                <w:rFonts w:ascii="Times New Roman" w:hAnsi="Times New Roman" w:cs="Times New Roman"/>
                <w:sz w:val="20"/>
                <w:szCs w:val="20"/>
              </w:rPr>
            </w:pP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476"/>
        </w:trPr>
        <w:tc>
          <w:tcPr>
            <w:tcW w:w="675" w:type="dxa"/>
            <w:vMerge w:val="restart"/>
            <w:shd w:val="clear" w:color="auto" w:fill="auto"/>
          </w:tcPr>
          <w:p w:rsidR="00435D43" w:rsidRPr="00E7673C" w:rsidRDefault="00435D43" w:rsidP="00736748">
            <w:pPr>
              <w:spacing w:after="0" w:line="240" w:lineRule="auto"/>
              <w:rPr>
                <w:rFonts w:ascii="Times New Roman" w:hAnsi="Times New Roman" w:cs="Times New Roman"/>
                <w:sz w:val="20"/>
                <w:szCs w:val="20"/>
              </w:rPr>
            </w:pPr>
            <w:r w:rsidRPr="00E7673C">
              <w:rPr>
                <w:rFonts w:ascii="Times New Roman" w:hAnsi="Times New Roman" w:cs="Times New Roman"/>
                <w:sz w:val="20"/>
                <w:szCs w:val="20"/>
              </w:rPr>
              <w:t>4</w:t>
            </w:r>
          </w:p>
        </w:tc>
        <w:tc>
          <w:tcPr>
            <w:tcW w:w="2835" w:type="dxa"/>
          </w:tcPr>
          <w:p w:rsidR="00435D43" w:rsidRPr="00E7673C" w:rsidRDefault="00435D43" w:rsidP="00736748">
            <w:pPr>
              <w:spacing w:after="0" w:line="240" w:lineRule="auto"/>
              <w:rPr>
                <w:rFonts w:ascii="Times New Roman" w:hAnsi="Times New Roman" w:cs="Times New Roman"/>
                <w:sz w:val="20"/>
                <w:szCs w:val="20"/>
              </w:rPr>
            </w:pPr>
            <w:r w:rsidRPr="00E7673C">
              <w:rPr>
                <w:rFonts w:ascii="Times New Roman" w:hAnsi="Times New Roman" w:cs="Times New Roman"/>
                <w:sz w:val="20"/>
                <w:szCs w:val="20"/>
              </w:rPr>
              <w:t>1. Психологический настрой</w:t>
            </w:r>
          </w:p>
        </w:tc>
        <w:tc>
          <w:tcPr>
            <w:tcW w:w="4962" w:type="dxa"/>
          </w:tcPr>
          <w:p w:rsidR="00435D43" w:rsidRPr="00E7673C" w:rsidRDefault="00435D43" w:rsidP="00736748">
            <w:pPr>
              <w:spacing w:after="0" w:line="240" w:lineRule="auto"/>
              <w:rPr>
                <w:rFonts w:ascii="Times New Roman" w:hAnsi="Times New Roman" w:cs="Times New Roman"/>
                <w:sz w:val="20"/>
                <w:szCs w:val="20"/>
              </w:rPr>
            </w:pPr>
            <w:r w:rsidRPr="00E7673C">
              <w:rPr>
                <w:rFonts w:ascii="Times New Roman" w:hAnsi="Times New Roman" w:cs="Times New Roman"/>
                <w:sz w:val="20"/>
                <w:szCs w:val="20"/>
              </w:rPr>
              <w:t xml:space="preserve">формулировки для психологического настроя </w:t>
            </w:r>
          </w:p>
        </w:tc>
        <w:tc>
          <w:tcPr>
            <w:tcW w:w="708" w:type="dxa"/>
            <w:vMerge w:val="restart"/>
          </w:tcPr>
          <w:p w:rsidR="00435D43" w:rsidRPr="00736748" w:rsidRDefault="00435D43" w:rsidP="00736748">
            <w:pPr>
              <w:spacing w:after="0" w:line="240" w:lineRule="auto"/>
              <w:jc w:val="center"/>
              <w:rPr>
                <w:rFonts w:ascii="Times New Roman" w:hAnsi="Times New Roman" w:cs="Times New Roman"/>
                <w:sz w:val="20"/>
                <w:szCs w:val="20"/>
              </w:rPr>
            </w:pPr>
            <w:r w:rsidRPr="00736748">
              <w:rPr>
                <w:rFonts w:ascii="Times New Roman" w:hAnsi="Times New Roman" w:cs="Times New Roman"/>
                <w:sz w:val="20"/>
                <w:szCs w:val="20"/>
              </w:rPr>
              <w:t>1</w:t>
            </w:r>
          </w:p>
        </w:tc>
      </w:tr>
      <w:tr w:rsidR="00435D43" w:rsidRPr="004A07DF" w:rsidTr="001223A0">
        <w:trPr>
          <w:trHeight w:val="476"/>
        </w:trPr>
        <w:tc>
          <w:tcPr>
            <w:tcW w:w="675" w:type="dxa"/>
            <w:vMerge/>
            <w:shd w:val="clear" w:color="auto" w:fill="auto"/>
          </w:tcPr>
          <w:p w:rsidR="00435D43" w:rsidRPr="00E7673C" w:rsidRDefault="00435D43" w:rsidP="00736748">
            <w:pPr>
              <w:spacing w:after="0" w:line="240" w:lineRule="auto"/>
              <w:rPr>
                <w:rFonts w:ascii="Times New Roman" w:hAnsi="Times New Roman" w:cs="Times New Roman"/>
                <w:sz w:val="20"/>
                <w:szCs w:val="20"/>
              </w:rPr>
            </w:pPr>
          </w:p>
        </w:tc>
        <w:tc>
          <w:tcPr>
            <w:tcW w:w="2835" w:type="dxa"/>
          </w:tcPr>
          <w:p w:rsidR="00435D43" w:rsidRPr="00E7673C" w:rsidRDefault="00435D43" w:rsidP="00736748">
            <w:pPr>
              <w:spacing w:after="0" w:line="240" w:lineRule="auto"/>
              <w:rPr>
                <w:rFonts w:ascii="Times New Roman" w:hAnsi="Times New Roman" w:cs="Times New Roman"/>
                <w:sz w:val="20"/>
                <w:szCs w:val="20"/>
                <w:lang w:val="ru-RU"/>
              </w:rPr>
            </w:pPr>
            <w:r w:rsidRPr="00E7673C">
              <w:rPr>
                <w:rFonts w:ascii="Times New Roman" w:hAnsi="Times New Roman" w:cs="Times New Roman"/>
                <w:sz w:val="20"/>
                <w:szCs w:val="20"/>
                <w:lang w:val="ru-RU"/>
              </w:rPr>
              <w:t xml:space="preserve">2. </w:t>
            </w:r>
            <w:r w:rsidRPr="00E7673C">
              <w:rPr>
                <w:rFonts w:ascii="Times New Roman" w:eastAsia="Times New Roman" w:hAnsi="Times New Roman" w:cs="Times New Roman"/>
                <w:sz w:val="20"/>
                <w:szCs w:val="20"/>
                <w:lang w:val="ru-RU"/>
              </w:rPr>
              <w:t>Развитие эмоционально-волевой сферы и компонентов личности</w:t>
            </w:r>
          </w:p>
        </w:tc>
        <w:tc>
          <w:tcPr>
            <w:tcW w:w="4962" w:type="dxa"/>
          </w:tcPr>
          <w:p w:rsidR="00435D43" w:rsidRPr="00E7673C" w:rsidRDefault="00435D43" w:rsidP="00736748">
            <w:pPr>
              <w:spacing w:after="0" w:line="240" w:lineRule="auto"/>
              <w:rPr>
                <w:rFonts w:ascii="Times New Roman" w:hAnsi="Times New Roman" w:cs="Times New Roman"/>
                <w:sz w:val="20"/>
                <w:szCs w:val="20"/>
                <w:lang w:val="ru-RU"/>
              </w:rPr>
            </w:pPr>
            <w:r w:rsidRPr="00E7673C">
              <w:rPr>
                <w:rFonts w:ascii="Times New Roman" w:hAnsi="Times New Roman" w:cs="Times New Roman"/>
                <w:sz w:val="20"/>
                <w:szCs w:val="20"/>
                <w:lang w:val="ru-RU"/>
              </w:rPr>
              <w:t>игры и упражнения направленные на развития волевой регуляции, эмоциональной сферы</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3. Развитие оперативной зрительной памяти</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тексты Федоренко</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4A07DF"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4. Развитие мышления, внимания</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упр. «Составление связного текста из неполных предложений</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179"/>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5. Развитие мышления</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Работа с уникубом</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4A07DF"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6. Развитие воображения, связной речи</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упр. «Составление связного текста по опорным словам»</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224"/>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7. Рефлексия занятия</w:t>
            </w:r>
          </w:p>
        </w:tc>
        <w:tc>
          <w:tcPr>
            <w:tcW w:w="4962" w:type="dxa"/>
          </w:tcPr>
          <w:p w:rsidR="00435D43" w:rsidRPr="00736748" w:rsidRDefault="00435D43" w:rsidP="00736748">
            <w:pPr>
              <w:spacing w:after="0" w:line="240" w:lineRule="auto"/>
              <w:rPr>
                <w:rFonts w:ascii="Times New Roman" w:hAnsi="Times New Roman" w:cs="Times New Roman"/>
                <w:sz w:val="20"/>
                <w:szCs w:val="20"/>
              </w:rPr>
            </w:pP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476"/>
        </w:trPr>
        <w:tc>
          <w:tcPr>
            <w:tcW w:w="675" w:type="dxa"/>
            <w:vMerge w:val="restart"/>
            <w:shd w:val="clear" w:color="auto" w:fill="auto"/>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5</w:t>
            </w: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1. Психологический настрой</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 xml:space="preserve">формулировки для психологического настроя </w:t>
            </w:r>
          </w:p>
        </w:tc>
        <w:tc>
          <w:tcPr>
            <w:tcW w:w="708" w:type="dxa"/>
            <w:vMerge w:val="restart"/>
          </w:tcPr>
          <w:p w:rsidR="00435D43" w:rsidRPr="00736748" w:rsidRDefault="00435D43" w:rsidP="00736748">
            <w:pPr>
              <w:spacing w:after="0" w:line="240" w:lineRule="auto"/>
              <w:jc w:val="center"/>
              <w:rPr>
                <w:rFonts w:ascii="Times New Roman" w:hAnsi="Times New Roman" w:cs="Times New Roman"/>
                <w:sz w:val="20"/>
                <w:szCs w:val="20"/>
              </w:rPr>
            </w:pPr>
            <w:r w:rsidRPr="00736748">
              <w:rPr>
                <w:rFonts w:ascii="Times New Roman" w:hAnsi="Times New Roman" w:cs="Times New Roman"/>
                <w:sz w:val="20"/>
                <w:szCs w:val="20"/>
              </w:rPr>
              <w:t>1</w:t>
            </w:r>
          </w:p>
        </w:tc>
      </w:tr>
      <w:tr w:rsidR="00435D43" w:rsidRPr="004A07DF"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 xml:space="preserve">2. </w:t>
            </w:r>
            <w:r w:rsidRPr="00736748">
              <w:rPr>
                <w:rFonts w:ascii="Times New Roman" w:eastAsia="Times New Roman" w:hAnsi="Times New Roman" w:cs="Times New Roman"/>
                <w:sz w:val="20"/>
                <w:szCs w:val="20"/>
                <w:lang w:val="ru-RU"/>
              </w:rPr>
              <w:t>Развитие эмоционально-волевой сферы и компонентов личности</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игры и упражнения направленные на развития волевой регуляции, эмоциональной сферы</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3. Развитие оперативной зрительной памяти</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тексты Федоренко</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4. Развитие слуховой памяти</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текст для прослушивания</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4A07DF"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5. Развитие мышления, связной речи</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упр. «Составления связного текста по вопросам»</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249"/>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6. Рефлексия занятия</w:t>
            </w:r>
          </w:p>
        </w:tc>
        <w:tc>
          <w:tcPr>
            <w:tcW w:w="4962" w:type="dxa"/>
          </w:tcPr>
          <w:p w:rsidR="00435D43" w:rsidRPr="00736748" w:rsidRDefault="00435D43" w:rsidP="00736748">
            <w:pPr>
              <w:spacing w:after="0" w:line="240" w:lineRule="auto"/>
              <w:rPr>
                <w:rFonts w:ascii="Times New Roman" w:hAnsi="Times New Roman" w:cs="Times New Roman"/>
                <w:sz w:val="20"/>
                <w:szCs w:val="20"/>
              </w:rPr>
            </w:pP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476"/>
        </w:trPr>
        <w:tc>
          <w:tcPr>
            <w:tcW w:w="675" w:type="dxa"/>
            <w:vMerge w:val="restart"/>
            <w:shd w:val="clear" w:color="auto" w:fill="auto"/>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6</w:t>
            </w:r>
          </w:p>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1. Психологический настрой</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 xml:space="preserve">формулировки для психологического настроя </w:t>
            </w:r>
          </w:p>
        </w:tc>
        <w:tc>
          <w:tcPr>
            <w:tcW w:w="708" w:type="dxa"/>
            <w:vMerge w:val="restart"/>
          </w:tcPr>
          <w:p w:rsidR="00435D43" w:rsidRPr="00736748" w:rsidRDefault="00435D43" w:rsidP="00736748">
            <w:pPr>
              <w:spacing w:after="0" w:line="240" w:lineRule="auto"/>
              <w:jc w:val="center"/>
              <w:rPr>
                <w:rFonts w:ascii="Times New Roman" w:hAnsi="Times New Roman" w:cs="Times New Roman"/>
                <w:sz w:val="20"/>
                <w:szCs w:val="20"/>
              </w:rPr>
            </w:pPr>
            <w:r w:rsidRPr="00736748">
              <w:rPr>
                <w:rFonts w:ascii="Times New Roman" w:hAnsi="Times New Roman" w:cs="Times New Roman"/>
                <w:sz w:val="20"/>
                <w:szCs w:val="20"/>
              </w:rPr>
              <w:t>1</w:t>
            </w:r>
          </w:p>
        </w:tc>
      </w:tr>
      <w:tr w:rsidR="00435D43" w:rsidRPr="004A07DF" w:rsidTr="001223A0">
        <w:trPr>
          <w:trHeight w:val="282"/>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 xml:space="preserve">2. </w:t>
            </w:r>
            <w:r w:rsidRPr="00736748">
              <w:rPr>
                <w:rFonts w:ascii="Times New Roman" w:eastAsia="Times New Roman" w:hAnsi="Times New Roman" w:cs="Times New Roman"/>
                <w:sz w:val="20"/>
                <w:szCs w:val="20"/>
                <w:lang w:val="ru-RU"/>
              </w:rPr>
              <w:t>Развитие эмоционально-волевой сферы и компонентов личности</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игры и упражнения направленные на развития волевой регуляции, эмоциональной сферы</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3. Развитие оперативной зрительной памяти</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тексты Федоренко</w:t>
            </w:r>
          </w:p>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(набор №2)</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4A07DF"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4. Развитие мышления, внимания</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упр. «Деление сплошного текста на предложения»</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4A07DF"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5. Развитие мышления, внимания</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упр. «Письменные ответы на вопросы» набор №1</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280"/>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6. Рефлексия занятия</w:t>
            </w:r>
          </w:p>
        </w:tc>
        <w:tc>
          <w:tcPr>
            <w:tcW w:w="4962" w:type="dxa"/>
          </w:tcPr>
          <w:p w:rsidR="00435D43" w:rsidRPr="00736748" w:rsidRDefault="00435D43" w:rsidP="00736748">
            <w:pPr>
              <w:spacing w:after="0" w:line="240" w:lineRule="auto"/>
              <w:rPr>
                <w:rFonts w:ascii="Times New Roman" w:hAnsi="Times New Roman" w:cs="Times New Roman"/>
                <w:sz w:val="20"/>
                <w:szCs w:val="20"/>
              </w:rPr>
            </w:pP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476"/>
        </w:trPr>
        <w:tc>
          <w:tcPr>
            <w:tcW w:w="675" w:type="dxa"/>
            <w:vMerge w:val="restart"/>
            <w:shd w:val="clear" w:color="auto" w:fill="auto"/>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7</w:t>
            </w: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1. Психологический настрой</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 xml:space="preserve">формулировки для психологического настроя </w:t>
            </w:r>
          </w:p>
        </w:tc>
        <w:tc>
          <w:tcPr>
            <w:tcW w:w="708" w:type="dxa"/>
            <w:vMerge w:val="restart"/>
          </w:tcPr>
          <w:p w:rsidR="00435D43" w:rsidRPr="00736748" w:rsidRDefault="00435D43" w:rsidP="00736748">
            <w:pPr>
              <w:spacing w:after="0" w:line="240" w:lineRule="auto"/>
              <w:jc w:val="center"/>
              <w:rPr>
                <w:rFonts w:ascii="Times New Roman" w:hAnsi="Times New Roman" w:cs="Times New Roman"/>
                <w:sz w:val="20"/>
                <w:szCs w:val="20"/>
              </w:rPr>
            </w:pPr>
            <w:r w:rsidRPr="00736748">
              <w:rPr>
                <w:rFonts w:ascii="Times New Roman" w:hAnsi="Times New Roman" w:cs="Times New Roman"/>
                <w:sz w:val="20"/>
                <w:szCs w:val="20"/>
              </w:rPr>
              <w:t>1</w:t>
            </w:r>
          </w:p>
        </w:tc>
      </w:tr>
      <w:tr w:rsidR="00435D43" w:rsidRPr="004A07DF"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 xml:space="preserve">2. </w:t>
            </w:r>
            <w:r w:rsidRPr="00736748">
              <w:rPr>
                <w:rFonts w:ascii="Times New Roman" w:eastAsia="Times New Roman" w:hAnsi="Times New Roman" w:cs="Times New Roman"/>
                <w:sz w:val="20"/>
                <w:szCs w:val="20"/>
                <w:lang w:val="ru-RU"/>
              </w:rPr>
              <w:t>Развитие эмоционально-волевой сферы и компонентов личности</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игры и упражнения направленные на развития волевой регуляции, эмоциональной сферы</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3. Развитие оперативной зрительной памяти</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тексты Федоренко</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4A07DF"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4. Развитие мышления, внимания</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 xml:space="preserve">упр. «Составление связного текста из неполных предложений» </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257"/>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5. Развитие мышления</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работа с уникубом</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173"/>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6. Рефлексия занятия</w:t>
            </w:r>
          </w:p>
        </w:tc>
        <w:tc>
          <w:tcPr>
            <w:tcW w:w="4962" w:type="dxa"/>
          </w:tcPr>
          <w:p w:rsidR="00435D43" w:rsidRPr="00736748" w:rsidRDefault="00435D43" w:rsidP="00736748">
            <w:pPr>
              <w:spacing w:after="0" w:line="240" w:lineRule="auto"/>
              <w:rPr>
                <w:rFonts w:ascii="Times New Roman" w:hAnsi="Times New Roman" w:cs="Times New Roman"/>
                <w:sz w:val="20"/>
                <w:szCs w:val="20"/>
              </w:rPr>
            </w:pP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476"/>
        </w:trPr>
        <w:tc>
          <w:tcPr>
            <w:tcW w:w="675" w:type="dxa"/>
            <w:vMerge w:val="restart"/>
            <w:shd w:val="clear" w:color="auto" w:fill="auto"/>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8</w:t>
            </w: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1. Психологический настрой</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 xml:space="preserve">формулировки для психологического настроя </w:t>
            </w:r>
          </w:p>
        </w:tc>
        <w:tc>
          <w:tcPr>
            <w:tcW w:w="708" w:type="dxa"/>
            <w:vMerge w:val="restart"/>
          </w:tcPr>
          <w:p w:rsidR="00435D43" w:rsidRPr="00736748" w:rsidRDefault="00435D43" w:rsidP="00736748">
            <w:pPr>
              <w:spacing w:after="0" w:line="240" w:lineRule="auto"/>
              <w:jc w:val="center"/>
              <w:rPr>
                <w:rFonts w:ascii="Times New Roman" w:hAnsi="Times New Roman" w:cs="Times New Roman"/>
                <w:sz w:val="20"/>
                <w:szCs w:val="20"/>
              </w:rPr>
            </w:pPr>
            <w:r w:rsidRPr="00736748">
              <w:rPr>
                <w:rFonts w:ascii="Times New Roman" w:hAnsi="Times New Roman" w:cs="Times New Roman"/>
                <w:sz w:val="20"/>
                <w:szCs w:val="20"/>
              </w:rPr>
              <w:t>1</w:t>
            </w:r>
          </w:p>
        </w:tc>
      </w:tr>
      <w:tr w:rsidR="00435D43" w:rsidRPr="004A07DF"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 xml:space="preserve">2. </w:t>
            </w:r>
            <w:r w:rsidRPr="00736748">
              <w:rPr>
                <w:rFonts w:ascii="Times New Roman" w:eastAsia="Times New Roman" w:hAnsi="Times New Roman" w:cs="Times New Roman"/>
                <w:sz w:val="20"/>
                <w:szCs w:val="20"/>
                <w:lang w:val="ru-RU"/>
              </w:rPr>
              <w:t>Развитие эмоционально-волевой сферы и компонентов личности</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игры и упражнения направленные на развития волевой регуляции, эмоциональной сферы</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3. Развитие оперативной зрительной памяти</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тексты Федоренко</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4A07DF"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4. Развитие мышления, внимания</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упр. «Письменные ответы на вопросы»</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5. Развитие слуховой памяти</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пары слов для запоминания</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211"/>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6. Рефлексия занятия</w:t>
            </w:r>
          </w:p>
        </w:tc>
        <w:tc>
          <w:tcPr>
            <w:tcW w:w="4962" w:type="dxa"/>
          </w:tcPr>
          <w:p w:rsidR="00435D43" w:rsidRPr="00736748" w:rsidRDefault="00435D43" w:rsidP="00736748">
            <w:pPr>
              <w:spacing w:after="0" w:line="240" w:lineRule="auto"/>
              <w:rPr>
                <w:rFonts w:ascii="Times New Roman" w:hAnsi="Times New Roman" w:cs="Times New Roman"/>
                <w:sz w:val="20"/>
                <w:szCs w:val="20"/>
              </w:rPr>
            </w:pP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476"/>
        </w:trPr>
        <w:tc>
          <w:tcPr>
            <w:tcW w:w="675" w:type="dxa"/>
            <w:vMerge w:val="restart"/>
            <w:shd w:val="clear" w:color="auto" w:fill="auto"/>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9</w:t>
            </w: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1. Психологический настрой</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 xml:space="preserve">формулировки для психологического настроя </w:t>
            </w:r>
          </w:p>
        </w:tc>
        <w:tc>
          <w:tcPr>
            <w:tcW w:w="708" w:type="dxa"/>
            <w:vMerge w:val="restart"/>
          </w:tcPr>
          <w:p w:rsidR="00435D43" w:rsidRPr="00736748" w:rsidRDefault="00435D43" w:rsidP="00736748">
            <w:pPr>
              <w:spacing w:after="0" w:line="240" w:lineRule="auto"/>
              <w:jc w:val="center"/>
              <w:rPr>
                <w:rFonts w:ascii="Times New Roman" w:hAnsi="Times New Roman" w:cs="Times New Roman"/>
                <w:sz w:val="20"/>
                <w:szCs w:val="20"/>
              </w:rPr>
            </w:pPr>
            <w:r w:rsidRPr="00736748">
              <w:rPr>
                <w:rFonts w:ascii="Times New Roman" w:hAnsi="Times New Roman" w:cs="Times New Roman"/>
                <w:sz w:val="20"/>
                <w:szCs w:val="20"/>
              </w:rPr>
              <w:t>1</w:t>
            </w:r>
          </w:p>
        </w:tc>
      </w:tr>
      <w:tr w:rsidR="00435D43" w:rsidRPr="004A07DF"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 xml:space="preserve">2. </w:t>
            </w:r>
            <w:r w:rsidRPr="00736748">
              <w:rPr>
                <w:rFonts w:ascii="Times New Roman" w:eastAsia="Times New Roman" w:hAnsi="Times New Roman" w:cs="Times New Roman"/>
                <w:sz w:val="20"/>
                <w:szCs w:val="20"/>
                <w:lang w:val="ru-RU"/>
              </w:rPr>
              <w:t xml:space="preserve">Развитие эмоционально-волевой сферы и компонентов </w:t>
            </w:r>
            <w:r w:rsidRPr="00736748">
              <w:rPr>
                <w:rFonts w:ascii="Times New Roman" w:eastAsia="Times New Roman" w:hAnsi="Times New Roman" w:cs="Times New Roman"/>
                <w:sz w:val="20"/>
                <w:szCs w:val="20"/>
                <w:lang w:val="ru-RU"/>
              </w:rPr>
              <w:lastRenderedPageBreak/>
              <w:t>личности</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lastRenderedPageBreak/>
              <w:t>игры и упражнения направленные на развития волевой регуляции, эмоциональной сферы</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3. Развитие оперативной зрительной памяти</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тексты Федоренко</w:t>
            </w:r>
          </w:p>
          <w:p w:rsidR="00435D43" w:rsidRPr="00736748" w:rsidRDefault="00435D43" w:rsidP="00736748">
            <w:pPr>
              <w:spacing w:after="0" w:line="240" w:lineRule="auto"/>
              <w:rPr>
                <w:rFonts w:ascii="Times New Roman" w:hAnsi="Times New Roman" w:cs="Times New Roman"/>
                <w:sz w:val="20"/>
                <w:szCs w:val="20"/>
              </w:rPr>
            </w:pP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4A07DF"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4. Развитие мышления, внимания</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 xml:space="preserve">упр. «Составление связного текста из неполных предложений» </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 xml:space="preserve">5. Развитие мышления, логики </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Решение логических задач</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4A07DF"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6. Развитие мышления, речи</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 xml:space="preserve">упр. «Составление связного текста по вопросам» </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243"/>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7. Рефлексия занятия</w:t>
            </w:r>
          </w:p>
        </w:tc>
        <w:tc>
          <w:tcPr>
            <w:tcW w:w="4962" w:type="dxa"/>
          </w:tcPr>
          <w:p w:rsidR="00435D43" w:rsidRPr="00736748" w:rsidRDefault="00435D43" w:rsidP="00736748">
            <w:pPr>
              <w:spacing w:after="0" w:line="240" w:lineRule="auto"/>
              <w:rPr>
                <w:rFonts w:ascii="Times New Roman" w:hAnsi="Times New Roman" w:cs="Times New Roman"/>
                <w:sz w:val="20"/>
                <w:szCs w:val="20"/>
              </w:rPr>
            </w:pP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476"/>
        </w:trPr>
        <w:tc>
          <w:tcPr>
            <w:tcW w:w="675" w:type="dxa"/>
            <w:vMerge w:val="restart"/>
            <w:shd w:val="clear" w:color="auto" w:fill="auto"/>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10</w:t>
            </w: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1. Психологический настрой</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 xml:space="preserve">формулировки для психологического настроя </w:t>
            </w:r>
          </w:p>
        </w:tc>
        <w:tc>
          <w:tcPr>
            <w:tcW w:w="708" w:type="dxa"/>
            <w:vMerge w:val="restart"/>
          </w:tcPr>
          <w:p w:rsidR="00435D43" w:rsidRPr="00736748" w:rsidRDefault="00435D43" w:rsidP="00736748">
            <w:pPr>
              <w:spacing w:after="0" w:line="240" w:lineRule="auto"/>
              <w:jc w:val="center"/>
              <w:rPr>
                <w:rFonts w:ascii="Times New Roman" w:hAnsi="Times New Roman" w:cs="Times New Roman"/>
                <w:sz w:val="20"/>
                <w:szCs w:val="20"/>
              </w:rPr>
            </w:pPr>
            <w:r w:rsidRPr="00736748">
              <w:rPr>
                <w:rFonts w:ascii="Times New Roman" w:hAnsi="Times New Roman" w:cs="Times New Roman"/>
                <w:sz w:val="20"/>
                <w:szCs w:val="20"/>
              </w:rPr>
              <w:t>1</w:t>
            </w:r>
          </w:p>
        </w:tc>
      </w:tr>
      <w:tr w:rsidR="00435D43" w:rsidRPr="004A07DF" w:rsidTr="001223A0">
        <w:trPr>
          <w:trHeight w:val="282"/>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 xml:space="preserve">2. </w:t>
            </w:r>
            <w:r w:rsidRPr="00736748">
              <w:rPr>
                <w:rFonts w:ascii="Times New Roman" w:eastAsia="Times New Roman" w:hAnsi="Times New Roman" w:cs="Times New Roman"/>
                <w:sz w:val="20"/>
                <w:szCs w:val="20"/>
                <w:lang w:val="ru-RU"/>
              </w:rPr>
              <w:t>Развитие эмоционально-волевой сферы и компонентов личности</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игры и упражнения направленные на развития волевой регуляции, эмоциональной сферы</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3. Развитие оперативной зрительной памяти</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тексты Федоренко</w:t>
            </w:r>
          </w:p>
          <w:p w:rsidR="00435D43" w:rsidRPr="00736748" w:rsidRDefault="00435D43" w:rsidP="00736748">
            <w:pPr>
              <w:spacing w:after="0" w:line="240" w:lineRule="auto"/>
              <w:rPr>
                <w:rFonts w:ascii="Times New Roman" w:hAnsi="Times New Roman" w:cs="Times New Roman"/>
                <w:sz w:val="20"/>
                <w:szCs w:val="20"/>
              </w:rPr>
            </w:pP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4A07DF"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4. Развитие мышления, внимания</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упр. «Деление сплошного текста на предложения»</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4A07DF" w:rsidTr="001223A0">
        <w:trPr>
          <w:trHeight w:val="219"/>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5. Развитие мышления</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упр. «Назови одним словом и запиши»</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223"/>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6. Рефлексия занятия</w:t>
            </w:r>
          </w:p>
        </w:tc>
        <w:tc>
          <w:tcPr>
            <w:tcW w:w="4962" w:type="dxa"/>
          </w:tcPr>
          <w:p w:rsidR="00435D43" w:rsidRPr="00736748" w:rsidRDefault="00435D43" w:rsidP="00736748">
            <w:pPr>
              <w:spacing w:after="0" w:line="240" w:lineRule="auto"/>
              <w:rPr>
                <w:rFonts w:ascii="Times New Roman" w:hAnsi="Times New Roman" w:cs="Times New Roman"/>
                <w:sz w:val="20"/>
                <w:szCs w:val="20"/>
              </w:rPr>
            </w:pP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476"/>
        </w:trPr>
        <w:tc>
          <w:tcPr>
            <w:tcW w:w="675" w:type="dxa"/>
            <w:vMerge w:val="restart"/>
            <w:shd w:val="clear" w:color="auto" w:fill="auto"/>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11</w:t>
            </w: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1. Психологический настрой</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 xml:space="preserve">формулировки для психологического настроя </w:t>
            </w:r>
          </w:p>
        </w:tc>
        <w:tc>
          <w:tcPr>
            <w:tcW w:w="708" w:type="dxa"/>
            <w:vMerge w:val="restart"/>
          </w:tcPr>
          <w:p w:rsidR="00435D43" w:rsidRPr="00736748" w:rsidRDefault="00435D43" w:rsidP="00736748">
            <w:pPr>
              <w:spacing w:after="0" w:line="240" w:lineRule="auto"/>
              <w:jc w:val="center"/>
              <w:rPr>
                <w:rFonts w:ascii="Times New Roman" w:hAnsi="Times New Roman" w:cs="Times New Roman"/>
                <w:sz w:val="20"/>
                <w:szCs w:val="20"/>
              </w:rPr>
            </w:pPr>
            <w:r w:rsidRPr="00736748">
              <w:rPr>
                <w:rFonts w:ascii="Times New Roman" w:hAnsi="Times New Roman" w:cs="Times New Roman"/>
                <w:sz w:val="20"/>
                <w:szCs w:val="20"/>
              </w:rPr>
              <w:t>1</w:t>
            </w:r>
          </w:p>
        </w:tc>
      </w:tr>
      <w:tr w:rsidR="00435D43" w:rsidRPr="004A07DF"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 xml:space="preserve">2. </w:t>
            </w:r>
            <w:r w:rsidRPr="00736748">
              <w:rPr>
                <w:rFonts w:ascii="Times New Roman" w:eastAsia="Times New Roman" w:hAnsi="Times New Roman" w:cs="Times New Roman"/>
                <w:sz w:val="20"/>
                <w:szCs w:val="20"/>
                <w:lang w:val="ru-RU"/>
              </w:rPr>
              <w:t>Развитие эмоционально-волевой сферы и компонентов личности</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игры и упражнения направленные на развития волевой регуляции, эмоциональной сферы</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3. Развитие оперативной зрительной памяти</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тексты Федоренко</w:t>
            </w:r>
          </w:p>
          <w:p w:rsidR="00435D43" w:rsidRPr="00736748" w:rsidRDefault="00435D43" w:rsidP="00736748">
            <w:pPr>
              <w:spacing w:after="0" w:line="240" w:lineRule="auto"/>
              <w:rPr>
                <w:rFonts w:ascii="Times New Roman" w:hAnsi="Times New Roman" w:cs="Times New Roman"/>
                <w:sz w:val="20"/>
                <w:szCs w:val="20"/>
              </w:rPr>
            </w:pP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4. Развитие мышления, внимания</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Работа с уникубом</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4A07DF"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5. Развитие мышления, внимания</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 xml:space="preserve">упр. «Письменные ответы на вопросы» </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261"/>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6. Рефлексия занятия</w:t>
            </w:r>
          </w:p>
        </w:tc>
        <w:tc>
          <w:tcPr>
            <w:tcW w:w="4962" w:type="dxa"/>
          </w:tcPr>
          <w:p w:rsidR="00435D43" w:rsidRPr="00736748" w:rsidRDefault="00435D43" w:rsidP="00736748">
            <w:pPr>
              <w:spacing w:after="0" w:line="240" w:lineRule="auto"/>
              <w:rPr>
                <w:rFonts w:ascii="Times New Roman" w:hAnsi="Times New Roman" w:cs="Times New Roman"/>
                <w:sz w:val="20"/>
                <w:szCs w:val="20"/>
              </w:rPr>
            </w:pP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476"/>
        </w:trPr>
        <w:tc>
          <w:tcPr>
            <w:tcW w:w="675" w:type="dxa"/>
            <w:vMerge w:val="restart"/>
            <w:shd w:val="clear" w:color="auto" w:fill="auto"/>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12</w:t>
            </w: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1. Психологический настрой</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 xml:space="preserve">формулировки для психологического настроя </w:t>
            </w:r>
          </w:p>
        </w:tc>
        <w:tc>
          <w:tcPr>
            <w:tcW w:w="708" w:type="dxa"/>
            <w:vMerge w:val="restart"/>
          </w:tcPr>
          <w:p w:rsidR="00435D43" w:rsidRPr="00736748" w:rsidRDefault="00435D43" w:rsidP="00736748">
            <w:pPr>
              <w:spacing w:after="0" w:line="240" w:lineRule="auto"/>
              <w:jc w:val="center"/>
              <w:rPr>
                <w:rFonts w:ascii="Times New Roman" w:hAnsi="Times New Roman" w:cs="Times New Roman"/>
                <w:sz w:val="20"/>
                <w:szCs w:val="20"/>
              </w:rPr>
            </w:pPr>
            <w:r w:rsidRPr="00736748">
              <w:rPr>
                <w:rFonts w:ascii="Times New Roman" w:hAnsi="Times New Roman" w:cs="Times New Roman"/>
                <w:sz w:val="20"/>
                <w:szCs w:val="20"/>
              </w:rPr>
              <w:t>1</w:t>
            </w:r>
          </w:p>
        </w:tc>
      </w:tr>
      <w:tr w:rsidR="00435D43" w:rsidRPr="004A07DF"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 xml:space="preserve">2. </w:t>
            </w:r>
            <w:r w:rsidRPr="00736748">
              <w:rPr>
                <w:rFonts w:ascii="Times New Roman" w:eastAsia="Times New Roman" w:hAnsi="Times New Roman" w:cs="Times New Roman"/>
                <w:sz w:val="20"/>
                <w:szCs w:val="20"/>
                <w:lang w:val="ru-RU"/>
              </w:rPr>
              <w:t>Развитие эмоционально-волевой сферы и компонентов личности</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игры и упражнения направленные на развития волевой регуляции, эмоциональной сферы</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3. Развитие оперативной зрительной памяти</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тексты Федоренко</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4A07DF"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4. Развитие мышления, внимания</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 xml:space="preserve">упр. «Составление связного текста из деформированных предложений» </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5. Отработка навыка чтения, развитие логического мышления</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 xml:space="preserve">текст </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215"/>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6. Рефлексия занятия</w:t>
            </w:r>
          </w:p>
        </w:tc>
        <w:tc>
          <w:tcPr>
            <w:tcW w:w="4962" w:type="dxa"/>
          </w:tcPr>
          <w:p w:rsidR="00435D43" w:rsidRPr="00736748" w:rsidRDefault="00435D43" w:rsidP="00736748">
            <w:pPr>
              <w:spacing w:after="0" w:line="240" w:lineRule="auto"/>
              <w:rPr>
                <w:rFonts w:ascii="Times New Roman" w:hAnsi="Times New Roman" w:cs="Times New Roman"/>
                <w:sz w:val="20"/>
                <w:szCs w:val="20"/>
              </w:rPr>
            </w:pP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476"/>
        </w:trPr>
        <w:tc>
          <w:tcPr>
            <w:tcW w:w="675" w:type="dxa"/>
            <w:vMerge w:val="restart"/>
            <w:shd w:val="clear" w:color="auto" w:fill="auto"/>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13</w:t>
            </w: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1. Психологический настрой</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 xml:space="preserve">формулировки для психологического настроя </w:t>
            </w:r>
          </w:p>
        </w:tc>
        <w:tc>
          <w:tcPr>
            <w:tcW w:w="708" w:type="dxa"/>
            <w:vMerge w:val="restart"/>
          </w:tcPr>
          <w:p w:rsidR="00435D43" w:rsidRPr="00736748" w:rsidRDefault="00435D43" w:rsidP="00736748">
            <w:pPr>
              <w:spacing w:after="0" w:line="240" w:lineRule="auto"/>
              <w:jc w:val="center"/>
              <w:rPr>
                <w:rFonts w:ascii="Times New Roman" w:hAnsi="Times New Roman" w:cs="Times New Roman"/>
                <w:sz w:val="20"/>
                <w:szCs w:val="20"/>
              </w:rPr>
            </w:pPr>
            <w:r w:rsidRPr="00736748">
              <w:rPr>
                <w:rFonts w:ascii="Times New Roman" w:hAnsi="Times New Roman" w:cs="Times New Roman"/>
                <w:sz w:val="20"/>
                <w:szCs w:val="20"/>
              </w:rPr>
              <w:t>1</w:t>
            </w:r>
          </w:p>
        </w:tc>
      </w:tr>
      <w:tr w:rsidR="00435D43" w:rsidRPr="004A07DF"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 xml:space="preserve">2. </w:t>
            </w:r>
            <w:r w:rsidRPr="00736748">
              <w:rPr>
                <w:rFonts w:ascii="Times New Roman" w:eastAsia="Times New Roman" w:hAnsi="Times New Roman" w:cs="Times New Roman"/>
                <w:sz w:val="20"/>
                <w:szCs w:val="20"/>
                <w:lang w:val="ru-RU"/>
              </w:rPr>
              <w:t>Развитие эмоционально-волевой сферы и компонентов личности</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игры и упражнения направленные на развития волевой регуляции, эмоциональной сферы</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3. Развитие оперативной зрительной памяти</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тексты Федоренко</w:t>
            </w:r>
          </w:p>
          <w:p w:rsidR="00435D43" w:rsidRPr="00736748" w:rsidRDefault="00435D43" w:rsidP="00736748">
            <w:pPr>
              <w:spacing w:after="0" w:line="240" w:lineRule="auto"/>
              <w:rPr>
                <w:rFonts w:ascii="Times New Roman" w:hAnsi="Times New Roman" w:cs="Times New Roman"/>
                <w:sz w:val="20"/>
                <w:szCs w:val="20"/>
              </w:rPr>
            </w:pP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237"/>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4. Развитие мышления</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упр. «Составление умозаключений»</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4A07DF" w:rsidTr="001223A0">
        <w:trPr>
          <w:trHeight w:val="524"/>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5. Развитие мышления, внимания</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упр. «Составление текста из неполных предложений»</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4A07DF"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6. Развитие мышления, внимания</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 xml:space="preserve">упр. «Выборочное выписывание из текста по заданию» </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243"/>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7. Рефлексия занятия</w:t>
            </w:r>
          </w:p>
        </w:tc>
        <w:tc>
          <w:tcPr>
            <w:tcW w:w="4962" w:type="dxa"/>
          </w:tcPr>
          <w:p w:rsidR="00435D43" w:rsidRPr="00736748" w:rsidRDefault="00435D43" w:rsidP="00736748">
            <w:pPr>
              <w:spacing w:after="0" w:line="240" w:lineRule="auto"/>
              <w:rPr>
                <w:rFonts w:ascii="Times New Roman" w:hAnsi="Times New Roman" w:cs="Times New Roman"/>
                <w:sz w:val="20"/>
                <w:szCs w:val="20"/>
              </w:rPr>
            </w:pP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476"/>
        </w:trPr>
        <w:tc>
          <w:tcPr>
            <w:tcW w:w="675" w:type="dxa"/>
            <w:vMerge w:val="restart"/>
            <w:shd w:val="clear" w:color="auto" w:fill="auto"/>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14</w:t>
            </w: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1. Психологический настрой</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 xml:space="preserve">формулировки для психологического настроя </w:t>
            </w:r>
          </w:p>
        </w:tc>
        <w:tc>
          <w:tcPr>
            <w:tcW w:w="708" w:type="dxa"/>
            <w:vMerge w:val="restart"/>
          </w:tcPr>
          <w:p w:rsidR="00435D43" w:rsidRPr="00736748" w:rsidRDefault="00435D43" w:rsidP="00736748">
            <w:pPr>
              <w:spacing w:after="0" w:line="240" w:lineRule="auto"/>
              <w:jc w:val="center"/>
              <w:rPr>
                <w:rFonts w:ascii="Times New Roman" w:hAnsi="Times New Roman" w:cs="Times New Roman"/>
                <w:sz w:val="20"/>
                <w:szCs w:val="20"/>
              </w:rPr>
            </w:pPr>
            <w:r w:rsidRPr="00736748">
              <w:rPr>
                <w:rFonts w:ascii="Times New Roman" w:hAnsi="Times New Roman" w:cs="Times New Roman"/>
                <w:sz w:val="20"/>
                <w:szCs w:val="20"/>
              </w:rPr>
              <w:t>1</w:t>
            </w:r>
          </w:p>
        </w:tc>
      </w:tr>
      <w:tr w:rsidR="00435D43" w:rsidRPr="004A07DF" w:rsidTr="001223A0">
        <w:trPr>
          <w:trHeight w:val="282"/>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 xml:space="preserve">2. </w:t>
            </w:r>
            <w:r w:rsidRPr="00736748">
              <w:rPr>
                <w:rFonts w:ascii="Times New Roman" w:eastAsia="Times New Roman" w:hAnsi="Times New Roman" w:cs="Times New Roman"/>
                <w:sz w:val="20"/>
                <w:szCs w:val="20"/>
                <w:lang w:val="ru-RU"/>
              </w:rPr>
              <w:t>Развитие эмоционально-волевой сферы и компонентов личности</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игры и упражнения направленные на развития волевой регуляции, эмоциональной сферы</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3. Развитие оперативной зрительной памяти</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тексты Федоренко</w:t>
            </w:r>
          </w:p>
          <w:p w:rsidR="00435D43" w:rsidRPr="00736748" w:rsidRDefault="00435D43" w:rsidP="00736748">
            <w:pPr>
              <w:spacing w:after="0" w:line="240" w:lineRule="auto"/>
              <w:rPr>
                <w:rFonts w:ascii="Times New Roman" w:hAnsi="Times New Roman" w:cs="Times New Roman"/>
                <w:sz w:val="20"/>
                <w:szCs w:val="20"/>
              </w:rPr>
            </w:pP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4. Развитие слуховой памяти</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упр. «Свободный диктант»</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4A07DF"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5. Развитие мышления, внимания</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 xml:space="preserve">упр. «Составление связного текста из деформированных предложений» </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280"/>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6. Рефлексия занятия</w:t>
            </w:r>
          </w:p>
        </w:tc>
        <w:tc>
          <w:tcPr>
            <w:tcW w:w="4962" w:type="dxa"/>
          </w:tcPr>
          <w:p w:rsidR="00435D43" w:rsidRPr="00736748" w:rsidRDefault="00435D43" w:rsidP="00736748">
            <w:pPr>
              <w:spacing w:after="0" w:line="240" w:lineRule="auto"/>
              <w:rPr>
                <w:rFonts w:ascii="Times New Roman" w:hAnsi="Times New Roman" w:cs="Times New Roman"/>
                <w:sz w:val="20"/>
                <w:szCs w:val="20"/>
              </w:rPr>
            </w:pP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476"/>
        </w:trPr>
        <w:tc>
          <w:tcPr>
            <w:tcW w:w="675" w:type="dxa"/>
            <w:vMerge w:val="restart"/>
            <w:shd w:val="clear" w:color="auto" w:fill="auto"/>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15</w:t>
            </w: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1. Психологический настрой</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 xml:space="preserve">формулировки для психологического настроя </w:t>
            </w:r>
          </w:p>
        </w:tc>
        <w:tc>
          <w:tcPr>
            <w:tcW w:w="708" w:type="dxa"/>
            <w:vMerge w:val="restart"/>
          </w:tcPr>
          <w:p w:rsidR="00435D43" w:rsidRPr="00736748" w:rsidRDefault="00435D43" w:rsidP="00736748">
            <w:pPr>
              <w:spacing w:after="0" w:line="240" w:lineRule="auto"/>
              <w:jc w:val="center"/>
              <w:rPr>
                <w:rFonts w:ascii="Times New Roman" w:hAnsi="Times New Roman" w:cs="Times New Roman"/>
                <w:sz w:val="20"/>
                <w:szCs w:val="20"/>
              </w:rPr>
            </w:pPr>
            <w:r w:rsidRPr="00736748">
              <w:rPr>
                <w:rFonts w:ascii="Times New Roman" w:hAnsi="Times New Roman" w:cs="Times New Roman"/>
                <w:sz w:val="20"/>
                <w:szCs w:val="20"/>
              </w:rPr>
              <w:t>1</w:t>
            </w:r>
          </w:p>
        </w:tc>
      </w:tr>
      <w:tr w:rsidR="00435D43" w:rsidRPr="004A07DF"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 xml:space="preserve">2. </w:t>
            </w:r>
            <w:r w:rsidRPr="00736748">
              <w:rPr>
                <w:rFonts w:ascii="Times New Roman" w:eastAsia="Times New Roman" w:hAnsi="Times New Roman" w:cs="Times New Roman"/>
                <w:sz w:val="20"/>
                <w:szCs w:val="20"/>
                <w:lang w:val="ru-RU"/>
              </w:rPr>
              <w:t>Развитие эмоционально-волевой сферы и компонентов личности</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игры и упражнения направленные на развития волевой регуляции, эмоциональной сферы</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3. Развитие оперативной зрительной памяти</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тексты Федоренко</w:t>
            </w:r>
          </w:p>
          <w:p w:rsidR="00435D43" w:rsidRPr="00736748" w:rsidRDefault="00435D43" w:rsidP="00736748">
            <w:pPr>
              <w:spacing w:after="0" w:line="240" w:lineRule="auto"/>
              <w:rPr>
                <w:rFonts w:ascii="Times New Roman" w:hAnsi="Times New Roman" w:cs="Times New Roman"/>
                <w:sz w:val="20"/>
                <w:szCs w:val="20"/>
              </w:rPr>
            </w:pP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4A07DF"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4. Развитие мышления, внимания</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 xml:space="preserve">упр. «Выборочное выписывание из текста по заданию» </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311"/>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5. Развитие мышления</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Работа с уникубом</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272"/>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6. Рефлексия занятия</w:t>
            </w:r>
          </w:p>
        </w:tc>
        <w:tc>
          <w:tcPr>
            <w:tcW w:w="4962" w:type="dxa"/>
          </w:tcPr>
          <w:p w:rsidR="00435D43" w:rsidRPr="00736748" w:rsidRDefault="00435D43" w:rsidP="00736748">
            <w:pPr>
              <w:spacing w:after="0" w:line="240" w:lineRule="auto"/>
              <w:rPr>
                <w:rFonts w:ascii="Times New Roman" w:hAnsi="Times New Roman" w:cs="Times New Roman"/>
                <w:sz w:val="20"/>
                <w:szCs w:val="20"/>
              </w:rPr>
            </w:pP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476"/>
        </w:trPr>
        <w:tc>
          <w:tcPr>
            <w:tcW w:w="675" w:type="dxa"/>
            <w:vMerge w:val="restart"/>
            <w:shd w:val="clear" w:color="auto" w:fill="auto"/>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16</w:t>
            </w: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1. Психологический настрой</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 xml:space="preserve">формулировки для психологического настроя </w:t>
            </w:r>
          </w:p>
        </w:tc>
        <w:tc>
          <w:tcPr>
            <w:tcW w:w="708" w:type="dxa"/>
            <w:vMerge w:val="restart"/>
          </w:tcPr>
          <w:p w:rsidR="00435D43" w:rsidRPr="00736748" w:rsidRDefault="00435D43" w:rsidP="00736748">
            <w:pPr>
              <w:spacing w:after="0" w:line="240" w:lineRule="auto"/>
              <w:jc w:val="center"/>
              <w:rPr>
                <w:rFonts w:ascii="Times New Roman" w:hAnsi="Times New Roman" w:cs="Times New Roman"/>
                <w:sz w:val="20"/>
                <w:szCs w:val="20"/>
              </w:rPr>
            </w:pPr>
            <w:r w:rsidRPr="00736748">
              <w:rPr>
                <w:rFonts w:ascii="Times New Roman" w:hAnsi="Times New Roman" w:cs="Times New Roman"/>
                <w:sz w:val="20"/>
                <w:szCs w:val="20"/>
              </w:rPr>
              <w:t>1</w:t>
            </w:r>
          </w:p>
        </w:tc>
      </w:tr>
      <w:tr w:rsidR="00435D43" w:rsidRPr="004A07DF"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 xml:space="preserve">2. </w:t>
            </w:r>
            <w:r w:rsidRPr="00736748">
              <w:rPr>
                <w:rFonts w:ascii="Times New Roman" w:eastAsia="Times New Roman" w:hAnsi="Times New Roman" w:cs="Times New Roman"/>
                <w:sz w:val="20"/>
                <w:szCs w:val="20"/>
                <w:lang w:val="ru-RU"/>
              </w:rPr>
              <w:t>Развитие эмоционально-волевой сферы и компонентов личности</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игры и упражнения направленные на развития волевой регуляции, эмоциональной сферы</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3. Развитие оперативной зрительной памяти</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тексты Федоренко</w:t>
            </w:r>
          </w:p>
          <w:p w:rsidR="00435D43" w:rsidRPr="00736748" w:rsidRDefault="00435D43" w:rsidP="00736748">
            <w:pPr>
              <w:spacing w:after="0" w:line="240" w:lineRule="auto"/>
              <w:rPr>
                <w:rFonts w:ascii="Times New Roman" w:hAnsi="Times New Roman" w:cs="Times New Roman"/>
                <w:sz w:val="20"/>
                <w:szCs w:val="20"/>
              </w:rPr>
            </w:pP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4. Отработка навыка чтения, развитие логического мышления</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текст</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4A07DF"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5. Развитие мышления, внимания</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упр. «Выборочное выписывание из текста по заданию»</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6. Развитие слуховой памяти</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упр. «Свободный диктант»</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323"/>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7 Рефлексия занятия</w:t>
            </w:r>
          </w:p>
        </w:tc>
        <w:tc>
          <w:tcPr>
            <w:tcW w:w="4962" w:type="dxa"/>
          </w:tcPr>
          <w:p w:rsidR="00435D43" w:rsidRPr="00736748" w:rsidRDefault="00435D43" w:rsidP="00736748">
            <w:pPr>
              <w:spacing w:after="0" w:line="240" w:lineRule="auto"/>
              <w:rPr>
                <w:rFonts w:ascii="Times New Roman" w:hAnsi="Times New Roman" w:cs="Times New Roman"/>
                <w:sz w:val="20"/>
                <w:szCs w:val="20"/>
              </w:rPr>
            </w:pP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476"/>
        </w:trPr>
        <w:tc>
          <w:tcPr>
            <w:tcW w:w="675" w:type="dxa"/>
            <w:vMerge w:val="restart"/>
            <w:shd w:val="clear" w:color="auto" w:fill="auto"/>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17</w:t>
            </w: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1. Психологический настрой</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 xml:space="preserve">формулировки для психологического настроя </w:t>
            </w:r>
          </w:p>
        </w:tc>
        <w:tc>
          <w:tcPr>
            <w:tcW w:w="708" w:type="dxa"/>
            <w:vMerge w:val="restart"/>
          </w:tcPr>
          <w:p w:rsidR="00435D43" w:rsidRPr="00736748" w:rsidRDefault="00435D43" w:rsidP="00736748">
            <w:pPr>
              <w:spacing w:after="0" w:line="240" w:lineRule="auto"/>
              <w:jc w:val="center"/>
              <w:rPr>
                <w:rFonts w:ascii="Times New Roman" w:hAnsi="Times New Roman" w:cs="Times New Roman"/>
                <w:sz w:val="20"/>
                <w:szCs w:val="20"/>
              </w:rPr>
            </w:pPr>
            <w:r w:rsidRPr="00736748">
              <w:rPr>
                <w:rFonts w:ascii="Times New Roman" w:hAnsi="Times New Roman" w:cs="Times New Roman"/>
                <w:sz w:val="20"/>
                <w:szCs w:val="20"/>
              </w:rPr>
              <w:t>1</w:t>
            </w:r>
          </w:p>
        </w:tc>
      </w:tr>
      <w:tr w:rsidR="00435D43" w:rsidRPr="004A07DF"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 xml:space="preserve">2. </w:t>
            </w:r>
            <w:r w:rsidRPr="00736748">
              <w:rPr>
                <w:rFonts w:ascii="Times New Roman" w:eastAsia="Times New Roman" w:hAnsi="Times New Roman" w:cs="Times New Roman"/>
                <w:sz w:val="20"/>
                <w:szCs w:val="20"/>
                <w:lang w:val="ru-RU"/>
              </w:rPr>
              <w:t>Развитие эмоционально-волевой сферы и компонентов личности</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игры и упражнения направленные на развития волевой регуляции, эмоциональной сферы</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3. Развитие оперативной зрительной памяти</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тексты Федоренко</w:t>
            </w:r>
          </w:p>
          <w:p w:rsidR="00435D43" w:rsidRPr="00736748" w:rsidRDefault="00435D43" w:rsidP="00736748">
            <w:pPr>
              <w:spacing w:after="0" w:line="240" w:lineRule="auto"/>
              <w:rPr>
                <w:rFonts w:ascii="Times New Roman" w:hAnsi="Times New Roman" w:cs="Times New Roman"/>
                <w:sz w:val="20"/>
                <w:szCs w:val="20"/>
              </w:rPr>
            </w:pP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4A07DF" w:rsidTr="001223A0">
        <w:trPr>
          <w:trHeight w:val="303"/>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4. Развитие мышления</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 xml:space="preserve">упр. «Письменные ответы на вопросы» </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5. Развитие внимания</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методика Мюнстерберга</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6. Тренировка зрительно-пространственного восприятия</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упр. «Непонятные строчки»</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7. Рефлексия занятия</w:t>
            </w:r>
          </w:p>
        </w:tc>
        <w:tc>
          <w:tcPr>
            <w:tcW w:w="4962" w:type="dxa"/>
          </w:tcPr>
          <w:p w:rsidR="00435D43" w:rsidRPr="00736748" w:rsidRDefault="00435D43" w:rsidP="00736748">
            <w:pPr>
              <w:spacing w:after="0" w:line="240" w:lineRule="auto"/>
              <w:rPr>
                <w:rFonts w:ascii="Times New Roman" w:hAnsi="Times New Roman" w:cs="Times New Roman"/>
                <w:sz w:val="20"/>
                <w:szCs w:val="20"/>
              </w:rPr>
            </w:pP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476"/>
        </w:trPr>
        <w:tc>
          <w:tcPr>
            <w:tcW w:w="675" w:type="dxa"/>
            <w:vMerge w:val="restart"/>
            <w:shd w:val="clear" w:color="auto" w:fill="auto"/>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18</w:t>
            </w: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1. Психологический настрой</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 xml:space="preserve">формулировки для психологического настроя </w:t>
            </w:r>
          </w:p>
        </w:tc>
        <w:tc>
          <w:tcPr>
            <w:tcW w:w="708" w:type="dxa"/>
            <w:vMerge w:val="restart"/>
          </w:tcPr>
          <w:p w:rsidR="00435D43" w:rsidRPr="00736748" w:rsidRDefault="00435D43" w:rsidP="00736748">
            <w:pPr>
              <w:spacing w:after="0" w:line="240" w:lineRule="auto"/>
              <w:jc w:val="center"/>
              <w:rPr>
                <w:rFonts w:ascii="Times New Roman" w:hAnsi="Times New Roman" w:cs="Times New Roman"/>
                <w:sz w:val="20"/>
                <w:szCs w:val="20"/>
              </w:rPr>
            </w:pPr>
            <w:r w:rsidRPr="00736748">
              <w:rPr>
                <w:rFonts w:ascii="Times New Roman" w:hAnsi="Times New Roman" w:cs="Times New Roman"/>
                <w:sz w:val="20"/>
                <w:szCs w:val="20"/>
              </w:rPr>
              <w:t>1</w:t>
            </w:r>
          </w:p>
        </w:tc>
      </w:tr>
      <w:tr w:rsidR="00435D43" w:rsidRPr="004A07DF"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 xml:space="preserve">2. </w:t>
            </w:r>
            <w:r w:rsidRPr="00736748">
              <w:rPr>
                <w:rFonts w:ascii="Times New Roman" w:eastAsia="Times New Roman" w:hAnsi="Times New Roman" w:cs="Times New Roman"/>
                <w:sz w:val="20"/>
                <w:szCs w:val="20"/>
                <w:lang w:val="ru-RU"/>
              </w:rPr>
              <w:t xml:space="preserve">Развитие эмоционально-волевой сферы и компонентов </w:t>
            </w:r>
            <w:r w:rsidRPr="00736748">
              <w:rPr>
                <w:rFonts w:ascii="Times New Roman" w:eastAsia="Times New Roman" w:hAnsi="Times New Roman" w:cs="Times New Roman"/>
                <w:sz w:val="20"/>
                <w:szCs w:val="20"/>
                <w:lang w:val="ru-RU"/>
              </w:rPr>
              <w:lastRenderedPageBreak/>
              <w:t>личности</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lastRenderedPageBreak/>
              <w:t>игры и упражнения направленные на развития волевой регуляции, эмоциональной сферы</w:t>
            </w:r>
          </w:p>
        </w:tc>
        <w:tc>
          <w:tcPr>
            <w:tcW w:w="708" w:type="dxa"/>
            <w:vMerge/>
          </w:tcPr>
          <w:p w:rsidR="00435D43" w:rsidRPr="00736748" w:rsidRDefault="00435D43" w:rsidP="00736748">
            <w:pPr>
              <w:spacing w:after="0" w:line="240" w:lineRule="auto"/>
              <w:rPr>
                <w:rFonts w:ascii="Times New Roman" w:hAnsi="Times New Roman" w:cs="Times New Roman"/>
                <w:sz w:val="20"/>
                <w:szCs w:val="20"/>
                <w:lang w:val="ru-RU"/>
              </w:rPr>
            </w:pPr>
          </w:p>
        </w:tc>
      </w:tr>
      <w:tr w:rsidR="00435D43" w:rsidRPr="00736748"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3. Развитие оперативной зрительной памяти</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тексты Федоренко</w:t>
            </w:r>
          </w:p>
          <w:p w:rsidR="00435D43" w:rsidRPr="00736748" w:rsidRDefault="00435D43" w:rsidP="00736748">
            <w:pPr>
              <w:spacing w:after="0" w:line="240" w:lineRule="auto"/>
              <w:rPr>
                <w:rFonts w:ascii="Times New Roman" w:hAnsi="Times New Roman" w:cs="Times New Roman"/>
                <w:sz w:val="20"/>
                <w:szCs w:val="20"/>
              </w:rPr>
            </w:pPr>
          </w:p>
        </w:tc>
        <w:tc>
          <w:tcPr>
            <w:tcW w:w="708" w:type="dxa"/>
            <w:vMerge/>
          </w:tcPr>
          <w:p w:rsidR="00435D43" w:rsidRPr="00736748" w:rsidRDefault="00435D43" w:rsidP="00736748">
            <w:pPr>
              <w:spacing w:after="0" w:line="240" w:lineRule="auto"/>
              <w:rPr>
                <w:rFonts w:ascii="Times New Roman" w:hAnsi="Times New Roman" w:cs="Times New Roman"/>
                <w:sz w:val="20"/>
                <w:szCs w:val="20"/>
              </w:rPr>
            </w:pPr>
          </w:p>
        </w:tc>
      </w:tr>
      <w:tr w:rsidR="00435D43" w:rsidRPr="00736748"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4. Развитие слуховой памяти</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упр. «Свободный диктант»</w:t>
            </w:r>
          </w:p>
        </w:tc>
        <w:tc>
          <w:tcPr>
            <w:tcW w:w="708" w:type="dxa"/>
            <w:vMerge/>
          </w:tcPr>
          <w:p w:rsidR="00435D43" w:rsidRPr="00736748" w:rsidRDefault="00435D43" w:rsidP="00736748">
            <w:pPr>
              <w:spacing w:after="0" w:line="240" w:lineRule="auto"/>
              <w:rPr>
                <w:rFonts w:ascii="Times New Roman" w:hAnsi="Times New Roman" w:cs="Times New Roman"/>
                <w:sz w:val="20"/>
                <w:szCs w:val="20"/>
              </w:rPr>
            </w:pPr>
          </w:p>
        </w:tc>
      </w:tr>
      <w:tr w:rsidR="00435D43" w:rsidRPr="00736748" w:rsidTr="001223A0">
        <w:trPr>
          <w:trHeight w:val="299"/>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5. Развитие мышления</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упр. «Пять ответов»</w:t>
            </w:r>
          </w:p>
        </w:tc>
        <w:tc>
          <w:tcPr>
            <w:tcW w:w="708" w:type="dxa"/>
            <w:vMerge/>
          </w:tcPr>
          <w:p w:rsidR="00435D43" w:rsidRPr="00736748" w:rsidRDefault="00435D43" w:rsidP="00736748">
            <w:pPr>
              <w:spacing w:after="0" w:line="240" w:lineRule="auto"/>
              <w:rPr>
                <w:rFonts w:ascii="Times New Roman" w:hAnsi="Times New Roman" w:cs="Times New Roman"/>
                <w:sz w:val="20"/>
                <w:szCs w:val="20"/>
              </w:rPr>
            </w:pPr>
          </w:p>
        </w:tc>
      </w:tr>
      <w:tr w:rsidR="00435D43" w:rsidRPr="00736748" w:rsidTr="001223A0">
        <w:trPr>
          <w:trHeight w:val="275"/>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6. Рефлексия занятия</w:t>
            </w:r>
          </w:p>
        </w:tc>
        <w:tc>
          <w:tcPr>
            <w:tcW w:w="4962" w:type="dxa"/>
          </w:tcPr>
          <w:p w:rsidR="00435D43" w:rsidRPr="00736748" w:rsidRDefault="00435D43" w:rsidP="00736748">
            <w:pPr>
              <w:spacing w:after="0" w:line="240" w:lineRule="auto"/>
              <w:rPr>
                <w:rFonts w:ascii="Times New Roman" w:hAnsi="Times New Roman" w:cs="Times New Roman"/>
                <w:sz w:val="20"/>
                <w:szCs w:val="20"/>
              </w:rPr>
            </w:pPr>
          </w:p>
        </w:tc>
        <w:tc>
          <w:tcPr>
            <w:tcW w:w="708" w:type="dxa"/>
            <w:vMerge/>
          </w:tcPr>
          <w:p w:rsidR="00435D43" w:rsidRPr="00736748" w:rsidRDefault="00435D43" w:rsidP="00736748">
            <w:pPr>
              <w:spacing w:after="0" w:line="240" w:lineRule="auto"/>
              <w:rPr>
                <w:rFonts w:ascii="Times New Roman" w:hAnsi="Times New Roman" w:cs="Times New Roman"/>
                <w:sz w:val="20"/>
                <w:szCs w:val="20"/>
              </w:rPr>
            </w:pPr>
          </w:p>
        </w:tc>
      </w:tr>
      <w:tr w:rsidR="00435D43" w:rsidRPr="00736748" w:rsidTr="001223A0">
        <w:trPr>
          <w:trHeight w:val="476"/>
        </w:trPr>
        <w:tc>
          <w:tcPr>
            <w:tcW w:w="675" w:type="dxa"/>
            <w:vMerge w:val="restart"/>
            <w:shd w:val="clear" w:color="auto" w:fill="auto"/>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19</w:t>
            </w: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1. Психологический настрой</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 xml:space="preserve">формулировки для психологического настроя </w:t>
            </w:r>
          </w:p>
        </w:tc>
        <w:tc>
          <w:tcPr>
            <w:tcW w:w="708" w:type="dxa"/>
            <w:vMerge w:val="restart"/>
          </w:tcPr>
          <w:p w:rsidR="00435D43" w:rsidRPr="00736748" w:rsidRDefault="00435D43" w:rsidP="00736748">
            <w:pPr>
              <w:spacing w:after="0" w:line="240" w:lineRule="auto"/>
              <w:jc w:val="center"/>
              <w:rPr>
                <w:rFonts w:ascii="Times New Roman" w:hAnsi="Times New Roman" w:cs="Times New Roman"/>
                <w:sz w:val="20"/>
                <w:szCs w:val="20"/>
              </w:rPr>
            </w:pPr>
            <w:r w:rsidRPr="00736748">
              <w:rPr>
                <w:rFonts w:ascii="Times New Roman" w:hAnsi="Times New Roman" w:cs="Times New Roman"/>
                <w:sz w:val="20"/>
                <w:szCs w:val="20"/>
              </w:rPr>
              <w:t>1</w:t>
            </w:r>
          </w:p>
        </w:tc>
      </w:tr>
      <w:tr w:rsidR="00435D43" w:rsidRPr="004A07DF"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 xml:space="preserve">2. </w:t>
            </w:r>
            <w:r w:rsidRPr="00736748">
              <w:rPr>
                <w:rFonts w:ascii="Times New Roman" w:eastAsia="Times New Roman" w:hAnsi="Times New Roman" w:cs="Times New Roman"/>
                <w:sz w:val="20"/>
                <w:szCs w:val="20"/>
                <w:lang w:val="ru-RU"/>
              </w:rPr>
              <w:t>Развитие эмоционально-волевой сферы и компонентов личности</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игры и упражнения направленные на развития волевой регуляции, эмоциональной сферы</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3. Развитие оперативной зрительной памяти</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тексты Федоренко</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4. Развитие слуховой памяти</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упр. «Свободный диктант»</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305"/>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 xml:space="preserve">5. Развития мышления </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Работа с уникубом</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281"/>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6. Рефлексия занятия</w:t>
            </w:r>
          </w:p>
        </w:tc>
        <w:tc>
          <w:tcPr>
            <w:tcW w:w="4962" w:type="dxa"/>
          </w:tcPr>
          <w:p w:rsidR="00435D43" w:rsidRPr="00736748" w:rsidRDefault="00435D43" w:rsidP="00736748">
            <w:pPr>
              <w:spacing w:after="0" w:line="240" w:lineRule="auto"/>
              <w:rPr>
                <w:rFonts w:ascii="Times New Roman" w:hAnsi="Times New Roman" w:cs="Times New Roman"/>
                <w:sz w:val="20"/>
                <w:szCs w:val="20"/>
              </w:rPr>
            </w:pP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476"/>
        </w:trPr>
        <w:tc>
          <w:tcPr>
            <w:tcW w:w="675" w:type="dxa"/>
            <w:vMerge w:val="restart"/>
            <w:shd w:val="clear" w:color="auto" w:fill="auto"/>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20</w:t>
            </w: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1. Психологический настрой</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 xml:space="preserve">формулировки для психологического настроя </w:t>
            </w:r>
          </w:p>
        </w:tc>
        <w:tc>
          <w:tcPr>
            <w:tcW w:w="708" w:type="dxa"/>
            <w:vMerge w:val="restart"/>
          </w:tcPr>
          <w:p w:rsidR="00435D43" w:rsidRPr="00736748" w:rsidRDefault="00435D43" w:rsidP="00736748">
            <w:pPr>
              <w:spacing w:after="0" w:line="240" w:lineRule="auto"/>
              <w:jc w:val="center"/>
              <w:rPr>
                <w:rFonts w:ascii="Times New Roman" w:hAnsi="Times New Roman" w:cs="Times New Roman"/>
                <w:sz w:val="20"/>
                <w:szCs w:val="20"/>
              </w:rPr>
            </w:pPr>
            <w:r w:rsidRPr="00736748">
              <w:rPr>
                <w:rFonts w:ascii="Times New Roman" w:hAnsi="Times New Roman" w:cs="Times New Roman"/>
                <w:sz w:val="20"/>
                <w:szCs w:val="20"/>
              </w:rPr>
              <w:t>1</w:t>
            </w:r>
          </w:p>
        </w:tc>
      </w:tr>
      <w:tr w:rsidR="00435D43" w:rsidRPr="004A07DF"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 xml:space="preserve">2. </w:t>
            </w:r>
            <w:r w:rsidRPr="00736748">
              <w:rPr>
                <w:rFonts w:ascii="Times New Roman" w:eastAsia="Times New Roman" w:hAnsi="Times New Roman" w:cs="Times New Roman"/>
                <w:sz w:val="20"/>
                <w:szCs w:val="20"/>
                <w:lang w:val="ru-RU"/>
              </w:rPr>
              <w:t>Развитие эмоционально-волевой сферы и компонентов личности</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игры и упражнения направленные на развития волевой регуляции, эмоциональной сферы</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3. Развитие оперативной зрительной памяти</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тексты Федоренко</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303"/>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4. Развитие внимания</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таблицы Шульте «1-9»</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5. Развитие мышления, внимания</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упр. «Большая или маленькая?»</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4A07DF"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6. Развитие мышления, связной речи</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упр. «Составление связного текста по вопросам»</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139"/>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7. Рефлексия занятия</w:t>
            </w:r>
          </w:p>
        </w:tc>
        <w:tc>
          <w:tcPr>
            <w:tcW w:w="4962" w:type="dxa"/>
          </w:tcPr>
          <w:p w:rsidR="00435D43" w:rsidRPr="00736748" w:rsidRDefault="00435D43" w:rsidP="00736748">
            <w:pPr>
              <w:spacing w:after="0" w:line="240" w:lineRule="auto"/>
              <w:rPr>
                <w:rFonts w:ascii="Times New Roman" w:hAnsi="Times New Roman" w:cs="Times New Roman"/>
                <w:sz w:val="20"/>
                <w:szCs w:val="20"/>
              </w:rPr>
            </w:pP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476"/>
        </w:trPr>
        <w:tc>
          <w:tcPr>
            <w:tcW w:w="675" w:type="dxa"/>
            <w:vMerge w:val="restart"/>
            <w:shd w:val="clear" w:color="auto" w:fill="auto"/>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21</w:t>
            </w: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1. Психологический настрой</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 xml:space="preserve">формулировки для психологического настроя </w:t>
            </w:r>
          </w:p>
        </w:tc>
        <w:tc>
          <w:tcPr>
            <w:tcW w:w="708" w:type="dxa"/>
            <w:vMerge w:val="restart"/>
          </w:tcPr>
          <w:p w:rsidR="00435D43" w:rsidRPr="00736748" w:rsidRDefault="00435D43" w:rsidP="00736748">
            <w:pPr>
              <w:spacing w:after="0" w:line="240" w:lineRule="auto"/>
              <w:jc w:val="center"/>
              <w:rPr>
                <w:rFonts w:ascii="Times New Roman" w:hAnsi="Times New Roman" w:cs="Times New Roman"/>
                <w:sz w:val="20"/>
                <w:szCs w:val="20"/>
              </w:rPr>
            </w:pPr>
            <w:r w:rsidRPr="00736748">
              <w:rPr>
                <w:rFonts w:ascii="Times New Roman" w:hAnsi="Times New Roman" w:cs="Times New Roman"/>
                <w:sz w:val="20"/>
                <w:szCs w:val="20"/>
              </w:rPr>
              <w:t>1</w:t>
            </w:r>
          </w:p>
        </w:tc>
      </w:tr>
      <w:tr w:rsidR="00435D43" w:rsidRPr="004A07DF"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 xml:space="preserve">2. </w:t>
            </w:r>
            <w:r w:rsidRPr="00736748">
              <w:rPr>
                <w:rFonts w:ascii="Times New Roman" w:eastAsia="Times New Roman" w:hAnsi="Times New Roman" w:cs="Times New Roman"/>
                <w:sz w:val="20"/>
                <w:szCs w:val="20"/>
                <w:lang w:val="ru-RU"/>
              </w:rPr>
              <w:t>Развитие эмоционально-волевой сферы и компонентов личности</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игры и упражнения направленные на развития волевой регуляции, эмоциональной сферы</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3. Развитие оперативной зрительной памяти</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тексты Федоренко</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4. Развитие мышления, расширение кругозора</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«диктант в картинках»: «Транспорт»</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169"/>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5. Рефлексия занятия</w:t>
            </w:r>
          </w:p>
        </w:tc>
        <w:tc>
          <w:tcPr>
            <w:tcW w:w="4962" w:type="dxa"/>
          </w:tcPr>
          <w:p w:rsidR="00435D43" w:rsidRPr="00736748" w:rsidRDefault="00435D43" w:rsidP="00736748">
            <w:pPr>
              <w:spacing w:after="0" w:line="240" w:lineRule="auto"/>
              <w:rPr>
                <w:rFonts w:ascii="Times New Roman" w:hAnsi="Times New Roman" w:cs="Times New Roman"/>
                <w:sz w:val="20"/>
                <w:szCs w:val="20"/>
              </w:rPr>
            </w:pP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476"/>
        </w:trPr>
        <w:tc>
          <w:tcPr>
            <w:tcW w:w="675" w:type="dxa"/>
            <w:vMerge w:val="restart"/>
            <w:shd w:val="clear" w:color="auto" w:fill="auto"/>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22</w:t>
            </w: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1. Психологический настрой</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 xml:space="preserve">формулировки для психологического настроя </w:t>
            </w:r>
          </w:p>
        </w:tc>
        <w:tc>
          <w:tcPr>
            <w:tcW w:w="708" w:type="dxa"/>
            <w:vMerge w:val="restart"/>
          </w:tcPr>
          <w:p w:rsidR="00435D43" w:rsidRPr="00736748" w:rsidRDefault="00435D43" w:rsidP="00736748">
            <w:pPr>
              <w:spacing w:after="0" w:line="240" w:lineRule="auto"/>
              <w:jc w:val="center"/>
              <w:rPr>
                <w:rFonts w:ascii="Times New Roman" w:hAnsi="Times New Roman" w:cs="Times New Roman"/>
                <w:sz w:val="20"/>
                <w:szCs w:val="20"/>
              </w:rPr>
            </w:pPr>
            <w:r w:rsidRPr="00736748">
              <w:rPr>
                <w:rFonts w:ascii="Times New Roman" w:hAnsi="Times New Roman" w:cs="Times New Roman"/>
                <w:sz w:val="20"/>
                <w:szCs w:val="20"/>
              </w:rPr>
              <w:t>1</w:t>
            </w:r>
          </w:p>
        </w:tc>
      </w:tr>
      <w:tr w:rsidR="00435D43" w:rsidRPr="004A07DF"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 xml:space="preserve">2. </w:t>
            </w:r>
            <w:r w:rsidRPr="00736748">
              <w:rPr>
                <w:rFonts w:ascii="Times New Roman" w:eastAsia="Times New Roman" w:hAnsi="Times New Roman" w:cs="Times New Roman"/>
                <w:sz w:val="20"/>
                <w:szCs w:val="20"/>
                <w:lang w:val="ru-RU"/>
              </w:rPr>
              <w:t>Развитие эмоционально-волевой сферы и компонентов личности</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игры и упражнения направленные на развития волевой регуляции, эмоциональной сферы</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3 Развитие оперативной зрительной памяти</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тексты Федоренко</w:t>
            </w:r>
          </w:p>
          <w:p w:rsidR="00435D43" w:rsidRPr="00736748" w:rsidRDefault="00435D43" w:rsidP="00736748">
            <w:pPr>
              <w:spacing w:after="0" w:line="240" w:lineRule="auto"/>
              <w:rPr>
                <w:rFonts w:ascii="Times New Roman" w:hAnsi="Times New Roman" w:cs="Times New Roman"/>
                <w:sz w:val="20"/>
                <w:szCs w:val="20"/>
              </w:rPr>
            </w:pP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4. Отработка навыка чтения, развитие логического мышления</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текст</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4A07DF"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5. Развитие мышления, внимания</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упр. «Составление связного текста по вопросам»</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295"/>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6. Рефлексия занятия</w:t>
            </w:r>
          </w:p>
        </w:tc>
        <w:tc>
          <w:tcPr>
            <w:tcW w:w="4962" w:type="dxa"/>
          </w:tcPr>
          <w:p w:rsidR="00435D43" w:rsidRPr="00736748" w:rsidRDefault="00435D43" w:rsidP="00736748">
            <w:pPr>
              <w:spacing w:after="0" w:line="240" w:lineRule="auto"/>
              <w:rPr>
                <w:rFonts w:ascii="Times New Roman" w:hAnsi="Times New Roman" w:cs="Times New Roman"/>
                <w:sz w:val="20"/>
                <w:szCs w:val="20"/>
              </w:rPr>
            </w:pP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476"/>
        </w:trPr>
        <w:tc>
          <w:tcPr>
            <w:tcW w:w="675" w:type="dxa"/>
            <w:vMerge w:val="restart"/>
            <w:shd w:val="clear" w:color="auto" w:fill="auto"/>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23</w:t>
            </w: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1. Психологический настрой</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 xml:space="preserve">формулировки для психологического настроя </w:t>
            </w:r>
          </w:p>
        </w:tc>
        <w:tc>
          <w:tcPr>
            <w:tcW w:w="708" w:type="dxa"/>
            <w:vMerge w:val="restart"/>
          </w:tcPr>
          <w:p w:rsidR="00435D43" w:rsidRPr="00736748" w:rsidRDefault="00435D43" w:rsidP="00736748">
            <w:pPr>
              <w:spacing w:after="0" w:line="240" w:lineRule="auto"/>
              <w:jc w:val="center"/>
              <w:rPr>
                <w:rFonts w:ascii="Times New Roman" w:hAnsi="Times New Roman" w:cs="Times New Roman"/>
                <w:sz w:val="20"/>
                <w:szCs w:val="20"/>
              </w:rPr>
            </w:pPr>
            <w:r w:rsidRPr="00736748">
              <w:rPr>
                <w:rFonts w:ascii="Times New Roman" w:hAnsi="Times New Roman" w:cs="Times New Roman"/>
                <w:sz w:val="20"/>
                <w:szCs w:val="20"/>
              </w:rPr>
              <w:t>1</w:t>
            </w:r>
          </w:p>
        </w:tc>
      </w:tr>
      <w:tr w:rsidR="00435D43" w:rsidRPr="004A07DF"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 xml:space="preserve">2. </w:t>
            </w:r>
            <w:r w:rsidRPr="00736748">
              <w:rPr>
                <w:rFonts w:ascii="Times New Roman" w:eastAsia="Times New Roman" w:hAnsi="Times New Roman" w:cs="Times New Roman"/>
                <w:sz w:val="20"/>
                <w:szCs w:val="20"/>
                <w:lang w:val="ru-RU"/>
              </w:rPr>
              <w:t>Развитие эмоционально-волевой сферы и компонентов личности</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игры и упражнения направленные на развития волевой регуляции, эмоциональной сферы</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3. Развитие оперативной зрительной памяти</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тексты Федоренко</w:t>
            </w:r>
          </w:p>
          <w:p w:rsidR="00435D43" w:rsidRPr="00736748" w:rsidRDefault="00435D43" w:rsidP="00736748">
            <w:pPr>
              <w:spacing w:after="0" w:line="240" w:lineRule="auto"/>
              <w:rPr>
                <w:rFonts w:ascii="Times New Roman" w:hAnsi="Times New Roman" w:cs="Times New Roman"/>
                <w:sz w:val="20"/>
                <w:szCs w:val="20"/>
              </w:rPr>
            </w:pP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4. Тренировка зрительно-пространственного восприятия</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упр. «Найди границы слов»</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4A07DF"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5. Развитие мышления</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упр. «Составление связного текста из данных предложений»</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323"/>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6. Рефлексия занятия</w:t>
            </w:r>
          </w:p>
        </w:tc>
        <w:tc>
          <w:tcPr>
            <w:tcW w:w="4962" w:type="dxa"/>
          </w:tcPr>
          <w:p w:rsidR="00435D43" w:rsidRPr="00736748" w:rsidRDefault="00435D43" w:rsidP="00736748">
            <w:pPr>
              <w:spacing w:after="0" w:line="240" w:lineRule="auto"/>
              <w:rPr>
                <w:rFonts w:ascii="Times New Roman" w:hAnsi="Times New Roman" w:cs="Times New Roman"/>
                <w:sz w:val="20"/>
                <w:szCs w:val="20"/>
              </w:rPr>
            </w:pP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476"/>
        </w:trPr>
        <w:tc>
          <w:tcPr>
            <w:tcW w:w="675" w:type="dxa"/>
            <w:vMerge w:val="restart"/>
            <w:shd w:val="clear" w:color="auto" w:fill="auto"/>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24</w:t>
            </w: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1. Психологический настрой</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 xml:space="preserve">формулировки для психологического настроя </w:t>
            </w:r>
          </w:p>
        </w:tc>
        <w:tc>
          <w:tcPr>
            <w:tcW w:w="708" w:type="dxa"/>
            <w:vMerge w:val="restart"/>
          </w:tcPr>
          <w:p w:rsidR="00435D43" w:rsidRPr="00736748" w:rsidRDefault="00435D43" w:rsidP="00736748">
            <w:pPr>
              <w:spacing w:after="0" w:line="240" w:lineRule="auto"/>
              <w:jc w:val="center"/>
              <w:rPr>
                <w:rFonts w:ascii="Times New Roman" w:hAnsi="Times New Roman" w:cs="Times New Roman"/>
                <w:sz w:val="20"/>
                <w:szCs w:val="20"/>
              </w:rPr>
            </w:pPr>
            <w:r w:rsidRPr="00736748">
              <w:rPr>
                <w:rFonts w:ascii="Times New Roman" w:hAnsi="Times New Roman" w:cs="Times New Roman"/>
                <w:sz w:val="20"/>
                <w:szCs w:val="20"/>
              </w:rPr>
              <w:t>1</w:t>
            </w:r>
          </w:p>
        </w:tc>
      </w:tr>
      <w:tr w:rsidR="00435D43" w:rsidRPr="004A07DF"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 xml:space="preserve">2. </w:t>
            </w:r>
            <w:r w:rsidRPr="00736748">
              <w:rPr>
                <w:rFonts w:ascii="Times New Roman" w:eastAsia="Times New Roman" w:hAnsi="Times New Roman" w:cs="Times New Roman"/>
                <w:sz w:val="20"/>
                <w:szCs w:val="20"/>
                <w:lang w:val="ru-RU"/>
              </w:rPr>
              <w:t>Развитие эмоционально-волевой сферы и компонентов личности</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игры и упражнения направленные на развития волевой регуляции, эмоциональной сферы</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3. Развитие оперативной зрительной памяти</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тексты Федоренко</w:t>
            </w:r>
          </w:p>
          <w:p w:rsidR="00435D43" w:rsidRPr="00736748" w:rsidRDefault="00435D43" w:rsidP="00736748">
            <w:pPr>
              <w:spacing w:after="0" w:line="240" w:lineRule="auto"/>
              <w:rPr>
                <w:rFonts w:ascii="Times New Roman" w:hAnsi="Times New Roman" w:cs="Times New Roman"/>
                <w:sz w:val="20"/>
                <w:szCs w:val="20"/>
              </w:rPr>
            </w:pP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4A07DF"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4. Развитие мышления, внимания</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 xml:space="preserve">упр. «Выборочное выписывание из текста по заданию» </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311"/>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 xml:space="preserve">5. Развитие мышления </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Работа с уникубом</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476"/>
        </w:trPr>
        <w:tc>
          <w:tcPr>
            <w:tcW w:w="675" w:type="dxa"/>
            <w:vMerge w:val="restart"/>
            <w:shd w:val="clear" w:color="auto" w:fill="auto"/>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25</w:t>
            </w: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1. Психологический настрой</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 xml:space="preserve">формулировки для психологического настроя </w:t>
            </w:r>
          </w:p>
        </w:tc>
        <w:tc>
          <w:tcPr>
            <w:tcW w:w="708" w:type="dxa"/>
            <w:vMerge w:val="restart"/>
          </w:tcPr>
          <w:p w:rsidR="00435D43" w:rsidRPr="00736748" w:rsidRDefault="00435D43" w:rsidP="00736748">
            <w:pPr>
              <w:spacing w:after="0" w:line="240" w:lineRule="auto"/>
              <w:jc w:val="center"/>
              <w:rPr>
                <w:rFonts w:ascii="Times New Roman" w:hAnsi="Times New Roman" w:cs="Times New Roman"/>
                <w:sz w:val="20"/>
                <w:szCs w:val="20"/>
              </w:rPr>
            </w:pPr>
            <w:r w:rsidRPr="00736748">
              <w:rPr>
                <w:rFonts w:ascii="Times New Roman" w:hAnsi="Times New Roman" w:cs="Times New Roman"/>
                <w:sz w:val="20"/>
                <w:szCs w:val="20"/>
              </w:rPr>
              <w:t>1</w:t>
            </w:r>
          </w:p>
        </w:tc>
      </w:tr>
      <w:tr w:rsidR="00435D43" w:rsidRPr="004A07DF"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 xml:space="preserve">2. </w:t>
            </w:r>
            <w:r w:rsidRPr="00736748">
              <w:rPr>
                <w:rFonts w:ascii="Times New Roman" w:eastAsia="Times New Roman" w:hAnsi="Times New Roman" w:cs="Times New Roman"/>
                <w:sz w:val="20"/>
                <w:szCs w:val="20"/>
                <w:lang w:val="ru-RU"/>
              </w:rPr>
              <w:t>Развитие эмоционально-волевой сферы и компонентов личности</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игры и упражнения направленные на развития волевой регуляции, эмоциональной сферы</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3. Развитие оперативной зрительной памяти</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тексты Федоренко</w:t>
            </w:r>
          </w:p>
          <w:p w:rsidR="00435D43" w:rsidRPr="00736748" w:rsidRDefault="00435D43" w:rsidP="00736748">
            <w:pPr>
              <w:spacing w:after="0" w:line="240" w:lineRule="auto"/>
              <w:rPr>
                <w:rFonts w:ascii="Times New Roman" w:hAnsi="Times New Roman" w:cs="Times New Roman"/>
                <w:sz w:val="20"/>
                <w:szCs w:val="20"/>
              </w:rPr>
            </w:pP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4. Тренировка зрительно-пространственного восприятия</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упр. «Текст наоборот»</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4A07DF"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5. Развитие мышления</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 xml:space="preserve">упр. «Составление текста из неполных предложений» </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4A07DF"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6. Развитие воображения, связной речи</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 xml:space="preserve">упр. «Составление связного текста по опорным словам» </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476"/>
        </w:trPr>
        <w:tc>
          <w:tcPr>
            <w:tcW w:w="675" w:type="dxa"/>
            <w:vMerge w:val="restart"/>
            <w:shd w:val="clear" w:color="auto" w:fill="auto"/>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26</w:t>
            </w: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1. Психологический настрой</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 xml:space="preserve">формулировки для психологического настроя </w:t>
            </w:r>
          </w:p>
        </w:tc>
        <w:tc>
          <w:tcPr>
            <w:tcW w:w="708" w:type="dxa"/>
            <w:vMerge w:val="restart"/>
          </w:tcPr>
          <w:p w:rsidR="00435D43" w:rsidRPr="00736748" w:rsidRDefault="00435D43" w:rsidP="00736748">
            <w:pPr>
              <w:spacing w:after="0" w:line="240" w:lineRule="auto"/>
              <w:jc w:val="center"/>
              <w:rPr>
                <w:rFonts w:ascii="Times New Roman" w:hAnsi="Times New Roman" w:cs="Times New Roman"/>
                <w:sz w:val="20"/>
                <w:szCs w:val="20"/>
              </w:rPr>
            </w:pPr>
            <w:r w:rsidRPr="00736748">
              <w:rPr>
                <w:rFonts w:ascii="Times New Roman" w:hAnsi="Times New Roman" w:cs="Times New Roman"/>
                <w:sz w:val="20"/>
                <w:szCs w:val="20"/>
              </w:rPr>
              <w:t>1</w:t>
            </w:r>
          </w:p>
        </w:tc>
      </w:tr>
      <w:tr w:rsidR="00435D43" w:rsidRPr="004A07DF" w:rsidTr="001223A0">
        <w:trPr>
          <w:trHeight w:val="282"/>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 xml:space="preserve">2. </w:t>
            </w:r>
            <w:r w:rsidRPr="00736748">
              <w:rPr>
                <w:rFonts w:ascii="Times New Roman" w:eastAsia="Times New Roman" w:hAnsi="Times New Roman" w:cs="Times New Roman"/>
                <w:sz w:val="20"/>
                <w:szCs w:val="20"/>
                <w:lang w:val="ru-RU"/>
              </w:rPr>
              <w:t>Развитие эмоционально-волевой сферы и компонентов личности</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игры и упражнения направленные на развития волевой регуляции, эмоциональной сферы</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3. Развитие оперативной зрительной памяти</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тексты Федоренко</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4A07DF"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4. Развитие воображения, связной речи</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упр. «Составление связного текста по вопросам»</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219"/>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5. Психогимнастика</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Работа с кинестетическом</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277"/>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6. Рефлексия занятия</w:t>
            </w:r>
          </w:p>
        </w:tc>
        <w:tc>
          <w:tcPr>
            <w:tcW w:w="4962" w:type="dxa"/>
          </w:tcPr>
          <w:p w:rsidR="00435D43" w:rsidRPr="00736748" w:rsidRDefault="00435D43" w:rsidP="00736748">
            <w:pPr>
              <w:spacing w:after="0" w:line="240" w:lineRule="auto"/>
              <w:rPr>
                <w:rFonts w:ascii="Times New Roman" w:hAnsi="Times New Roman" w:cs="Times New Roman"/>
                <w:sz w:val="20"/>
                <w:szCs w:val="20"/>
              </w:rPr>
            </w:pP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476"/>
        </w:trPr>
        <w:tc>
          <w:tcPr>
            <w:tcW w:w="675" w:type="dxa"/>
            <w:vMerge w:val="restart"/>
            <w:shd w:val="clear" w:color="auto" w:fill="auto"/>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27</w:t>
            </w: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1.Психологический настрой</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 xml:space="preserve">формулировки для психологического настроя </w:t>
            </w:r>
          </w:p>
        </w:tc>
        <w:tc>
          <w:tcPr>
            <w:tcW w:w="708" w:type="dxa"/>
            <w:vMerge w:val="restart"/>
          </w:tcPr>
          <w:p w:rsidR="00435D43" w:rsidRPr="00736748" w:rsidRDefault="00435D43" w:rsidP="00736748">
            <w:pPr>
              <w:spacing w:after="0" w:line="240" w:lineRule="auto"/>
              <w:jc w:val="center"/>
              <w:rPr>
                <w:rFonts w:ascii="Times New Roman" w:hAnsi="Times New Roman" w:cs="Times New Roman"/>
                <w:sz w:val="20"/>
                <w:szCs w:val="20"/>
              </w:rPr>
            </w:pPr>
            <w:r w:rsidRPr="00736748">
              <w:rPr>
                <w:rFonts w:ascii="Times New Roman" w:hAnsi="Times New Roman" w:cs="Times New Roman"/>
                <w:sz w:val="20"/>
                <w:szCs w:val="20"/>
              </w:rPr>
              <w:t>1</w:t>
            </w:r>
          </w:p>
        </w:tc>
      </w:tr>
      <w:tr w:rsidR="00435D43" w:rsidRPr="004A07DF"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 xml:space="preserve">2. </w:t>
            </w:r>
            <w:r w:rsidRPr="00736748">
              <w:rPr>
                <w:rFonts w:ascii="Times New Roman" w:eastAsia="Times New Roman" w:hAnsi="Times New Roman" w:cs="Times New Roman"/>
                <w:sz w:val="20"/>
                <w:szCs w:val="20"/>
                <w:lang w:val="ru-RU"/>
              </w:rPr>
              <w:t>Развитие эмоционально-волевой сферы и компонентов личности</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игры и упражнения направленные на развития волевой регуляции, эмоциональной сферы</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3. Развитие оперативной зрительной памяти</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тексты Федоренко</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299"/>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4. Развитие мышления</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упр. «Слова-перевёртыши»</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5. Развитие мышления,</w:t>
            </w:r>
          </w:p>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пропедевтика понятия «имя существительное»</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упр. «Конструируем слова»</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287"/>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6. Рефлексия занятия</w:t>
            </w:r>
          </w:p>
        </w:tc>
        <w:tc>
          <w:tcPr>
            <w:tcW w:w="4962" w:type="dxa"/>
          </w:tcPr>
          <w:p w:rsidR="00435D43" w:rsidRPr="00736748" w:rsidRDefault="00435D43" w:rsidP="00736748">
            <w:pPr>
              <w:spacing w:after="0" w:line="240" w:lineRule="auto"/>
              <w:rPr>
                <w:rFonts w:ascii="Times New Roman" w:hAnsi="Times New Roman" w:cs="Times New Roman"/>
                <w:sz w:val="20"/>
                <w:szCs w:val="20"/>
              </w:rPr>
            </w:pP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476"/>
        </w:trPr>
        <w:tc>
          <w:tcPr>
            <w:tcW w:w="675" w:type="dxa"/>
            <w:vMerge w:val="restart"/>
            <w:shd w:val="clear" w:color="auto" w:fill="auto"/>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lastRenderedPageBreak/>
              <w:t>28</w:t>
            </w: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1. Психологический настрой</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 xml:space="preserve">формулировки для психологического настроя </w:t>
            </w:r>
          </w:p>
        </w:tc>
        <w:tc>
          <w:tcPr>
            <w:tcW w:w="708" w:type="dxa"/>
            <w:vMerge w:val="restart"/>
          </w:tcPr>
          <w:p w:rsidR="00435D43" w:rsidRPr="00736748" w:rsidRDefault="00435D43" w:rsidP="00736748">
            <w:pPr>
              <w:spacing w:after="0" w:line="240" w:lineRule="auto"/>
              <w:jc w:val="center"/>
              <w:rPr>
                <w:rFonts w:ascii="Times New Roman" w:hAnsi="Times New Roman" w:cs="Times New Roman"/>
                <w:sz w:val="20"/>
                <w:szCs w:val="20"/>
              </w:rPr>
            </w:pPr>
            <w:r w:rsidRPr="00736748">
              <w:rPr>
                <w:rFonts w:ascii="Times New Roman" w:hAnsi="Times New Roman" w:cs="Times New Roman"/>
                <w:sz w:val="20"/>
                <w:szCs w:val="20"/>
              </w:rPr>
              <w:t>1</w:t>
            </w:r>
          </w:p>
        </w:tc>
      </w:tr>
      <w:tr w:rsidR="00435D43" w:rsidRPr="004A07DF"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 xml:space="preserve">2. </w:t>
            </w:r>
            <w:r w:rsidRPr="00736748">
              <w:rPr>
                <w:rFonts w:ascii="Times New Roman" w:eastAsia="Times New Roman" w:hAnsi="Times New Roman" w:cs="Times New Roman"/>
                <w:sz w:val="20"/>
                <w:szCs w:val="20"/>
                <w:lang w:val="ru-RU"/>
              </w:rPr>
              <w:t>Развитие эмоционально-волевой сферы и компонентов личности</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игры и упражнения направленные на развития волевой регуляции, эмоциональной сферы</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3. Развитие оперативной зрительной памяти</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тексты Федоренко</w:t>
            </w:r>
          </w:p>
          <w:p w:rsidR="00435D43" w:rsidRPr="00736748" w:rsidRDefault="00435D43" w:rsidP="00736748">
            <w:pPr>
              <w:spacing w:after="0" w:line="240" w:lineRule="auto"/>
              <w:rPr>
                <w:rFonts w:ascii="Times New Roman" w:hAnsi="Times New Roman" w:cs="Times New Roman"/>
                <w:sz w:val="20"/>
                <w:szCs w:val="20"/>
              </w:rPr>
            </w:pP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4A07DF" w:rsidTr="001223A0">
        <w:trPr>
          <w:trHeight w:val="476"/>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4. Развитие мышления, внимания</w:t>
            </w:r>
          </w:p>
        </w:tc>
        <w:tc>
          <w:tcPr>
            <w:tcW w:w="4962" w:type="dxa"/>
          </w:tcPr>
          <w:p w:rsidR="00435D43" w:rsidRPr="00736748" w:rsidRDefault="00435D43" w:rsidP="00736748">
            <w:pPr>
              <w:spacing w:after="0" w:line="240" w:lineRule="auto"/>
              <w:rPr>
                <w:rFonts w:ascii="Times New Roman" w:hAnsi="Times New Roman" w:cs="Times New Roman"/>
                <w:sz w:val="20"/>
                <w:szCs w:val="20"/>
                <w:lang w:val="ru-RU"/>
              </w:rPr>
            </w:pPr>
            <w:r w:rsidRPr="00736748">
              <w:rPr>
                <w:rFonts w:ascii="Times New Roman" w:hAnsi="Times New Roman" w:cs="Times New Roman"/>
                <w:sz w:val="20"/>
                <w:szCs w:val="20"/>
                <w:lang w:val="ru-RU"/>
              </w:rPr>
              <w:t>упр. «Подбери пару» (слова, которые отличаются одной буквой)</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lang w:val="ru-RU"/>
              </w:rPr>
            </w:pPr>
          </w:p>
        </w:tc>
      </w:tr>
      <w:tr w:rsidR="00435D43" w:rsidRPr="00736748" w:rsidTr="001223A0">
        <w:trPr>
          <w:trHeight w:val="303"/>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lang w:val="ru-RU"/>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 xml:space="preserve">5. Развитие мышления, </w:t>
            </w:r>
          </w:p>
        </w:tc>
        <w:tc>
          <w:tcPr>
            <w:tcW w:w="4962"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упр. «Найди лишнее слово»</w:t>
            </w: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279"/>
        </w:trPr>
        <w:tc>
          <w:tcPr>
            <w:tcW w:w="675" w:type="dxa"/>
            <w:vMerge/>
            <w:shd w:val="clear" w:color="auto" w:fill="auto"/>
          </w:tcPr>
          <w:p w:rsidR="00435D43" w:rsidRPr="00736748" w:rsidRDefault="00435D43" w:rsidP="00736748">
            <w:pPr>
              <w:spacing w:after="0" w:line="240" w:lineRule="auto"/>
              <w:rPr>
                <w:rFonts w:ascii="Times New Roman" w:hAnsi="Times New Roman" w:cs="Times New Roman"/>
                <w:sz w:val="20"/>
                <w:szCs w:val="20"/>
              </w:rPr>
            </w:pPr>
          </w:p>
        </w:tc>
        <w:tc>
          <w:tcPr>
            <w:tcW w:w="2835" w:type="dxa"/>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6. Рефлексия занятия</w:t>
            </w:r>
          </w:p>
        </w:tc>
        <w:tc>
          <w:tcPr>
            <w:tcW w:w="4962" w:type="dxa"/>
          </w:tcPr>
          <w:p w:rsidR="00435D43" w:rsidRPr="00736748" w:rsidRDefault="00435D43" w:rsidP="00736748">
            <w:pPr>
              <w:spacing w:after="0" w:line="240" w:lineRule="auto"/>
              <w:rPr>
                <w:rFonts w:ascii="Times New Roman" w:hAnsi="Times New Roman" w:cs="Times New Roman"/>
                <w:sz w:val="20"/>
                <w:szCs w:val="20"/>
              </w:rPr>
            </w:pPr>
          </w:p>
        </w:tc>
        <w:tc>
          <w:tcPr>
            <w:tcW w:w="708" w:type="dxa"/>
            <w:vMerge/>
          </w:tcPr>
          <w:p w:rsidR="00435D43" w:rsidRPr="00736748" w:rsidRDefault="00435D43" w:rsidP="00736748">
            <w:pPr>
              <w:spacing w:after="0" w:line="240" w:lineRule="auto"/>
              <w:jc w:val="center"/>
              <w:rPr>
                <w:rFonts w:ascii="Times New Roman" w:hAnsi="Times New Roman" w:cs="Times New Roman"/>
                <w:sz w:val="20"/>
                <w:szCs w:val="20"/>
              </w:rPr>
            </w:pPr>
          </w:p>
        </w:tc>
      </w:tr>
      <w:tr w:rsidR="00435D43" w:rsidRPr="00736748" w:rsidTr="001223A0">
        <w:trPr>
          <w:trHeight w:val="708"/>
        </w:trPr>
        <w:tc>
          <w:tcPr>
            <w:tcW w:w="675" w:type="dxa"/>
            <w:shd w:val="clear" w:color="auto" w:fill="auto"/>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29</w:t>
            </w:r>
          </w:p>
        </w:tc>
        <w:tc>
          <w:tcPr>
            <w:tcW w:w="2835" w:type="dxa"/>
          </w:tcPr>
          <w:p w:rsidR="00435D43" w:rsidRPr="00736748" w:rsidRDefault="00435D43" w:rsidP="00736748">
            <w:pPr>
              <w:tabs>
                <w:tab w:val="left" w:pos="1134"/>
              </w:tabs>
              <w:spacing w:after="0" w:line="240" w:lineRule="auto"/>
              <w:jc w:val="both"/>
              <w:rPr>
                <w:rFonts w:ascii="Times New Roman" w:eastAsia="Times New Roman" w:hAnsi="Times New Roman" w:cs="Times New Roman"/>
                <w:sz w:val="20"/>
                <w:szCs w:val="20"/>
              </w:rPr>
            </w:pPr>
            <w:r w:rsidRPr="00736748">
              <w:rPr>
                <w:rFonts w:ascii="Times New Roman" w:eastAsia="Times New Roman" w:hAnsi="Times New Roman" w:cs="Times New Roman"/>
                <w:sz w:val="20"/>
                <w:szCs w:val="20"/>
              </w:rPr>
              <w:t>Диагностическое изучение ребенка</w:t>
            </w:r>
          </w:p>
        </w:tc>
        <w:tc>
          <w:tcPr>
            <w:tcW w:w="4962" w:type="dxa"/>
          </w:tcPr>
          <w:p w:rsidR="00435D43" w:rsidRPr="00736748" w:rsidRDefault="00435D43" w:rsidP="00736748">
            <w:pPr>
              <w:spacing w:after="0" w:line="240" w:lineRule="auto"/>
              <w:jc w:val="both"/>
              <w:rPr>
                <w:rFonts w:ascii="Times New Roman" w:eastAsia="Times New Roman" w:hAnsi="Times New Roman" w:cs="Times New Roman"/>
                <w:sz w:val="20"/>
                <w:szCs w:val="20"/>
                <w:lang w:val="ru-RU"/>
              </w:rPr>
            </w:pPr>
            <w:r w:rsidRPr="00736748">
              <w:rPr>
                <w:rFonts w:ascii="Times New Roman" w:eastAsia="Times New Roman" w:hAnsi="Times New Roman" w:cs="Times New Roman"/>
                <w:sz w:val="20"/>
                <w:szCs w:val="20"/>
                <w:lang w:val="ru-RU"/>
              </w:rPr>
              <w:t>Диагностика познавательной сферы ребенка, определение продуктивности и произвольности внимания, памяти.</w:t>
            </w:r>
          </w:p>
        </w:tc>
        <w:tc>
          <w:tcPr>
            <w:tcW w:w="708" w:type="dxa"/>
          </w:tcPr>
          <w:p w:rsidR="00435D43" w:rsidRPr="00736748" w:rsidRDefault="00435D43" w:rsidP="00736748">
            <w:pPr>
              <w:spacing w:after="0" w:line="240" w:lineRule="auto"/>
              <w:jc w:val="center"/>
              <w:rPr>
                <w:rFonts w:ascii="Times New Roman" w:hAnsi="Times New Roman" w:cs="Times New Roman"/>
                <w:sz w:val="20"/>
                <w:szCs w:val="20"/>
              </w:rPr>
            </w:pPr>
            <w:r w:rsidRPr="00736748">
              <w:rPr>
                <w:rFonts w:ascii="Times New Roman" w:hAnsi="Times New Roman" w:cs="Times New Roman"/>
                <w:sz w:val="20"/>
                <w:szCs w:val="20"/>
              </w:rPr>
              <w:t>1</w:t>
            </w:r>
          </w:p>
        </w:tc>
      </w:tr>
      <w:tr w:rsidR="00435D43" w:rsidRPr="00736748" w:rsidTr="001223A0">
        <w:trPr>
          <w:trHeight w:val="564"/>
        </w:trPr>
        <w:tc>
          <w:tcPr>
            <w:tcW w:w="675" w:type="dxa"/>
            <w:shd w:val="clear" w:color="auto" w:fill="auto"/>
          </w:tcPr>
          <w:p w:rsidR="00435D43" w:rsidRPr="00736748" w:rsidRDefault="00435D43" w:rsidP="00736748">
            <w:pPr>
              <w:spacing w:after="0" w:line="240" w:lineRule="auto"/>
              <w:rPr>
                <w:rFonts w:ascii="Times New Roman" w:hAnsi="Times New Roman" w:cs="Times New Roman"/>
                <w:sz w:val="20"/>
                <w:szCs w:val="20"/>
              </w:rPr>
            </w:pPr>
            <w:r w:rsidRPr="00736748">
              <w:rPr>
                <w:rFonts w:ascii="Times New Roman" w:hAnsi="Times New Roman" w:cs="Times New Roman"/>
                <w:sz w:val="20"/>
                <w:szCs w:val="20"/>
              </w:rPr>
              <w:t>30</w:t>
            </w:r>
          </w:p>
        </w:tc>
        <w:tc>
          <w:tcPr>
            <w:tcW w:w="2835" w:type="dxa"/>
          </w:tcPr>
          <w:p w:rsidR="00435D43" w:rsidRPr="00736748" w:rsidRDefault="00435D43" w:rsidP="00736748">
            <w:pPr>
              <w:tabs>
                <w:tab w:val="left" w:pos="1134"/>
              </w:tabs>
              <w:spacing w:after="0" w:line="240" w:lineRule="auto"/>
              <w:jc w:val="both"/>
              <w:rPr>
                <w:rFonts w:ascii="Times New Roman" w:eastAsia="Times New Roman" w:hAnsi="Times New Roman" w:cs="Times New Roman"/>
                <w:sz w:val="20"/>
                <w:szCs w:val="20"/>
              </w:rPr>
            </w:pPr>
            <w:r w:rsidRPr="00736748">
              <w:rPr>
                <w:rFonts w:ascii="Times New Roman" w:eastAsia="Times New Roman" w:hAnsi="Times New Roman" w:cs="Times New Roman"/>
                <w:sz w:val="20"/>
                <w:szCs w:val="20"/>
              </w:rPr>
              <w:t>Диагностическое изучение ребенка</w:t>
            </w:r>
          </w:p>
        </w:tc>
        <w:tc>
          <w:tcPr>
            <w:tcW w:w="4962" w:type="dxa"/>
          </w:tcPr>
          <w:p w:rsidR="00435D43" w:rsidRPr="00736748" w:rsidRDefault="00435D43" w:rsidP="00736748">
            <w:pPr>
              <w:spacing w:after="0" w:line="240" w:lineRule="auto"/>
              <w:jc w:val="both"/>
              <w:rPr>
                <w:rFonts w:ascii="Times New Roman" w:hAnsi="Times New Roman" w:cs="Times New Roman"/>
                <w:sz w:val="20"/>
                <w:szCs w:val="20"/>
              </w:rPr>
            </w:pPr>
            <w:r w:rsidRPr="00736748">
              <w:rPr>
                <w:rFonts w:ascii="Times New Roman" w:eastAsia="Times New Roman" w:hAnsi="Times New Roman" w:cs="Times New Roman"/>
                <w:sz w:val="20"/>
                <w:szCs w:val="20"/>
              </w:rPr>
              <w:t>Изучение эмоционально-</w:t>
            </w:r>
          </w:p>
          <w:p w:rsidR="00435D43" w:rsidRPr="00736748" w:rsidRDefault="00435D43" w:rsidP="00736748">
            <w:pPr>
              <w:tabs>
                <w:tab w:val="left" w:pos="1134"/>
              </w:tabs>
              <w:spacing w:after="0" w:line="240" w:lineRule="auto"/>
              <w:jc w:val="both"/>
              <w:rPr>
                <w:rFonts w:ascii="Times New Roman" w:eastAsia="Times New Roman" w:hAnsi="Times New Roman" w:cs="Times New Roman"/>
                <w:sz w:val="20"/>
                <w:szCs w:val="20"/>
              </w:rPr>
            </w:pPr>
            <w:r w:rsidRPr="00736748">
              <w:rPr>
                <w:rFonts w:ascii="Times New Roman" w:eastAsia="Times New Roman" w:hAnsi="Times New Roman" w:cs="Times New Roman"/>
                <w:sz w:val="20"/>
                <w:szCs w:val="20"/>
              </w:rPr>
              <w:t>волевой сферы.</w:t>
            </w:r>
          </w:p>
        </w:tc>
        <w:tc>
          <w:tcPr>
            <w:tcW w:w="708" w:type="dxa"/>
          </w:tcPr>
          <w:p w:rsidR="00435D43" w:rsidRPr="00736748" w:rsidRDefault="00435D43" w:rsidP="00736748">
            <w:pPr>
              <w:spacing w:after="0" w:line="240" w:lineRule="auto"/>
              <w:jc w:val="center"/>
              <w:rPr>
                <w:rFonts w:ascii="Times New Roman" w:hAnsi="Times New Roman" w:cs="Times New Roman"/>
                <w:sz w:val="20"/>
                <w:szCs w:val="20"/>
              </w:rPr>
            </w:pPr>
            <w:r w:rsidRPr="00736748">
              <w:rPr>
                <w:rFonts w:ascii="Times New Roman" w:hAnsi="Times New Roman" w:cs="Times New Roman"/>
                <w:sz w:val="20"/>
                <w:szCs w:val="20"/>
              </w:rPr>
              <w:t>1</w:t>
            </w:r>
          </w:p>
        </w:tc>
      </w:tr>
    </w:tbl>
    <w:p w:rsidR="00435D43" w:rsidRPr="00736748" w:rsidRDefault="00435D43" w:rsidP="00736748">
      <w:pPr>
        <w:spacing w:after="0" w:line="240" w:lineRule="auto"/>
        <w:jc w:val="both"/>
        <w:rPr>
          <w:rFonts w:ascii="Times New Roman" w:eastAsia="Times New Roman" w:hAnsi="Times New Roman" w:cs="Times New Roman"/>
          <w:b/>
          <w:bCs/>
          <w:sz w:val="24"/>
          <w:szCs w:val="24"/>
        </w:rPr>
      </w:pPr>
    </w:p>
    <w:p w:rsidR="00F25B79" w:rsidRPr="00736748" w:rsidRDefault="00F25B79" w:rsidP="00736748">
      <w:pPr>
        <w:spacing w:after="0" w:line="240" w:lineRule="auto"/>
        <w:jc w:val="both"/>
        <w:rPr>
          <w:rFonts w:ascii="Times New Roman" w:hAnsi="Times New Roman" w:cs="Times New Roman"/>
          <w:sz w:val="24"/>
          <w:szCs w:val="24"/>
          <w:lang w:val="ru-RU"/>
        </w:rPr>
      </w:pPr>
    </w:p>
    <w:p w:rsidR="00736748" w:rsidRDefault="00736748" w:rsidP="00736748">
      <w:pPr>
        <w:spacing w:line="240" w:lineRule="auto"/>
        <w:jc w:val="right"/>
        <w:rPr>
          <w:rFonts w:ascii="Times New Roman" w:hAnsi="Times New Roman" w:cs="Times New Roman"/>
          <w:b/>
          <w:sz w:val="24"/>
          <w:szCs w:val="24"/>
          <w:lang w:val="ru-RU"/>
        </w:rPr>
      </w:pPr>
    </w:p>
    <w:p w:rsidR="00736748" w:rsidRDefault="00736748" w:rsidP="00736748">
      <w:pPr>
        <w:spacing w:line="240" w:lineRule="auto"/>
        <w:jc w:val="right"/>
        <w:rPr>
          <w:rFonts w:ascii="Times New Roman" w:hAnsi="Times New Roman" w:cs="Times New Roman"/>
          <w:b/>
          <w:sz w:val="24"/>
          <w:szCs w:val="24"/>
          <w:lang w:val="ru-RU"/>
        </w:rPr>
      </w:pPr>
    </w:p>
    <w:p w:rsidR="00736748" w:rsidRDefault="00736748" w:rsidP="00736748">
      <w:pPr>
        <w:spacing w:line="240" w:lineRule="auto"/>
        <w:jc w:val="right"/>
        <w:rPr>
          <w:rFonts w:ascii="Times New Roman" w:hAnsi="Times New Roman" w:cs="Times New Roman"/>
          <w:b/>
          <w:sz w:val="24"/>
          <w:szCs w:val="24"/>
          <w:lang w:val="ru-RU"/>
        </w:rPr>
      </w:pPr>
    </w:p>
    <w:p w:rsidR="00542BDE" w:rsidRDefault="00542BDE" w:rsidP="00736748">
      <w:pPr>
        <w:spacing w:line="240" w:lineRule="auto"/>
        <w:jc w:val="right"/>
        <w:rPr>
          <w:rFonts w:ascii="Times New Roman" w:hAnsi="Times New Roman" w:cs="Times New Roman"/>
          <w:b/>
          <w:sz w:val="24"/>
          <w:szCs w:val="24"/>
          <w:lang w:val="ru-RU"/>
        </w:rPr>
      </w:pPr>
    </w:p>
    <w:p w:rsidR="00736748" w:rsidRDefault="00736748" w:rsidP="00736748">
      <w:pPr>
        <w:spacing w:line="240" w:lineRule="auto"/>
        <w:jc w:val="right"/>
        <w:rPr>
          <w:rFonts w:ascii="Times New Roman" w:hAnsi="Times New Roman" w:cs="Times New Roman"/>
          <w:b/>
          <w:sz w:val="24"/>
          <w:szCs w:val="24"/>
          <w:lang w:val="ru-RU"/>
        </w:rPr>
      </w:pPr>
    </w:p>
    <w:p w:rsidR="009728E8" w:rsidRPr="00736748" w:rsidRDefault="009728E8" w:rsidP="00736748">
      <w:pPr>
        <w:spacing w:line="240" w:lineRule="auto"/>
        <w:jc w:val="right"/>
        <w:rPr>
          <w:rFonts w:ascii="Times New Roman" w:hAnsi="Times New Roman" w:cs="Times New Roman"/>
          <w:sz w:val="24"/>
          <w:szCs w:val="24"/>
          <w:lang w:val="ru-RU"/>
        </w:rPr>
      </w:pPr>
      <w:r w:rsidRPr="00736748">
        <w:rPr>
          <w:rFonts w:ascii="Times New Roman" w:hAnsi="Times New Roman" w:cs="Times New Roman"/>
          <w:b/>
          <w:sz w:val="24"/>
          <w:szCs w:val="24"/>
          <w:lang w:val="ru-RU"/>
        </w:rPr>
        <w:t>П</w:t>
      </w:r>
      <w:r w:rsidR="00542BDE">
        <w:rPr>
          <w:rFonts w:ascii="Times New Roman" w:hAnsi="Times New Roman" w:cs="Times New Roman"/>
          <w:b/>
          <w:sz w:val="24"/>
          <w:szCs w:val="24"/>
          <w:lang w:val="ru-RU"/>
        </w:rPr>
        <w:t>РИЛОЖЕНИЕ</w:t>
      </w:r>
      <w:r w:rsidRPr="00736748">
        <w:rPr>
          <w:rFonts w:ascii="Times New Roman" w:hAnsi="Times New Roman" w:cs="Times New Roman"/>
          <w:b/>
          <w:sz w:val="24"/>
          <w:szCs w:val="24"/>
          <w:lang w:val="ru-RU"/>
        </w:rPr>
        <w:t xml:space="preserve"> 2</w:t>
      </w:r>
    </w:p>
    <w:p w:rsidR="009404F8" w:rsidRPr="00736748" w:rsidRDefault="009728E8" w:rsidP="00736748">
      <w:pPr>
        <w:spacing w:line="240" w:lineRule="auto"/>
        <w:jc w:val="center"/>
        <w:rPr>
          <w:rFonts w:ascii="Times New Roman" w:hAnsi="Times New Roman" w:cs="Times New Roman"/>
          <w:b/>
          <w:sz w:val="24"/>
          <w:szCs w:val="24"/>
          <w:lang w:val="ru-RU"/>
        </w:rPr>
      </w:pPr>
      <w:r w:rsidRPr="00736748">
        <w:rPr>
          <w:rFonts w:ascii="Times New Roman" w:hAnsi="Times New Roman" w:cs="Times New Roman"/>
          <w:b/>
          <w:sz w:val="24"/>
          <w:szCs w:val="24"/>
          <w:lang w:val="ru-RU"/>
        </w:rPr>
        <w:t>Р</w:t>
      </w:r>
      <w:r w:rsidR="00542BDE">
        <w:rPr>
          <w:rFonts w:ascii="Times New Roman" w:hAnsi="Times New Roman" w:cs="Times New Roman"/>
          <w:b/>
          <w:sz w:val="24"/>
          <w:szCs w:val="24"/>
          <w:lang w:val="ru-RU"/>
        </w:rPr>
        <w:t>АБОЧАЯ ПРОГРАММА</w:t>
      </w:r>
    </w:p>
    <w:p w:rsidR="009728E8" w:rsidRPr="00736748" w:rsidRDefault="009728E8" w:rsidP="00736748">
      <w:pPr>
        <w:spacing w:after="0" w:line="240" w:lineRule="auto"/>
        <w:jc w:val="center"/>
        <w:rPr>
          <w:rFonts w:ascii="Times New Roman" w:hAnsi="Times New Roman" w:cs="Times New Roman"/>
          <w:b/>
          <w:sz w:val="24"/>
          <w:szCs w:val="24"/>
          <w:lang w:val="ru-RU"/>
        </w:rPr>
      </w:pPr>
      <w:r w:rsidRPr="00736748">
        <w:rPr>
          <w:rFonts w:ascii="Times New Roman" w:hAnsi="Times New Roman" w:cs="Times New Roman"/>
          <w:b/>
          <w:bCs/>
          <w:sz w:val="24"/>
          <w:szCs w:val="24"/>
          <w:lang w:val="ru-RU"/>
        </w:rPr>
        <w:t>Коррекционный курс «Коррекция нарушений устной и письменной речи»</w:t>
      </w:r>
    </w:p>
    <w:p w:rsidR="009728E8" w:rsidRPr="00736748" w:rsidRDefault="009728E8" w:rsidP="00736748">
      <w:pPr>
        <w:spacing w:after="0" w:line="240" w:lineRule="auto"/>
        <w:jc w:val="center"/>
        <w:rPr>
          <w:rFonts w:ascii="Times New Roman" w:hAnsi="Times New Roman" w:cs="Times New Roman"/>
          <w:b/>
          <w:bCs/>
          <w:sz w:val="24"/>
          <w:szCs w:val="24"/>
          <w:lang w:val="ru-RU"/>
        </w:rPr>
      </w:pPr>
    </w:p>
    <w:p w:rsidR="009728E8" w:rsidRDefault="009728E8" w:rsidP="00736748">
      <w:pPr>
        <w:spacing w:after="0" w:line="240" w:lineRule="auto"/>
        <w:jc w:val="center"/>
        <w:rPr>
          <w:rFonts w:ascii="Times New Roman" w:hAnsi="Times New Roman" w:cs="Times New Roman"/>
          <w:b/>
          <w:bCs/>
          <w:sz w:val="24"/>
          <w:szCs w:val="24"/>
          <w:lang w:val="ru-RU"/>
        </w:rPr>
      </w:pPr>
      <w:r w:rsidRPr="00736748">
        <w:rPr>
          <w:rFonts w:ascii="Times New Roman" w:hAnsi="Times New Roman" w:cs="Times New Roman"/>
          <w:b/>
          <w:bCs/>
          <w:sz w:val="24"/>
          <w:szCs w:val="24"/>
          <w:lang w:val="ru-RU"/>
        </w:rPr>
        <w:t>Пояснительная записка</w:t>
      </w:r>
    </w:p>
    <w:p w:rsidR="00542BDE" w:rsidRPr="00736748" w:rsidRDefault="00542BDE" w:rsidP="00736748">
      <w:pPr>
        <w:spacing w:after="0" w:line="240" w:lineRule="auto"/>
        <w:jc w:val="center"/>
        <w:rPr>
          <w:rFonts w:ascii="Times New Roman" w:hAnsi="Times New Roman" w:cs="Times New Roman"/>
          <w:sz w:val="24"/>
          <w:szCs w:val="24"/>
          <w:lang w:val="ru-RU"/>
        </w:rPr>
      </w:pPr>
    </w:p>
    <w:p w:rsidR="009728E8" w:rsidRPr="00736748" w:rsidRDefault="009728E8" w:rsidP="00736748">
      <w:pPr>
        <w:spacing w:after="0" w:line="240" w:lineRule="auto"/>
        <w:rPr>
          <w:rFonts w:ascii="Times New Roman" w:hAnsi="Times New Roman" w:cs="Times New Roman"/>
          <w:sz w:val="24"/>
          <w:szCs w:val="24"/>
          <w:lang w:val="ru-RU"/>
        </w:rPr>
      </w:pPr>
      <w:r w:rsidRPr="00736748">
        <w:rPr>
          <w:rFonts w:ascii="Times New Roman" w:hAnsi="Times New Roman" w:cs="Times New Roman"/>
          <w:b/>
          <w:bCs/>
          <w:sz w:val="24"/>
          <w:szCs w:val="24"/>
          <w:lang w:val="ru-RU"/>
        </w:rPr>
        <w:t xml:space="preserve">Цель курса: </w:t>
      </w:r>
      <w:r w:rsidRPr="00736748">
        <w:rPr>
          <w:rFonts w:ascii="Times New Roman" w:hAnsi="Times New Roman" w:cs="Times New Roman"/>
          <w:sz w:val="24"/>
          <w:szCs w:val="24"/>
          <w:lang w:val="ru-RU"/>
        </w:rPr>
        <w:t>коррекция нарушений устной и письменной речи, восполнение пробелов взнаниях у обучающихся 1- 4 классов.</w:t>
      </w:r>
    </w:p>
    <w:p w:rsidR="009728E8" w:rsidRPr="00736748" w:rsidRDefault="009728E8" w:rsidP="00736748">
      <w:pPr>
        <w:spacing w:after="0" w:line="240" w:lineRule="auto"/>
        <w:rPr>
          <w:rFonts w:ascii="Times New Roman" w:hAnsi="Times New Roman" w:cs="Times New Roman"/>
          <w:sz w:val="24"/>
          <w:szCs w:val="24"/>
          <w:lang w:val="ru-RU"/>
        </w:rPr>
      </w:pPr>
      <w:r w:rsidRPr="00736748">
        <w:rPr>
          <w:rFonts w:ascii="Times New Roman" w:hAnsi="Times New Roman" w:cs="Times New Roman"/>
          <w:b/>
          <w:bCs/>
          <w:sz w:val="24"/>
          <w:szCs w:val="24"/>
          <w:lang w:val="ru-RU"/>
        </w:rPr>
        <w:t>Задачи:</w:t>
      </w:r>
    </w:p>
    <w:p w:rsidR="009728E8" w:rsidRPr="00736748" w:rsidRDefault="009728E8" w:rsidP="00736748">
      <w:pPr>
        <w:spacing w:after="0" w:line="240" w:lineRule="auto"/>
        <w:rPr>
          <w:rFonts w:ascii="Times New Roman" w:hAnsi="Times New Roman" w:cs="Times New Roman"/>
          <w:sz w:val="24"/>
          <w:szCs w:val="24"/>
          <w:lang w:val="ru-RU"/>
        </w:rPr>
      </w:pPr>
      <w:r w:rsidRPr="00736748">
        <w:rPr>
          <w:rFonts w:ascii="Times New Roman" w:hAnsi="Times New Roman" w:cs="Times New Roman"/>
          <w:b/>
          <w:bCs/>
          <w:sz w:val="24"/>
          <w:szCs w:val="24"/>
          <w:lang w:val="ru-RU"/>
        </w:rPr>
        <w:t>Образовательные:</w:t>
      </w:r>
    </w:p>
    <w:p w:rsidR="009728E8" w:rsidRPr="00736748" w:rsidRDefault="009728E8" w:rsidP="00736748">
      <w:pPr>
        <w:tabs>
          <w:tab w:val="left" w:pos="708"/>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1.Уточнение представлений о звуковом составе слова; совершенствование навыков анализа и синтеза звуко-слогового состава слова.</w:t>
      </w:r>
    </w:p>
    <w:p w:rsidR="009728E8" w:rsidRPr="00736748" w:rsidRDefault="009728E8" w:rsidP="00736748">
      <w:pPr>
        <w:tabs>
          <w:tab w:val="left" w:pos="708"/>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 xml:space="preserve">2.Закрепление навыков дифференциации парных согласных и фонем, имеющих акустико - артикуляционное сходство. </w:t>
      </w:r>
    </w:p>
    <w:p w:rsidR="009728E8" w:rsidRPr="00736748" w:rsidRDefault="009728E8" w:rsidP="00736748">
      <w:pPr>
        <w:tabs>
          <w:tab w:val="left" w:pos="700"/>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Активизация словарного запаса путём уточнения значений имеющихся в запасе у детей</w:t>
      </w:r>
    </w:p>
    <w:p w:rsidR="009728E8" w:rsidRPr="00736748" w:rsidRDefault="009728E8" w:rsidP="00736748">
      <w:pPr>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слов.</w:t>
      </w:r>
    </w:p>
    <w:p w:rsidR="009728E8" w:rsidRPr="00736748" w:rsidRDefault="009728E8" w:rsidP="00736748">
      <w:pPr>
        <w:tabs>
          <w:tab w:val="left" w:pos="708"/>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3.Обогащение словарного запаса путём введения слов-терминов, за счёт развития у детей умения активно пользоваться различными способами словообразования.</w:t>
      </w:r>
    </w:p>
    <w:p w:rsidR="009728E8" w:rsidRPr="00736748" w:rsidRDefault="009728E8" w:rsidP="00736748">
      <w:pPr>
        <w:tabs>
          <w:tab w:val="left" w:pos="708"/>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4.Обучение нахождению слов, обозначающие предмет (имя существительное), действие предмета (глагол), признак предмета (имя прилагательное).</w:t>
      </w:r>
    </w:p>
    <w:p w:rsidR="009728E8" w:rsidRPr="00736748" w:rsidRDefault="009728E8" w:rsidP="00736748">
      <w:pPr>
        <w:spacing w:after="0" w:line="240" w:lineRule="auto"/>
        <w:jc w:val="both"/>
        <w:rPr>
          <w:rFonts w:ascii="Times New Roman" w:hAnsi="Times New Roman" w:cs="Times New Roman"/>
          <w:sz w:val="24"/>
          <w:szCs w:val="24"/>
          <w:lang w:val="ru-RU"/>
        </w:rPr>
      </w:pPr>
      <w:r w:rsidRPr="00736748">
        <w:rPr>
          <w:rFonts w:ascii="Times New Roman" w:hAnsi="Times New Roman" w:cs="Times New Roman"/>
          <w:b/>
          <w:bCs/>
          <w:sz w:val="24"/>
          <w:szCs w:val="24"/>
          <w:lang w:val="ru-RU"/>
        </w:rPr>
        <w:t>Коррекционные:</w:t>
      </w:r>
    </w:p>
    <w:p w:rsidR="009728E8" w:rsidRPr="00736748" w:rsidRDefault="009728E8" w:rsidP="00736748">
      <w:pPr>
        <w:tabs>
          <w:tab w:val="left" w:pos="708"/>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1.Уточнение артикуляции правильно произносимых звуков, постановка и автоматизация дефектно произносимых звуков.</w:t>
      </w:r>
    </w:p>
    <w:p w:rsidR="009728E8" w:rsidRPr="00736748" w:rsidRDefault="009728E8" w:rsidP="00736748">
      <w:pPr>
        <w:tabs>
          <w:tab w:val="left" w:pos="700"/>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2.Развитие и совершенствование грамматического оформления речи путём овладения детьми словосочетаниями, связью слов в предложении.</w:t>
      </w:r>
    </w:p>
    <w:p w:rsidR="009728E8" w:rsidRPr="00736748" w:rsidRDefault="009728E8" w:rsidP="00736748">
      <w:pPr>
        <w:tabs>
          <w:tab w:val="left" w:pos="708"/>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lastRenderedPageBreak/>
        <w:t>3.Развитие навыков построения связного высказывания.</w:t>
      </w:r>
    </w:p>
    <w:p w:rsidR="009728E8" w:rsidRPr="00736748" w:rsidRDefault="00A938E8" w:rsidP="00736748">
      <w:pPr>
        <w:tabs>
          <w:tab w:val="left" w:pos="708"/>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4.</w:t>
      </w:r>
      <w:r w:rsidR="009728E8" w:rsidRPr="00736748">
        <w:rPr>
          <w:rFonts w:ascii="Times New Roman" w:hAnsi="Times New Roman" w:cs="Times New Roman"/>
          <w:sz w:val="24"/>
          <w:szCs w:val="24"/>
          <w:lang w:val="ru-RU"/>
        </w:rPr>
        <w:t>Формирование психологической базы речи.</w:t>
      </w:r>
    </w:p>
    <w:p w:rsidR="009728E8" w:rsidRPr="00736748" w:rsidRDefault="00A938E8" w:rsidP="00736748">
      <w:pPr>
        <w:tabs>
          <w:tab w:val="left" w:pos="708"/>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5.</w:t>
      </w:r>
      <w:r w:rsidR="009728E8" w:rsidRPr="00736748">
        <w:rPr>
          <w:rFonts w:ascii="Times New Roman" w:hAnsi="Times New Roman" w:cs="Times New Roman"/>
          <w:sz w:val="24"/>
          <w:szCs w:val="24"/>
          <w:lang w:val="ru-RU"/>
        </w:rPr>
        <w:t xml:space="preserve">Формирование регулирующей учебной деятельности: </w:t>
      </w:r>
    </w:p>
    <w:p w:rsidR="009728E8" w:rsidRPr="00736748" w:rsidRDefault="009728E8" w:rsidP="00736748">
      <w:pPr>
        <w:spacing w:after="0" w:line="240" w:lineRule="auto"/>
        <w:jc w:val="both"/>
        <w:rPr>
          <w:rFonts w:ascii="Times New Roman" w:hAnsi="Times New Roman" w:cs="Times New Roman"/>
          <w:sz w:val="24"/>
          <w:szCs w:val="24"/>
          <w:lang w:val="ru-RU"/>
        </w:rPr>
      </w:pPr>
      <w:r w:rsidRPr="00736748">
        <w:rPr>
          <w:rFonts w:ascii="Times New Roman" w:hAnsi="Times New Roman" w:cs="Times New Roman"/>
          <w:b/>
          <w:bCs/>
          <w:sz w:val="24"/>
          <w:szCs w:val="24"/>
          <w:lang w:val="ru-RU"/>
        </w:rPr>
        <w:t>Воспитательные:</w:t>
      </w:r>
    </w:p>
    <w:p w:rsidR="009728E8" w:rsidRPr="00736748" w:rsidRDefault="009728E8" w:rsidP="00736748">
      <w:pPr>
        <w:tabs>
          <w:tab w:val="left" w:pos="700"/>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1.Формирование чувства ответственности, уверенности в себе, чувства собственного достоинства.</w:t>
      </w:r>
    </w:p>
    <w:p w:rsidR="009728E8" w:rsidRPr="00736748" w:rsidRDefault="009728E8" w:rsidP="00736748">
      <w:pPr>
        <w:tabs>
          <w:tab w:val="left" w:pos="700"/>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2.Формирование личностных качеств.</w:t>
      </w:r>
    </w:p>
    <w:p w:rsidR="009728E8" w:rsidRPr="00736748" w:rsidRDefault="009728E8" w:rsidP="00736748">
      <w:pPr>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 xml:space="preserve">      Данная программа направлена на успешное усвоение грамоты младшими школьниками, предупреждение нарушений чтения и письма на фоне дефектов устной речи.</w:t>
      </w:r>
    </w:p>
    <w:p w:rsidR="009728E8" w:rsidRPr="00736748" w:rsidRDefault="009728E8" w:rsidP="00736748">
      <w:pPr>
        <w:spacing w:after="0" w:line="240" w:lineRule="auto"/>
        <w:jc w:val="center"/>
        <w:rPr>
          <w:rFonts w:ascii="Times New Roman" w:hAnsi="Times New Roman" w:cs="Times New Roman"/>
          <w:sz w:val="24"/>
          <w:szCs w:val="24"/>
          <w:lang w:val="ru-RU"/>
        </w:rPr>
      </w:pPr>
      <w:r w:rsidRPr="00736748">
        <w:rPr>
          <w:rFonts w:ascii="Times New Roman" w:hAnsi="Times New Roman" w:cs="Times New Roman"/>
          <w:b/>
          <w:bCs/>
          <w:sz w:val="24"/>
          <w:szCs w:val="24"/>
          <w:lang w:val="ru-RU"/>
        </w:rPr>
        <w:t>Общая характеристика коррекционного курса.</w:t>
      </w:r>
    </w:p>
    <w:p w:rsidR="009728E8" w:rsidRPr="00736748" w:rsidRDefault="009728E8" w:rsidP="00736748">
      <w:pPr>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 xml:space="preserve">      Данный курс способствует формированию предпосылок, лежащих в основе становления навыков чтения и письма, системы знаний о языке и готовит к применению их в учебной деятельности. «Коррекция нарушений устной и письменной речи» – курс, подводящий к осознанию цели и ситуации речевого общения, адекватному восприятию звучащей и письменной речи, пониманию информации разной модальности, содержащейся в предъявляемом тексте, а также передачи его содержания по вопросам и самостоятельно. В свою очередь содержание курса «Коррекция нарушений устной и письменной речи» является базой для усвоения общих языковых и речевых закономерностей в начальной и основной школе, представляет собой значимое звено в системе непрерывного изучения русского языка.</w:t>
      </w:r>
    </w:p>
    <w:p w:rsidR="009728E8" w:rsidRPr="00736748" w:rsidRDefault="009728E8" w:rsidP="00736748">
      <w:pPr>
        <w:spacing w:after="0" w:line="240" w:lineRule="auto"/>
        <w:rPr>
          <w:rFonts w:ascii="Times New Roman" w:hAnsi="Times New Roman" w:cs="Times New Roman"/>
          <w:sz w:val="24"/>
          <w:szCs w:val="24"/>
          <w:lang w:val="ru-RU"/>
        </w:rPr>
      </w:pPr>
    </w:p>
    <w:p w:rsidR="009728E8" w:rsidRPr="00736748" w:rsidRDefault="009728E8" w:rsidP="00736748">
      <w:pPr>
        <w:spacing w:after="0" w:line="240" w:lineRule="auto"/>
        <w:jc w:val="both"/>
        <w:rPr>
          <w:rFonts w:ascii="Times New Roman" w:hAnsi="Times New Roman" w:cs="Times New Roman"/>
          <w:b/>
          <w:bCs/>
          <w:sz w:val="24"/>
          <w:szCs w:val="24"/>
          <w:lang w:val="ru-RU"/>
        </w:rPr>
      </w:pPr>
      <w:r w:rsidRPr="00736748">
        <w:rPr>
          <w:rFonts w:ascii="Times New Roman" w:hAnsi="Times New Roman" w:cs="Times New Roman"/>
          <w:sz w:val="24"/>
          <w:szCs w:val="24"/>
          <w:lang w:val="ru-RU"/>
        </w:rPr>
        <w:t>Специфика курса заключается в его тесной взаимосвязи со всеми учебными предметами, особенно с русским языком и литературным чтением. Эти два предмета представляют собой единую образовательную область, в которой изучение русского языка сочетается с обучением чтению и первоначальным литературным образованием.</w:t>
      </w:r>
    </w:p>
    <w:p w:rsidR="009728E8" w:rsidRPr="00736748" w:rsidRDefault="009728E8" w:rsidP="00736748">
      <w:pPr>
        <w:spacing w:after="0" w:line="240" w:lineRule="auto"/>
        <w:jc w:val="center"/>
        <w:rPr>
          <w:rFonts w:ascii="Times New Roman" w:hAnsi="Times New Roman" w:cs="Times New Roman"/>
          <w:b/>
          <w:bCs/>
          <w:sz w:val="24"/>
          <w:szCs w:val="24"/>
          <w:lang w:val="ru-RU"/>
        </w:rPr>
      </w:pPr>
    </w:p>
    <w:p w:rsidR="009728E8" w:rsidRPr="00736748" w:rsidRDefault="009728E8" w:rsidP="00736748">
      <w:pPr>
        <w:spacing w:after="0" w:line="240" w:lineRule="auto"/>
        <w:jc w:val="center"/>
        <w:rPr>
          <w:rFonts w:ascii="Times New Roman" w:hAnsi="Times New Roman" w:cs="Times New Roman"/>
          <w:sz w:val="24"/>
          <w:szCs w:val="24"/>
        </w:rPr>
      </w:pPr>
      <w:r w:rsidRPr="00736748">
        <w:rPr>
          <w:rFonts w:ascii="Times New Roman" w:hAnsi="Times New Roman" w:cs="Times New Roman"/>
          <w:b/>
          <w:bCs/>
          <w:sz w:val="24"/>
          <w:szCs w:val="24"/>
        </w:rPr>
        <w:t xml:space="preserve">Распределение часов по годам </w:t>
      </w:r>
    </w:p>
    <w:p w:rsidR="009728E8" w:rsidRPr="00736748" w:rsidRDefault="009728E8" w:rsidP="00736748">
      <w:pPr>
        <w:spacing w:after="0" w:line="240" w:lineRule="auto"/>
        <w:rPr>
          <w:rFonts w:ascii="Times New Roman" w:hAnsi="Times New Roman" w:cs="Times New Roman"/>
          <w:sz w:val="24"/>
          <w:szCs w:val="24"/>
        </w:rPr>
      </w:pPr>
    </w:p>
    <w:tbl>
      <w:tblPr>
        <w:tblW w:w="9214" w:type="dxa"/>
        <w:tblInd w:w="10" w:type="dxa"/>
        <w:tblLayout w:type="fixed"/>
        <w:tblCellMar>
          <w:left w:w="0" w:type="dxa"/>
          <w:right w:w="0" w:type="dxa"/>
        </w:tblCellMar>
        <w:tblLook w:val="04A0"/>
      </w:tblPr>
      <w:tblGrid>
        <w:gridCol w:w="880"/>
        <w:gridCol w:w="2380"/>
        <w:gridCol w:w="1580"/>
        <w:gridCol w:w="1600"/>
        <w:gridCol w:w="1215"/>
        <w:gridCol w:w="1559"/>
      </w:tblGrid>
      <w:tr w:rsidR="009728E8" w:rsidRPr="00736748" w:rsidTr="00A938E8">
        <w:trPr>
          <w:trHeight w:val="280"/>
        </w:trPr>
        <w:tc>
          <w:tcPr>
            <w:tcW w:w="880" w:type="dxa"/>
            <w:tcBorders>
              <w:top w:val="single" w:sz="8" w:space="0" w:color="auto"/>
              <w:left w:val="single" w:sz="8" w:space="0" w:color="auto"/>
              <w:right w:val="single" w:sz="8" w:space="0" w:color="auto"/>
            </w:tcBorders>
            <w:vAlign w:val="bottom"/>
          </w:tcPr>
          <w:p w:rsidR="009728E8" w:rsidRPr="00E7673C" w:rsidRDefault="009728E8" w:rsidP="00736748">
            <w:pPr>
              <w:spacing w:after="0" w:line="240" w:lineRule="auto"/>
              <w:jc w:val="center"/>
              <w:rPr>
                <w:rFonts w:ascii="Times New Roman" w:hAnsi="Times New Roman" w:cs="Times New Roman"/>
                <w:sz w:val="20"/>
                <w:szCs w:val="20"/>
              </w:rPr>
            </w:pPr>
            <w:r w:rsidRPr="00E7673C">
              <w:rPr>
                <w:rFonts w:ascii="Times New Roman" w:hAnsi="Times New Roman" w:cs="Times New Roman"/>
                <w:sz w:val="20"/>
                <w:szCs w:val="20"/>
              </w:rPr>
              <w:t>№</w:t>
            </w:r>
          </w:p>
        </w:tc>
        <w:tc>
          <w:tcPr>
            <w:tcW w:w="2380" w:type="dxa"/>
            <w:tcBorders>
              <w:top w:val="single" w:sz="8" w:space="0" w:color="auto"/>
              <w:right w:val="single" w:sz="8" w:space="0" w:color="auto"/>
            </w:tcBorders>
            <w:vAlign w:val="bottom"/>
          </w:tcPr>
          <w:p w:rsidR="009728E8" w:rsidRPr="00E7673C" w:rsidRDefault="009728E8" w:rsidP="00736748">
            <w:pPr>
              <w:spacing w:after="0" w:line="240" w:lineRule="auto"/>
              <w:jc w:val="center"/>
              <w:rPr>
                <w:rFonts w:ascii="Times New Roman" w:hAnsi="Times New Roman" w:cs="Times New Roman"/>
                <w:sz w:val="20"/>
                <w:szCs w:val="20"/>
              </w:rPr>
            </w:pPr>
            <w:r w:rsidRPr="00E7673C">
              <w:rPr>
                <w:rFonts w:ascii="Times New Roman" w:hAnsi="Times New Roman" w:cs="Times New Roman"/>
                <w:b/>
                <w:bCs/>
                <w:sz w:val="20"/>
                <w:szCs w:val="20"/>
              </w:rPr>
              <w:t>Разделы</w:t>
            </w:r>
          </w:p>
        </w:tc>
        <w:tc>
          <w:tcPr>
            <w:tcW w:w="1580" w:type="dxa"/>
            <w:tcBorders>
              <w:top w:val="single" w:sz="8" w:space="0" w:color="auto"/>
            </w:tcBorders>
            <w:vAlign w:val="bottom"/>
          </w:tcPr>
          <w:p w:rsidR="009728E8" w:rsidRPr="00E7673C" w:rsidRDefault="009728E8" w:rsidP="00736748">
            <w:pPr>
              <w:spacing w:after="0" w:line="240" w:lineRule="auto"/>
              <w:jc w:val="center"/>
              <w:rPr>
                <w:rFonts w:ascii="Times New Roman" w:hAnsi="Times New Roman" w:cs="Times New Roman"/>
                <w:sz w:val="20"/>
                <w:szCs w:val="20"/>
              </w:rPr>
            </w:pPr>
          </w:p>
        </w:tc>
        <w:tc>
          <w:tcPr>
            <w:tcW w:w="2815" w:type="dxa"/>
            <w:gridSpan w:val="2"/>
            <w:tcBorders>
              <w:top w:val="single" w:sz="8" w:space="0" w:color="auto"/>
            </w:tcBorders>
            <w:vAlign w:val="bottom"/>
          </w:tcPr>
          <w:p w:rsidR="009728E8" w:rsidRPr="00E7673C" w:rsidRDefault="009728E8" w:rsidP="00736748">
            <w:pPr>
              <w:spacing w:after="0" w:line="240" w:lineRule="auto"/>
              <w:jc w:val="center"/>
              <w:rPr>
                <w:rFonts w:ascii="Times New Roman" w:hAnsi="Times New Roman" w:cs="Times New Roman"/>
                <w:sz w:val="20"/>
                <w:szCs w:val="20"/>
              </w:rPr>
            </w:pPr>
            <w:r w:rsidRPr="00E7673C">
              <w:rPr>
                <w:rFonts w:ascii="Times New Roman" w:hAnsi="Times New Roman" w:cs="Times New Roman"/>
                <w:b/>
                <w:bCs/>
                <w:sz w:val="20"/>
                <w:szCs w:val="20"/>
              </w:rPr>
              <w:t>Количество часов</w:t>
            </w:r>
          </w:p>
        </w:tc>
        <w:tc>
          <w:tcPr>
            <w:tcW w:w="1559" w:type="dxa"/>
            <w:tcBorders>
              <w:top w:val="single" w:sz="8" w:space="0" w:color="auto"/>
              <w:right w:val="single" w:sz="8" w:space="0" w:color="auto"/>
            </w:tcBorders>
            <w:vAlign w:val="bottom"/>
          </w:tcPr>
          <w:p w:rsidR="009728E8" w:rsidRPr="00E7673C" w:rsidRDefault="009728E8" w:rsidP="00736748">
            <w:pPr>
              <w:spacing w:after="0" w:line="240" w:lineRule="auto"/>
              <w:rPr>
                <w:rFonts w:ascii="Times New Roman" w:hAnsi="Times New Roman" w:cs="Times New Roman"/>
                <w:sz w:val="20"/>
                <w:szCs w:val="20"/>
              </w:rPr>
            </w:pPr>
          </w:p>
        </w:tc>
      </w:tr>
      <w:tr w:rsidR="009728E8" w:rsidRPr="00736748" w:rsidTr="00A938E8">
        <w:trPr>
          <w:trHeight w:val="276"/>
        </w:trPr>
        <w:tc>
          <w:tcPr>
            <w:tcW w:w="880" w:type="dxa"/>
            <w:vMerge w:val="restart"/>
            <w:tcBorders>
              <w:left w:val="single" w:sz="8" w:space="0" w:color="auto"/>
              <w:right w:val="single" w:sz="8" w:space="0" w:color="auto"/>
            </w:tcBorders>
            <w:vAlign w:val="bottom"/>
          </w:tcPr>
          <w:p w:rsidR="009728E8" w:rsidRPr="00E7673C" w:rsidRDefault="009728E8" w:rsidP="00736748">
            <w:pPr>
              <w:spacing w:after="0" w:line="240" w:lineRule="auto"/>
              <w:jc w:val="center"/>
              <w:rPr>
                <w:rFonts w:ascii="Times New Roman" w:hAnsi="Times New Roman" w:cs="Times New Roman"/>
                <w:b/>
                <w:sz w:val="20"/>
                <w:szCs w:val="20"/>
              </w:rPr>
            </w:pPr>
            <w:r w:rsidRPr="00E7673C">
              <w:rPr>
                <w:rFonts w:ascii="Times New Roman" w:hAnsi="Times New Roman" w:cs="Times New Roman"/>
                <w:b/>
                <w:sz w:val="20"/>
                <w:szCs w:val="20"/>
              </w:rPr>
              <w:t>п/п</w:t>
            </w:r>
          </w:p>
        </w:tc>
        <w:tc>
          <w:tcPr>
            <w:tcW w:w="2380" w:type="dxa"/>
            <w:vMerge w:val="restart"/>
            <w:tcBorders>
              <w:right w:val="single" w:sz="8" w:space="0" w:color="auto"/>
            </w:tcBorders>
            <w:vAlign w:val="bottom"/>
          </w:tcPr>
          <w:p w:rsidR="009728E8" w:rsidRPr="00E7673C" w:rsidRDefault="009728E8" w:rsidP="00736748">
            <w:pPr>
              <w:spacing w:after="0" w:line="240" w:lineRule="auto"/>
              <w:jc w:val="center"/>
              <w:rPr>
                <w:rFonts w:ascii="Times New Roman" w:hAnsi="Times New Roman" w:cs="Times New Roman"/>
                <w:b/>
                <w:sz w:val="20"/>
                <w:szCs w:val="20"/>
              </w:rPr>
            </w:pPr>
          </w:p>
        </w:tc>
        <w:tc>
          <w:tcPr>
            <w:tcW w:w="1580" w:type="dxa"/>
            <w:tcBorders>
              <w:bottom w:val="single" w:sz="8" w:space="0" w:color="auto"/>
            </w:tcBorders>
            <w:vAlign w:val="bottom"/>
          </w:tcPr>
          <w:p w:rsidR="009728E8" w:rsidRPr="00E7673C" w:rsidRDefault="009728E8" w:rsidP="00736748">
            <w:pPr>
              <w:spacing w:after="0" w:line="240" w:lineRule="auto"/>
              <w:jc w:val="center"/>
              <w:rPr>
                <w:rFonts w:ascii="Times New Roman" w:hAnsi="Times New Roman" w:cs="Times New Roman"/>
                <w:b/>
                <w:sz w:val="20"/>
                <w:szCs w:val="20"/>
              </w:rPr>
            </w:pPr>
          </w:p>
        </w:tc>
        <w:tc>
          <w:tcPr>
            <w:tcW w:w="1600" w:type="dxa"/>
            <w:tcBorders>
              <w:bottom w:val="single" w:sz="8" w:space="0" w:color="auto"/>
            </w:tcBorders>
            <w:vAlign w:val="bottom"/>
          </w:tcPr>
          <w:p w:rsidR="009728E8" w:rsidRPr="00E7673C" w:rsidRDefault="009728E8" w:rsidP="00736748">
            <w:pPr>
              <w:spacing w:after="0" w:line="240" w:lineRule="auto"/>
              <w:jc w:val="center"/>
              <w:rPr>
                <w:rFonts w:ascii="Times New Roman" w:hAnsi="Times New Roman" w:cs="Times New Roman"/>
                <w:b/>
                <w:sz w:val="20"/>
                <w:szCs w:val="20"/>
              </w:rPr>
            </w:pPr>
          </w:p>
        </w:tc>
        <w:tc>
          <w:tcPr>
            <w:tcW w:w="1215" w:type="dxa"/>
            <w:tcBorders>
              <w:bottom w:val="single" w:sz="8" w:space="0" w:color="auto"/>
            </w:tcBorders>
            <w:vAlign w:val="bottom"/>
          </w:tcPr>
          <w:p w:rsidR="009728E8" w:rsidRPr="00E7673C" w:rsidRDefault="009728E8" w:rsidP="00736748">
            <w:pPr>
              <w:spacing w:after="0" w:line="240" w:lineRule="auto"/>
              <w:rPr>
                <w:rFonts w:ascii="Times New Roman" w:hAnsi="Times New Roman" w:cs="Times New Roman"/>
                <w:b/>
                <w:sz w:val="20"/>
                <w:szCs w:val="20"/>
              </w:rPr>
            </w:pPr>
          </w:p>
        </w:tc>
        <w:tc>
          <w:tcPr>
            <w:tcW w:w="1559" w:type="dxa"/>
            <w:tcBorders>
              <w:bottom w:val="single" w:sz="8" w:space="0" w:color="auto"/>
              <w:right w:val="single" w:sz="8" w:space="0" w:color="auto"/>
            </w:tcBorders>
            <w:vAlign w:val="bottom"/>
          </w:tcPr>
          <w:p w:rsidR="009728E8" w:rsidRPr="00E7673C" w:rsidRDefault="009728E8" w:rsidP="00736748">
            <w:pPr>
              <w:spacing w:after="0" w:line="240" w:lineRule="auto"/>
              <w:rPr>
                <w:rFonts w:ascii="Times New Roman" w:hAnsi="Times New Roman" w:cs="Times New Roman"/>
                <w:b/>
                <w:sz w:val="20"/>
                <w:szCs w:val="20"/>
              </w:rPr>
            </w:pPr>
          </w:p>
        </w:tc>
      </w:tr>
      <w:tr w:rsidR="009728E8" w:rsidRPr="00736748" w:rsidTr="00A938E8">
        <w:trPr>
          <w:trHeight w:val="265"/>
        </w:trPr>
        <w:tc>
          <w:tcPr>
            <w:tcW w:w="880" w:type="dxa"/>
            <w:vMerge/>
            <w:tcBorders>
              <w:left w:val="single" w:sz="8" w:space="0" w:color="auto"/>
              <w:right w:val="single" w:sz="8" w:space="0" w:color="auto"/>
            </w:tcBorders>
            <w:vAlign w:val="bottom"/>
          </w:tcPr>
          <w:p w:rsidR="009728E8" w:rsidRPr="00E7673C" w:rsidRDefault="009728E8" w:rsidP="00736748">
            <w:pPr>
              <w:spacing w:after="0" w:line="240" w:lineRule="auto"/>
              <w:rPr>
                <w:rFonts w:ascii="Times New Roman" w:hAnsi="Times New Roman" w:cs="Times New Roman"/>
                <w:b/>
                <w:sz w:val="20"/>
                <w:szCs w:val="20"/>
              </w:rPr>
            </w:pPr>
          </w:p>
        </w:tc>
        <w:tc>
          <w:tcPr>
            <w:tcW w:w="2380" w:type="dxa"/>
            <w:vMerge/>
            <w:tcBorders>
              <w:right w:val="single" w:sz="8" w:space="0" w:color="auto"/>
            </w:tcBorders>
            <w:vAlign w:val="bottom"/>
          </w:tcPr>
          <w:p w:rsidR="009728E8" w:rsidRPr="00E7673C" w:rsidRDefault="009728E8" w:rsidP="00736748">
            <w:pPr>
              <w:spacing w:after="0" w:line="240" w:lineRule="auto"/>
              <w:jc w:val="center"/>
              <w:rPr>
                <w:rFonts w:ascii="Times New Roman" w:hAnsi="Times New Roman" w:cs="Times New Roman"/>
                <w:b/>
                <w:sz w:val="20"/>
                <w:szCs w:val="20"/>
              </w:rPr>
            </w:pPr>
          </w:p>
        </w:tc>
        <w:tc>
          <w:tcPr>
            <w:tcW w:w="1580" w:type="dxa"/>
            <w:tcBorders>
              <w:right w:val="single" w:sz="8" w:space="0" w:color="auto"/>
            </w:tcBorders>
            <w:vAlign w:val="bottom"/>
          </w:tcPr>
          <w:p w:rsidR="009728E8" w:rsidRPr="00E7673C" w:rsidRDefault="009728E8" w:rsidP="00736748">
            <w:pPr>
              <w:spacing w:after="0" w:line="240" w:lineRule="auto"/>
              <w:jc w:val="center"/>
              <w:rPr>
                <w:rFonts w:ascii="Times New Roman" w:hAnsi="Times New Roman" w:cs="Times New Roman"/>
                <w:b/>
                <w:sz w:val="20"/>
                <w:szCs w:val="20"/>
              </w:rPr>
            </w:pPr>
            <w:r w:rsidRPr="00E7673C">
              <w:rPr>
                <w:rFonts w:ascii="Times New Roman" w:hAnsi="Times New Roman" w:cs="Times New Roman"/>
                <w:b/>
                <w:bCs/>
                <w:sz w:val="20"/>
                <w:szCs w:val="20"/>
              </w:rPr>
              <w:t>1класс</w:t>
            </w:r>
          </w:p>
        </w:tc>
        <w:tc>
          <w:tcPr>
            <w:tcW w:w="1600" w:type="dxa"/>
            <w:tcBorders>
              <w:right w:val="single" w:sz="8" w:space="0" w:color="auto"/>
            </w:tcBorders>
            <w:vAlign w:val="bottom"/>
          </w:tcPr>
          <w:p w:rsidR="009728E8" w:rsidRPr="00E7673C" w:rsidRDefault="009728E8" w:rsidP="00736748">
            <w:pPr>
              <w:spacing w:after="0" w:line="240" w:lineRule="auto"/>
              <w:jc w:val="center"/>
              <w:rPr>
                <w:rFonts w:ascii="Times New Roman" w:hAnsi="Times New Roman" w:cs="Times New Roman"/>
                <w:b/>
                <w:sz w:val="20"/>
                <w:szCs w:val="20"/>
              </w:rPr>
            </w:pPr>
            <w:r w:rsidRPr="00E7673C">
              <w:rPr>
                <w:rFonts w:ascii="Times New Roman" w:hAnsi="Times New Roman" w:cs="Times New Roman"/>
                <w:b/>
                <w:bCs/>
                <w:sz w:val="20"/>
                <w:szCs w:val="20"/>
              </w:rPr>
              <w:t>2 класс</w:t>
            </w:r>
          </w:p>
        </w:tc>
        <w:tc>
          <w:tcPr>
            <w:tcW w:w="1215" w:type="dxa"/>
            <w:tcBorders>
              <w:right w:val="single" w:sz="8" w:space="0" w:color="auto"/>
            </w:tcBorders>
            <w:vAlign w:val="bottom"/>
          </w:tcPr>
          <w:p w:rsidR="009728E8" w:rsidRPr="00E7673C" w:rsidRDefault="009728E8" w:rsidP="00736748">
            <w:pPr>
              <w:spacing w:after="0" w:line="240" w:lineRule="auto"/>
              <w:jc w:val="center"/>
              <w:rPr>
                <w:rFonts w:ascii="Times New Roman" w:hAnsi="Times New Roman" w:cs="Times New Roman"/>
                <w:b/>
                <w:sz w:val="20"/>
                <w:szCs w:val="20"/>
              </w:rPr>
            </w:pPr>
            <w:r w:rsidRPr="00E7673C">
              <w:rPr>
                <w:rFonts w:ascii="Times New Roman" w:hAnsi="Times New Roman" w:cs="Times New Roman"/>
                <w:b/>
                <w:bCs/>
                <w:sz w:val="20"/>
                <w:szCs w:val="20"/>
              </w:rPr>
              <w:t>3 класс</w:t>
            </w:r>
          </w:p>
        </w:tc>
        <w:tc>
          <w:tcPr>
            <w:tcW w:w="1559" w:type="dxa"/>
            <w:tcBorders>
              <w:right w:val="single" w:sz="8" w:space="0" w:color="auto"/>
            </w:tcBorders>
            <w:vAlign w:val="bottom"/>
          </w:tcPr>
          <w:p w:rsidR="009728E8" w:rsidRPr="00E7673C" w:rsidRDefault="009728E8" w:rsidP="00736748">
            <w:pPr>
              <w:spacing w:after="0" w:line="240" w:lineRule="auto"/>
              <w:jc w:val="center"/>
              <w:rPr>
                <w:rFonts w:ascii="Times New Roman" w:hAnsi="Times New Roman" w:cs="Times New Roman"/>
                <w:b/>
                <w:sz w:val="20"/>
                <w:szCs w:val="20"/>
              </w:rPr>
            </w:pPr>
            <w:r w:rsidRPr="00E7673C">
              <w:rPr>
                <w:rFonts w:ascii="Times New Roman" w:hAnsi="Times New Roman" w:cs="Times New Roman"/>
                <w:b/>
                <w:bCs/>
                <w:sz w:val="20"/>
                <w:szCs w:val="20"/>
              </w:rPr>
              <w:t>4 класс</w:t>
            </w:r>
          </w:p>
        </w:tc>
      </w:tr>
      <w:tr w:rsidR="009728E8" w:rsidRPr="00736748" w:rsidTr="00A938E8">
        <w:trPr>
          <w:trHeight w:val="80"/>
        </w:trPr>
        <w:tc>
          <w:tcPr>
            <w:tcW w:w="880" w:type="dxa"/>
            <w:tcBorders>
              <w:left w:val="single" w:sz="8" w:space="0" w:color="auto"/>
              <w:bottom w:val="single" w:sz="8" w:space="0" w:color="auto"/>
              <w:right w:val="single" w:sz="8" w:space="0" w:color="auto"/>
            </w:tcBorders>
            <w:vAlign w:val="bottom"/>
          </w:tcPr>
          <w:p w:rsidR="009728E8" w:rsidRPr="00E7673C" w:rsidRDefault="009728E8" w:rsidP="00736748">
            <w:pPr>
              <w:spacing w:after="0" w:line="240" w:lineRule="auto"/>
              <w:rPr>
                <w:rFonts w:ascii="Times New Roman" w:hAnsi="Times New Roman" w:cs="Times New Roman"/>
                <w:sz w:val="20"/>
                <w:szCs w:val="20"/>
              </w:rPr>
            </w:pPr>
          </w:p>
        </w:tc>
        <w:tc>
          <w:tcPr>
            <w:tcW w:w="2380" w:type="dxa"/>
            <w:tcBorders>
              <w:bottom w:val="single" w:sz="8" w:space="0" w:color="auto"/>
              <w:right w:val="single" w:sz="8" w:space="0" w:color="auto"/>
            </w:tcBorders>
            <w:vAlign w:val="bottom"/>
          </w:tcPr>
          <w:p w:rsidR="009728E8" w:rsidRPr="00E7673C" w:rsidRDefault="009728E8" w:rsidP="00736748">
            <w:pPr>
              <w:spacing w:after="0" w:line="240" w:lineRule="auto"/>
              <w:rPr>
                <w:rFonts w:ascii="Times New Roman" w:hAnsi="Times New Roman" w:cs="Times New Roman"/>
                <w:sz w:val="20"/>
                <w:szCs w:val="20"/>
              </w:rPr>
            </w:pPr>
          </w:p>
        </w:tc>
        <w:tc>
          <w:tcPr>
            <w:tcW w:w="1580" w:type="dxa"/>
            <w:tcBorders>
              <w:bottom w:val="single" w:sz="8" w:space="0" w:color="auto"/>
              <w:right w:val="single" w:sz="8" w:space="0" w:color="auto"/>
            </w:tcBorders>
            <w:vAlign w:val="bottom"/>
          </w:tcPr>
          <w:p w:rsidR="009728E8" w:rsidRPr="00E7673C" w:rsidRDefault="009728E8" w:rsidP="00736748">
            <w:pPr>
              <w:spacing w:after="0" w:line="240" w:lineRule="auto"/>
              <w:rPr>
                <w:rFonts w:ascii="Times New Roman" w:hAnsi="Times New Roman" w:cs="Times New Roman"/>
                <w:sz w:val="20"/>
                <w:szCs w:val="20"/>
              </w:rPr>
            </w:pPr>
          </w:p>
        </w:tc>
        <w:tc>
          <w:tcPr>
            <w:tcW w:w="1600" w:type="dxa"/>
            <w:tcBorders>
              <w:bottom w:val="single" w:sz="8" w:space="0" w:color="auto"/>
              <w:right w:val="single" w:sz="8" w:space="0" w:color="auto"/>
            </w:tcBorders>
            <w:vAlign w:val="bottom"/>
          </w:tcPr>
          <w:p w:rsidR="009728E8" w:rsidRPr="00E7673C" w:rsidRDefault="009728E8" w:rsidP="00736748">
            <w:pPr>
              <w:spacing w:after="0" w:line="240" w:lineRule="auto"/>
              <w:rPr>
                <w:rFonts w:ascii="Times New Roman" w:hAnsi="Times New Roman" w:cs="Times New Roman"/>
                <w:sz w:val="20"/>
                <w:szCs w:val="20"/>
              </w:rPr>
            </w:pPr>
          </w:p>
        </w:tc>
        <w:tc>
          <w:tcPr>
            <w:tcW w:w="1215" w:type="dxa"/>
            <w:tcBorders>
              <w:bottom w:val="single" w:sz="8" w:space="0" w:color="auto"/>
              <w:right w:val="single" w:sz="8" w:space="0" w:color="auto"/>
            </w:tcBorders>
            <w:vAlign w:val="bottom"/>
          </w:tcPr>
          <w:p w:rsidR="009728E8" w:rsidRPr="00E7673C" w:rsidRDefault="009728E8" w:rsidP="00736748">
            <w:pPr>
              <w:spacing w:after="0" w:line="240" w:lineRule="auto"/>
              <w:rPr>
                <w:rFonts w:ascii="Times New Roman" w:hAnsi="Times New Roman" w:cs="Times New Roman"/>
                <w:sz w:val="20"/>
                <w:szCs w:val="20"/>
              </w:rPr>
            </w:pPr>
          </w:p>
        </w:tc>
        <w:tc>
          <w:tcPr>
            <w:tcW w:w="1559" w:type="dxa"/>
            <w:tcBorders>
              <w:bottom w:val="single" w:sz="8" w:space="0" w:color="auto"/>
              <w:right w:val="single" w:sz="8" w:space="0" w:color="auto"/>
            </w:tcBorders>
            <w:vAlign w:val="bottom"/>
          </w:tcPr>
          <w:p w:rsidR="009728E8" w:rsidRPr="00E7673C" w:rsidRDefault="009728E8" w:rsidP="00736748">
            <w:pPr>
              <w:spacing w:after="0" w:line="240" w:lineRule="auto"/>
              <w:rPr>
                <w:rFonts w:ascii="Times New Roman" w:hAnsi="Times New Roman" w:cs="Times New Roman"/>
                <w:sz w:val="20"/>
                <w:szCs w:val="20"/>
              </w:rPr>
            </w:pPr>
          </w:p>
        </w:tc>
      </w:tr>
      <w:tr w:rsidR="009728E8" w:rsidRPr="00736748" w:rsidTr="00A938E8">
        <w:trPr>
          <w:trHeight w:val="258"/>
        </w:trPr>
        <w:tc>
          <w:tcPr>
            <w:tcW w:w="880" w:type="dxa"/>
            <w:tcBorders>
              <w:left w:val="single" w:sz="8" w:space="0" w:color="auto"/>
              <w:right w:val="single" w:sz="8" w:space="0" w:color="auto"/>
            </w:tcBorders>
            <w:vAlign w:val="bottom"/>
          </w:tcPr>
          <w:p w:rsidR="009728E8" w:rsidRPr="00E7673C" w:rsidRDefault="009728E8" w:rsidP="00542BDE">
            <w:pPr>
              <w:spacing w:after="0" w:line="240" w:lineRule="auto"/>
              <w:jc w:val="center"/>
              <w:rPr>
                <w:rFonts w:ascii="Times New Roman" w:hAnsi="Times New Roman" w:cs="Times New Roman"/>
                <w:sz w:val="20"/>
                <w:szCs w:val="20"/>
              </w:rPr>
            </w:pPr>
            <w:r w:rsidRPr="00E7673C">
              <w:rPr>
                <w:rFonts w:ascii="Times New Roman" w:hAnsi="Times New Roman" w:cs="Times New Roman"/>
                <w:sz w:val="20"/>
                <w:szCs w:val="20"/>
              </w:rPr>
              <w:t>1</w:t>
            </w:r>
          </w:p>
        </w:tc>
        <w:tc>
          <w:tcPr>
            <w:tcW w:w="2380" w:type="dxa"/>
            <w:tcBorders>
              <w:right w:val="single" w:sz="8" w:space="0" w:color="auto"/>
            </w:tcBorders>
            <w:vAlign w:val="bottom"/>
          </w:tcPr>
          <w:p w:rsidR="009728E8" w:rsidRPr="00E7673C" w:rsidRDefault="009728E8" w:rsidP="00736748">
            <w:pPr>
              <w:spacing w:after="0" w:line="240" w:lineRule="auto"/>
              <w:rPr>
                <w:rFonts w:ascii="Times New Roman" w:hAnsi="Times New Roman" w:cs="Times New Roman"/>
                <w:b/>
                <w:sz w:val="20"/>
                <w:szCs w:val="20"/>
              </w:rPr>
            </w:pPr>
            <w:r w:rsidRPr="00E7673C">
              <w:rPr>
                <w:rFonts w:ascii="Times New Roman" w:hAnsi="Times New Roman" w:cs="Times New Roman"/>
                <w:b/>
                <w:sz w:val="20"/>
                <w:szCs w:val="20"/>
              </w:rPr>
              <w:t>Диагностика</w:t>
            </w:r>
          </w:p>
        </w:tc>
        <w:tc>
          <w:tcPr>
            <w:tcW w:w="1580" w:type="dxa"/>
            <w:tcBorders>
              <w:right w:val="single" w:sz="8" w:space="0" w:color="auto"/>
            </w:tcBorders>
            <w:vAlign w:val="bottom"/>
          </w:tcPr>
          <w:p w:rsidR="009728E8" w:rsidRPr="00E7673C" w:rsidRDefault="009728E8" w:rsidP="00DA3323">
            <w:pPr>
              <w:spacing w:after="0" w:line="240" w:lineRule="auto"/>
              <w:jc w:val="center"/>
              <w:rPr>
                <w:rFonts w:ascii="Times New Roman" w:hAnsi="Times New Roman" w:cs="Times New Roman"/>
                <w:sz w:val="20"/>
                <w:szCs w:val="20"/>
              </w:rPr>
            </w:pPr>
            <w:r w:rsidRPr="00E7673C">
              <w:rPr>
                <w:rFonts w:ascii="Times New Roman" w:hAnsi="Times New Roman" w:cs="Times New Roman"/>
                <w:sz w:val="20"/>
                <w:szCs w:val="20"/>
              </w:rPr>
              <w:t>2</w:t>
            </w:r>
          </w:p>
        </w:tc>
        <w:tc>
          <w:tcPr>
            <w:tcW w:w="1600" w:type="dxa"/>
            <w:tcBorders>
              <w:right w:val="single" w:sz="8" w:space="0" w:color="auto"/>
            </w:tcBorders>
            <w:vAlign w:val="bottom"/>
          </w:tcPr>
          <w:p w:rsidR="009728E8" w:rsidRPr="00E7673C" w:rsidRDefault="009728E8" w:rsidP="00DA3323">
            <w:pPr>
              <w:spacing w:after="0" w:line="240" w:lineRule="auto"/>
              <w:jc w:val="center"/>
              <w:rPr>
                <w:rFonts w:ascii="Times New Roman" w:hAnsi="Times New Roman" w:cs="Times New Roman"/>
                <w:sz w:val="20"/>
                <w:szCs w:val="20"/>
              </w:rPr>
            </w:pPr>
            <w:r w:rsidRPr="00E7673C">
              <w:rPr>
                <w:rFonts w:ascii="Times New Roman" w:hAnsi="Times New Roman" w:cs="Times New Roman"/>
                <w:sz w:val="20"/>
                <w:szCs w:val="20"/>
              </w:rPr>
              <w:t>2</w:t>
            </w:r>
          </w:p>
        </w:tc>
        <w:tc>
          <w:tcPr>
            <w:tcW w:w="1215" w:type="dxa"/>
            <w:tcBorders>
              <w:right w:val="single" w:sz="8" w:space="0" w:color="auto"/>
            </w:tcBorders>
            <w:vAlign w:val="bottom"/>
          </w:tcPr>
          <w:p w:rsidR="009728E8" w:rsidRPr="00E7673C" w:rsidRDefault="009728E8" w:rsidP="00DA3323">
            <w:pPr>
              <w:spacing w:after="0" w:line="240" w:lineRule="auto"/>
              <w:jc w:val="center"/>
              <w:rPr>
                <w:rFonts w:ascii="Times New Roman" w:hAnsi="Times New Roman" w:cs="Times New Roman"/>
                <w:sz w:val="20"/>
                <w:szCs w:val="20"/>
              </w:rPr>
            </w:pPr>
            <w:r w:rsidRPr="00E7673C">
              <w:rPr>
                <w:rFonts w:ascii="Times New Roman" w:hAnsi="Times New Roman" w:cs="Times New Roman"/>
                <w:sz w:val="20"/>
                <w:szCs w:val="20"/>
              </w:rPr>
              <w:t>2</w:t>
            </w:r>
          </w:p>
        </w:tc>
        <w:tc>
          <w:tcPr>
            <w:tcW w:w="1559" w:type="dxa"/>
            <w:tcBorders>
              <w:right w:val="single" w:sz="8" w:space="0" w:color="auto"/>
            </w:tcBorders>
            <w:vAlign w:val="bottom"/>
          </w:tcPr>
          <w:p w:rsidR="009728E8" w:rsidRPr="00E7673C" w:rsidRDefault="009728E8" w:rsidP="00DA3323">
            <w:pPr>
              <w:spacing w:after="0" w:line="240" w:lineRule="auto"/>
              <w:jc w:val="center"/>
              <w:rPr>
                <w:rFonts w:ascii="Times New Roman" w:hAnsi="Times New Roman" w:cs="Times New Roman"/>
                <w:sz w:val="20"/>
                <w:szCs w:val="20"/>
              </w:rPr>
            </w:pPr>
            <w:r w:rsidRPr="00E7673C">
              <w:rPr>
                <w:rFonts w:ascii="Times New Roman" w:hAnsi="Times New Roman" w:cs="Times New Roman"/>
                <w:sz w:val="20"/>
                <w:szCs w:val="20"/>
              </w:rPr>
              <w:t>2</w:t>
            </w:r>
          </w:p>
        </w:tc>
      </w:tr>
      <w:tr w:rsidR="009728E8" w:rsidRPr="00736748" w:rsidTr="00A938E8">
        <w:trPr>
          <w:trHeight w:val="287"/>
        </w:trPr>
        <w:tc>
          <w:tcPr>
            <w:tcW w:w="880" w:type="dxa"/>
            <w:tcBorders>
              <w:left w:val="single" w:sz="8" w:space="0" w:color="auto"/>
              <w:bottom w:val="single" w:sz="8" w:space="0" w:color="auto"/>
              <w:right w:val="single" w:sz="8" w:space="0" w:color="auto"/>
            </w:tcBorders>
            <w:vAlign w:val="bottom"/>
          </w:tcPr>
          <w:p w:rsidR="009728E8" w:rsidRPr="00E7673C" w:rsidRDefault="009728E8" w:rsidP="00542BDE">
            <w:pPr>
              <w:spacing w:after="0" w:line="240" w:lineRule="auto"/>
              <w:jc w:val="center"/>
              <w:rPr>
                <w:rFonts w:ascii="Times New Roman" w:hAnsi="Times New Roman" w:cs="Times New Roman"/>
                <w:sz w:val="20"/>
                <w:szCs w:val="20"/>
              </w:rPr>
            </w:pPr>
          </w:p>
        </w:tc>
        <w:tc>
          <w:tcPr>
            <w:tcW w:w="2380" w:type="dxa"/>
            <w:tcBorders>
              <w:bottom w:val="single" w:sz="8" w:space="0" w:color="auto"/>
              <w:right w:val="single" w:sz="8" w:space="0" w:color="auto"/>
            </w:tcBorders>
            <w:vAlign w:val="bottom"/>
          </w:tcPr>
          <w:p w:rsidR="009728E8" w:rsidRPr="00E7673C" w:rsidRDefault="009728E8" w:rsidP="00736748">
            <w:pPr>
              <w:spacing w:after="0" w:line="240" w:lineRule="auto"/>
              <w:rPr>
                <w:rFonts w:ascii="Times New Roman" w:hAnsi="Times New Roman" w:cs="Times New Roman"/>
                <w:b/>
                <w:sz w:val="20"/>
                <w:szCs w:val="20"/>
              </w:rPr>
            </w:pPr>
          </w:p>
        </w:tc>
        <w:tc>
          <w:tcPr>
            <w:tcW w:w="1580" w:type="dxa"/>
            <w:tcBorders>
              <w:bottom w:val="single" w:sz="8" w:space="0" w:color="auto"/>
              <w:right w:val="single" w:sz="8" w:space="0" w:color="auto"/>
            </w:tcBorders>
            <w:vAlign w:val="bottom"/>
          </w:tcPr>
          <w:p w:rsidR="009728E8" w:rsidRPr="00E7673C" w:rsidRDefault="009728E8" w:rsidP="00DA3323">
            <w:pPr>
              <w:spacing w:after="0" w:line="240" w:lineRule="auto"/>
              <w:jc w:val="center"/>
              <w:rPr>
                <w:rFonts w:ascii="Times New Roman" w:hAnsi="Times New Roman" w:cs="Times New Roman"/>
                <w:sz w:val="20"/>
                <w:szCs w:val="20"/>
              </w:rPr>
            </w:pPr>
          </w:p>
        </w:tc>
        <w:tc>
          <w:tcPr>
            <w:tcW w:w="1600" w:type="dxa"/>
            <w:tcBorders>
              <w:bottom w:val="single" w:sz="8" w:space="0" w:color="auto"/>
              <w:right w:val="single" w:sz="8" w:space="0" w:color="auto"/>
            </w:tcBorders>
            <w:vAlign w:val="bottom"/>
          </w:tcPr>
          <w:p w:rsidR="009728E8" w:rsidRPr="00E7673C" w:rsidRDefault="009728E8" w:rsidP="00DA3323">
            <w:pPr>
              <w:spacing w:after="0" w:line="240" w:lineRule="auto"/>
              <w:jc w:val="center"/>
              <w:rPr>
                <w:rFonts w:ascii="Times New Roman" w:hAnsi="Times New Roman" w:cs="Times New Roman"/>
                <w:sz w:val="20"/>
                <w:szCs w:val="20"/>
              </w:rPr>
            </w:pPr>
          </w:p>
        </w:tc>
        <w:tc>
          <w:tcPr>
            <w:tcW w:w="1215" w:type="dxa"/>
            <w:tcBorders>
              <w:bottom w:val="single" w:sz="8" w:space="0" w:color="auto"/>
              <w:right w:val="single" w:sz="8" w:space="0" w:color="auto"/>
            </w:tcBorders>
            <w:vAlign w:val="bottom"/>
          </w:tcPr>
          <w:p w:rsidR="009728E8" w:rsidRPr="00E7673C" w:rsidRDefault="009728E8" w:rsidP="00DA3323">
            <w:pPr>
              <w:spacing w:after="0" w:line="240" w:lineRule="auto"/>
              <w:jc w:val="center"/>
              <w:rPr>
                <w:rFonts w:ascii="Times New Roman" w:hAnsi="Times New Roman" w:cs="Times New Roman"/>
                <w:sz w:val="20"/>
                <w:szCs w:val="20"/>
              </w:rPr>
            </w:pPr>
          </w:p>
        </w:tc>
        <w:tc>
          <w:tcPr>
            <w:tcW w:w="1559" w:type="dxa"/>
            <w:tcBorders>
              <w:bottom w:val="single" w:sz="8" w:space="0" w:color="auto"/>
              <w:right w:val="single" w:sz="8" w:space="0" w:color="auto"/>
            </w:tcBorders>
            <w:vAlign w:val="bottom"/>
          </w:tcPr>
          <w:p w:rsidR="009728E8" w:rsidRPr="00E7673C" w:rsidRDefault="009728E8" w:rsidP="00DA3323">
            <w:pPr>
              <w:spacing w:after="0" w:line="240" w:lineRule="auto"/>
              <w:jc w:val="center"/>
              <w:rPr>
                <w:rFonts w:ascii="Times New Roman" w:hAnsi="Times New Roman" w:cs="Times New Roman"/>
                <w:sz w:val="20"/>
                <w:szCs w:val="20"/>
              </w:rPr>
            </w:pPr>
          </w:p>
        </w:tc>
      </w:tr>
      <w:tr w:rsidR="009728E8" w:rsidRPr="00736748" w:rsidTr="00A938E8">
        <w:trPr>
          <w:trHeight w:val="256"/>
        </w:trPr>
        <w:tc>
          <w:tcPr>
            <w:tcW w:w="880" w:type="dxa"/>
            <w:tcBorders>
              <w:left w:val="single" w:sz="8" w:space="0" w:color="auto"/>
              <w:right w:val="single" w:sz="8" w:space="0" w:color="auto"/>
            </w:tcBorders>
            <w:vAlign w:val="bottom"/>
          </w:tcPr>
          <w:p w:rsidR="009728E8" w:rsidRPr="00E7673C" w:rsidRDefault="009728E8" w:rsidP="00542BDE">
            <w:pPr>
              <w:spacing w:after="0" w:line="240" w:lineRule="auto"/>
              <w:jc w:val="center"/>
              <w:rPr>
                <w:rFonts w:ascii="Times New Roman" w:hAnsi="Times New Roman" w:cs="Times New Roman"/>
                <w:sz w:val="20"/>
                <w:szCs w:val="20"/>
              </w:rPr>
            </w:pPr>
            <w:r w:rsidRPr="00E7673C">
              <w:rPr>
                <w:rFonts w:ascii="Times New Roman" w:hAnsi="Times New Roman" w:cs="Times New Roman"/>
                <w:sz w:val="20"/>
                <w:szCs w:val="20"/>
              </w:rPr>
              <w:t>2</w:t>
            </w:r>
          </w:p>
        </w:tc>
        <w:tc>
          <w:tcPr>
            <w:tcW w:w="2380" w:type="dxa"/>
            <w:tcBorders>
              <w:right w:val="single" w:sz="8" w:space="0" w:color="auto"/>
            </w:tcBorders>
            <w:vAlign w:val="bottom"/>
          </w:tcPr>
          <w:p w:rsidR="009728E8" w:rsidRPr="00E7673C" w:rsidRDefault="009728E8" w:rsidP="00736748">
            <w:pPr>
              <w:spacing w:after="0" w:line="240" w:lineRule="auto"/>
              <w:rPr>
                <w:rFonts w:ascii="Times New Roman" w:hAnsi="Times New Roman" w:cs="Times New Roman"/>
                <w:b/>
                <w:sz w:val="20"/>
                <w:szCs w:val="20"/>
              </w:rPr>
            </w:pPr>
            <w:r w:rsidRPr="00E7673C">
              <w:rPr>
                <w:rFonts w:ascii="Times New Roman" w:hAnsi="Times New Roman" w:cs="Times New Roman"/>
                <w:b/>
                <w:sz w:val="20"/>
                <w:szCs w:val="20"/>
              </w:rPr>
              <w:t>Коррекция устной и</w:t>
            </w:r>
          </w:p>
        </w:tc>
        <w:tc>
          <w:tcPr>
            <w:tcW w:w="1580" w:type="dxa"/>
            <w:tcBorders>
              <w:right w:val="single" w:sz="8" w:space="0" w:color="auto"/>
            </w:tcBorders>
            <w:vAlign w:val="bottom"/>
          </w:tcPr>
          <w:p w:rsidR="009728E8" w:rsidRPr="00E7673C" w:rsidRDefault="009728E8" w:rsidP="00DA3323">
            <w:pPr>
              <w:spacing w:after="0" w:line="240" w:lineRule="auto"/>
              <w:jc w:val="center"/>
              <w:rPr>
                <w:rFonts w:ascii="Times New Roman" w:hAnsi="Times New Roman" w:cs="Times New Roman"/>
                <w:sz w:val="20"/>
                <w:szCs w:val="20"/>
              </w:rPr>
            </w:pPr>
            <w:r w:rsidRPr="00E7673C">
              <w:rPr>
                <w:rFonts w:ascii="Times New Roman" w:hAnsi="Times New Roman" w:cs="Times New Roman"/>
                <w:sz w:val="20"/>
                <w:szCs w:val="20"/>
              </w:rPr>
              <w:t>64</w:t>
            </w:r>
          </w:p>
        </w:tc>
        <w:tc>
          <w:tcPr>
            <w:tcW w:w="1600" w:type="dxa"/>
            <w:tcBorders>
              <w:right w:val="single" w:sz="8" w:space="0" w:color="auto"/>
            </w:tcBorders>
            <w:vAlign w:val="bottom"/>
          </w:tcPr>
          <w:p w:rsidR="009728E8" w:rsidRPr="00E7673C" w:rsidRDefault="009728E8" w:rsidP="00DA3323">
            <w:pPr>
              <w:spacing w:after="0" w:line="240" w:lineRule="auto"/>
              <w:jc w:val="center"/>
              <w:rPr>
                <w:rFonts w:ascii="Times New Roman" w:hAnsi="Times New Roman" w:cs="Times New Roman"/>
                <w:sz w:val="20"/>
                <w:szCs w:val="20"/>
              </w:rPr>
            </w:pPr>
            <w:r w:rsidRPr="00E7673C">
              <w:rPr>
                <w:rFonts w:ascii="Times New Roman" w:hAnsi="Times New Roman" w:cs="Times New Roman"/>
                <w:sz w:val="20"/>
                <w:szCs w:val="20"/>
              </w:rPr>
              <w:t>66</w:t>
            </w:r>
          </w:p>
        </w:tc>
        <w:tc>
          <w:tcPr>
            <w:tcW w:w="1215" w:type="dxa"/>
            <w:tcBorders>
              <w:right w:val="single" w:sz="8" w:space="0" w:color="auto"/>
            </w:tcBorders>
            <w:vAlign w:val="bottom"/>
          </w:tcPr>
          <w:p w:rsidR="009728E8" w:rsidRPr="00E7673C" w:rsidRDefault="009728E8" w:rsidP="00DA3323">
            <w:pPr>
              <w:spacing w:after="0" w:line="240" w:lineRule="auto"/>
              <w:jc w:val="center"/>
              <w:rPr>
                <w:rFonts w:ascii="Times New Roman" w:hAnsi="Times New Roman" w:cs="Times New Roman"/>
                <w:sz w:val="20"/>
                <w:szCs w:val="20"/>
              </w:rPr>
            </w:pPr>
            <w:r w:rsidRPr="00E7673C">
              <w:rPr>
                <w:rFonts w:ascii="Times New Roman" w:hAnsi="Times New Roman" w:cs="Times New Roman"/>
                <w:sz w:val="20"/>
                <w:szCs w:val="20"/>
              </w:rPr>
              <w:t>66</w:t>
            </w:r>
          </w:p>
        </w:tc>
        <w:tc>
          <w:tcPr>
            <w:tcW w:w="1559" w:type="dxa"/>
            <w:tcBorders>
              <w:right w:val="single" w:sz="8" w:space="0" w:color="auto"/>
            </w:tcBorders>
            <w:vAlign w:val="bottom"/>
          </w:tcPr>
          <w:p w:rsidR="009728E8" w:rsidRPr="00E7673C" w:rsidRDefault="009728E8" w:rsidP="00DA3323">
            <w:pPr>
              <w:spacing w:after="0" w:line="240" w:lineRule="auto"/>
              <w:jc w:val="center"/>
              <w:rPr>
                <w:rFonts w:ascii="Times New Roman" w:hAnsi="Times New Roman" w:cs="Times New Roman"/>
                <w:sz w:val="20"/>
                <w:szCs w:val="20"/>
              </w:rPr>
            </w:pPr>
            <w:r w:rsidRPr="00E7673C">
              <w:rPr>
                <w:rFonts w:ascii="Times New Roman" w:hAnsi="Times New Roman" w:cs="Times New Roman"/>
                <w:sz w:val="20"/>
                <w:szCs w:val="20"/>
              </w:rPr>
              <w:t>66</w:t>
            </w:r>
          </w:p>
        </w:tc>
      </w:tr>
      <w:tr w:rsidR="009728E8" w:rsidRPr="00736748" w:rsidTr="00A938E8">
        <w:trPr>
          <w:trHeight w:val="281"/>
        </w:trPr>
        <w:tc>
          <w:tcPr>
            <w:tcW w:w="880" w:type="dxa"/>
            <w:tcBorders>
              <w:left w:val="single" w:sz="8" w:space="0" w:color="auto"/>
              <w:bottom w:val="single" w:sz="8" w:space="0" w:color="auto"/>
              <w:right w:val="single" w:sz="8" w:space="0" w:color="auto"/>
            </w:tcBorders>
            <w:vAlign w:val="bottom"/>
          </w:tcPr>
          <w:p w:rsidR="009728E8" w:rsidRPr="00E7673C" w:rsidRDefault="009728E8" w:rsidP="00542BDE">
            <w:pPr>
              <w:spacing w:after="0" w:line="240" w:lineRule="auto"/>
              <w:jc w:val="center"/>
              <w:rPr>
                <w:rFonts w:ascii="Times New Roman" w:hAnsi="Times New Roman" w:cs="Times New Roman"/>
                <w:sz w:val="20"/>
                <w:szCs w:val="20"/>
              </w:rPr>
            </w:pPr>
          </w:p>
        </w:tc>
        <w:tc>
          <w:tcPr>
            <w:tcW w:w="2380" w:type="dxa"/>
            <w:tcBorders>
              <w:bottom w:val="single" w:sz="8" w:space="0" w:color="auto"/>
              <w:right w:val="single" w:sz="8" w:space="0" w:color="auto"/>
            </w:tcBorders>
            <w:vAlign w:val="bottom"/>
          </w:tcPr>
          <w:p w:rsidR="009728E8" w:rsidRPr="00E7673C" w:rsidRDefault="009728E8" w:rsidP="00736748">
            <w:pPr>
              <w:spacing w:after="0" w:line="240" w:lineRule="auto"/>
              <w:rPr>
                <w:rFonts w:ascii="Times New Roman" w:hAnsi="Times New Roman" w:cs="Times New Roman"/>
                <w:b/>
                <w:sz w:val="20"/>
                <w:szCs w:val="20"/>
              </w:rPr>
            </w:pPr>
            <w:r w:rsidRPr="00E7673C">
              <w:rPr>
                <w:rFonts w:ascii="Times New Roman" w:hAnsi="Times New Roman" w:cs="Times New Roman"/>
                <w:b/>
                <w:sz w:val="20"/>
                <w:szCs w:val="20"/>
              </w:rPr>
              <w:t>письменной речи</w:t>
            </w:r>
          </w:p>
        </w:tc>
        <w:tc>
          <w:tcPr>
            <w:tcW w:w="1580" w:type="dxa"/>
            <w:tcBorders>
              <w:bottom w:val="single" w:sz="8" w:space="0" w:color="auto"/>
              <w:right w:val="single" w:sz="8" w:space="0" w:color="auto"/>
            </w:tcBorders>
            <w:vAlign w:val="bottom"/>
          </w:tcPr>
          <w:p w:rsidR="009728E8" w:rsidRPr="00E7673C" w:rsidRDefault="009728E8" w:rsidP="00DA3323">
            <w:pPr>
              <w:spacing w:after="0" w:line="240" w:lineRule="auto"/>
              <w:jc w:val="center"/>
              <w:rPr>
                <w:rFonts w:ascii="Times New Roman" w:hAnsi="Times New Roman" w:cs="Times New Roman"/>
                <w:sz w:val="20"/>
                <w:szCs w:val="20"/>
              </w:rPr>
            </w:pPr>
          </w:p>
        </w:tc>
        <w:tc>
          <w:tcPr>
            <w:tcW w:w="1600" w:type="dxa"/>
            <w:tcBorders>
              <w:bottom w:val="single" w:sz="8" w:space="0" w:color="auto"/>
              <w:right w:val="single" w:sz="8" w:space="0" w:color="auto"/>
            </w:tcBorders>
            <w:vAlign w:val="bottom"/>
          </w:tcPr>
          <w:p w:rsidR="009728E8" w:rsidRPr="00E7673C" w:rsidRDefault="009728E8" w:rsidP="00DA3323">
            <w:pPr>
              <w:spacing w:after="0" w:line="240" w:lineRule="auto"/>
              <w:jc w:val="center"/>
              <w:rPr>
                <w:rFonts w:ascii="Times New Roman" w:hAnsi="Times New Roman" w:cs="Times New Roman"/>
                <w:sz w:val="20"/>
                <w:szCs w:val="20"/>
              </w:rPr>
            </w:pPr>
          </w:p>
        </w:tc>
        <w:tc>
          <w:tcPr>
            <w:tcW w:w="1215" w:type="dxa"/>
            <w:tcBorders>
              <w:bottom w:val="single" w:sz="8" w:space="0" w:color="auto"/>
              <w:right w:val="single" w:sz="8" w:space="0" w:color="auto"/>
            </w:tcBorders>
            <w:vAlign w:val="bottom"/>
          </w:tcPr>
          <w:p w:rsidR="009728E8" w:rsidRPr="00E7673C" w:rsidRDefault="009728E8" w:rsidP="00DA3323">
            <w:pPr>
              <w:spacing w:after="0" w:line="240" w:lineRule="auto"/>
              <w:jc w:val="center"/>
              <w:rPr>
                <w:rFonts w:ascii="Times New Roman" w:hAnsi="Times New Roman" w:cs="Times New Roman"/>
                <w:sz w:val="20"/>
                <w:szCs w:val="20"/>
              </w:rPr>
            </w:pPr>
          </w:p>
        </w:tc>
        <w:tc>
          <w:tcPr>
            <w:tcW w:w="1559" w:type="dxa"/>
            <w:tcBorders>
              <w:bottom w:val="single" w:sz="8" w:space="0" w:color="auto"/>
              <w:right w:val="single" w:sz="8" w:space="0" w:color="auto"/>
            </w:tcBorders>
            <w:vAlign w:val="bottom"/>
          </w:tcPr>
          <w:p w:rsidR="009728E8" w:rsidRPr="00E7673C" w:rsidRDefault="009728E8" w:rsidP="00DA3323">
            <w:pPr>
              <w:spacing w:after="0" w:line="240" w:lineRule="auto"/>
              <w:jc w:val="center"/>
              <w:rPr>
                <w:rFonts w:ascii="Times New Roman" w:hAnsi="Times New Roman" w:cs="Times New Roman"/>
                <w:sz w:val="20"/>
                <w:szCs w:val="20"/>
              </w:rPr>
            </w:pPr>
          </w:p>
        </w:tc>
      </w:tr>
      <w:tr w:rsidR="009728E8" w:rsidRPr="00736748" w:rsidTr="00A938E8">
        <w:trPr>
          <w:trHeight w:val="261"/>
        </w:trPr>
        <w:tc>
          <w:tcPr>
            <w:tcW w:w="880" w:type="dxa"/>
            <w:tcBorders>
              <w:left w:val="single" w:sz="8" w:space="0" w:color="auto"/>
              <w:right w:val="single" w:sz="8" w:space="0" w:color="auto"/>
            </w:tcBorders>
            <w:vAlign w:val="bottom"/>
          </w:tcPr>
          <w:p w:rsidR="009728E8" w:rsidRPr="00E7673C" w:rsidRDefault="009728E8" w:rsidP="00542BDE">
            <w:pPr>
              <w:spacing w:after="0" w:line="240" w:lineRule="auto"/>
              <w:jc w:val="center"/>
              <w:rPr>
                <w:rFonts w:ascii="Times New Roman" w:hAnsi="Times New Roman" w:cs="Times New Roman"/>
                <w:sz w:val="20"/>
                <w:szCs w:val="20"/>
              </w:rPr>
            </w:pPr>
            <w:r w:rsidRPr="00E7673C">
              <w:rPr>
                <w:rFonts w:ascii="Times New Roman" w:hAnsi="Times New Roman" w:cs="Times New Roman"/>
                <w:sz w:val="20"/>
                <w:szCs w:val="20"/>
              </w:rPr>
              <w:t>3</w:t>
            </w:r>
          </w:p>
        </w:tc>
        <w:tc>
          <w:tcPr>
            <w:tcW w:w="2380" w:type="dxa"/>
            <w:tcBorders>
              <w:right w:val="single" w:sz="8" w:space="0" w:color="auto"/>
            </w:tcBorders>
            <w:vAlign w:val="bottom"/>
          </w:tcPr>
          <w:p w:rsidR="009728E8" w:rsidRPr="00E7673C" w:rsidRDefault="009728E8" w:rsidP="00736748">
            <w:pPr>
              <w:spacing w:after="0" w:line="240" w:lineRule="auto"/>
              <w:rPr>
                <w:rFonts w:ascii="Times New Roman" w:hAnsi="Times New Roman" w:cs="Times New Roman"/>
                <w:b/>
                <w:sz w:val="20"/>
                <w:szCs w:val="20"/>
              </w:rPr>
            </w:pPr>
            <w:r w:rsidRPr="00E7673C">
              <w:rPr>
                <w:rFonts w:ascii="Times New Roman" w:hAnsi="Times New Roman" w:cs="Times New Roman"/>
                <w:b/>
                <w:sz w:val="20"/>
                <w:szCs w:val="20"/>
              </w:rPr>
              <w:t>Всего</w:t>
            </w:r>
          </w:p>
        </w:tc>
        <w:tc>
          <w:tcPr>
            <w:tcW w:w="1580" w:type="dxa"/>
            <w:tcBorders>
              <w:right w:val="single" w:sz="8" w:space="0" w:color="auto"/>
            </w:tcBorders>
            <w:vAlign w:val="bottom"/>
          </w:tcPr>
          <w:p w:rsidR="009728E8" w:rsidRPr="00E7673C" w:rsidRDefault="009728E8" w:rsidP="00DA3323">
            <w:pPr>
              <w:spacing w:after="0" w:line="240" w:lineRule="auto"/>
              <w:jc w:val="center"/>
              <w:rPr>
                <w:rFonts w:ascii="Times New Roman" w:hAnsi="Times New Roman" w:cs="Times New Roman"/>
                <w:sz w:val="20"/>
                <w:szCs w:val="20"/>
              </w:rPr>
            </w:pPr>
            <w:r w:rsidRPr="00E7673C">
              <w:rPr>
                <w:rFonts w:ascii="Times New Roman" w:hAnsi="Times New Roman" w:cs="Times New Roman"/>
                <w:sz w:val="20"/>
                <w:szCs w:val="20"/>
              </w:rPr>
              <w:t>66</w:t>
            </w:r>
          </w:p>
        </w:tc>
        <w:tc>
          <w:tcPr>
            <w:tcW w:w="1600" w:type="dxa"/>
            <w:tcBorders>
              <w:right w:val="single" w:sz="8" w:space="0" w:color="auto"/>
            </w:tcBorders>
            <w:vAlign w:val="bottom"/>
          </w:tcPr>
          <w:p w:rsidR="009728E8" w:rsidRPr="00E7673C" w:rsidRDefault="009728E8" w:rsidP="00DA3323">
            <w:pPr>
              <w:spacing w:after="0" w:line="240" w:lineRule="auto"/>
              <w:jc w:val="center"/>
              <w:rPr>
                <w:rFonts w:ascii="Times New Roman" w:hAnsi="Times New Roman" w:cs="Times New Roman"/>
                <w:sz w:val="20"/>
                <w:szCs w:val="20"/>
              </w:rPr>
            </w:pPr>
            <w:r w:rsidRPr="00E7673C">
              <w:rPr>
                <w:rFonts w:ascii="Times New Roman" w:hAnsi="Times New Roman" w:cs="Times New Roman"/>
                <w:sz w:val="20"/>
                <w:szCs w:val="20"/>
              </w:rPr>
              <w:t>68</w:t>
            </w:r>
          </w:p>
        </w:tc>
        <w:tc>
          <w:tcPr>
            <w:tcW w:w="1215" w:type="dxa"/>
            <w:tcBorders>
              <w:right w:val="single" w:sz="8" w:space="0" w:color="auto"/>
            </w:tcBorders>
            <w:vAlign w:val="bottom"/>
          </w:tcPr>
          <w:p w:rsidR="009728E8" w:rsidRPr="00E7673C" w:rsidRDefault="009728E8" w:rsidP="00DA3323">
            <w:pPr>
              <w:spacing w:after="0" w:line="240" w:lineRule="auto"/>
              <w:jc w:val="center"/>
              <w:rPr>
                <w:rFonts w:ascii="Times New Roman" w:hAnsi="Times New Roman" w:cs="Times New Roman"/>
                <w:sz w:val="20"/>
                <w:szCs w:val="20"/>
              </w:rPr>
            </w:pPr>
            <w:r w:rsidRPr="00E7673C">
              <w:rPr>
                <w:rFonts w:ascii="Times New Roman" w:hAnsi="Times New Roman" w:cs="Times New Roman"/>
                <w:sz w:val="20"/>
                <w:szCs w:val="20"/>
              </w:rPr>
              <w:t>68</w:t>
            </w:r>
          </w:p>
        </w:tc>
        <w:tc>
          <w:tcPr>
            <w:tcW w:w="1559" w:type="dxa"/>
            <w:tcBorders>
              <w:right w:val="single" w:sz="8" w:space="0" w:color="auto"/>
            </w:tcBorders>
            <w:vAlign w:val="bottom"/>
          </w:tcPr>
          <w:p w:rsidR="009728E8" w:rsidRPr="00E7673C" w:rsidRDefault="009728E8" w:rsidP="00DA3323">
            <w:pPr>
              <w:spacing w:after="0" w:line="240" w:lineRule="auto"/>
              <w:jc w:val="center"/>
              <w:rPr>
                <w:rFonts w:ascii="Times New Roman" w:hAnsi="Times New Roman" w:cs="Times New Roman"/>
                <w:sz w:val="20"/>
                <w:szCs w:val="20"/>
              </w:rPr>
            </w:pPr>
            <w:r w:rsidRPr="00E7673C">
              <w:rPr>
                <w:rFonts w:ascii="Times New Roman" w:hAnsi="Times New Roman" w:cs="Times New Roman"/>
                <w:sz w:val="20"/>
                <w:szCs w:val="20"/>
              </w:rPr>
              <w:t>68</w:t>
            </w:r>
          </w:p>
        </w:tc>
      </w:tr>
      <w:tr w:rsidR="009728E8" w:rsidRPr="00736748" w:rsidTr="00A938E8">
        <w:trPr>
          <w:trHeight w:val="286"/>
        </w:trPr>
        <w:tc>
          <w:tcPr>
            <w:tcW w:w="880" w:type="dxa"/>
            <w:tcBorders>
              <w:left w:val="single" w:sz="8" w:space="0" w:color="auto"/>
              <w:bottom w:val="single" w:sz="8" w:space="0" w:color="auto"/>
              <w:right w:val="single" w:sz="8" w:space="0" w:color="auto"/>
            </w:tcBorders>
            <w:vAlign w:val="bottom"/>
          </w:tcPr>
          <w:p w:rsidR="009728E8" w:rsidRPr="00E7673C" w:rsidRDefault="009728E8" w:rsidP="00736748">
            <w:pPr>
              <w:spacing w:after="0" w:line="240" w:lineRule="auto"/>
              <w:rPr>
                <w:rFonts w:ascii="Times New Roman" w:hAnsi="Times New Roman" w:cs="Times New Roman"/>
                <w:sz w:val="20"/>
                <w:szCs w:val="20"/>
              </w:rPr>
            </w:pPr>
          </w:p>
        </w:tc>
        <w:tc>
          <w:tcPr>
            <w:tcW w:w="2380" w:type="dxa"/>
            <w:tcBorders>
              <w:bottom w:val="single" w:sz="8" w:space="0" w:color="auto"/>
              <w:right w:val="single" w:sz="8" w:space="0" w:color="auto"/>
            </w:tcBorders>
            <w:vAlign w:val="bottom"/>
          </w:tcPr>
          <w:p w:rsidR="009728E8" w:rsidRPr="00E7673C" w:rsidRDefault="009728E8" w:rsidP="00736748">
            <w:pPr>
              <w:spacing w:after="0" w:line="240" w:lineRule="auto"/>
              <w:rPr>
                <w:rFonts w:ascii="Times New Roman" w:hAnsi="Times New Roman" w:cs="Times New Roman"/>
                <w:sz w:val="20"/>
                <w:szCs w:val="20"/>
              </w:rPr>
            </w:pPr>
          </w:p>
        </w:tc>
        <w:tc>
          <w:tcPr>
            <w:tcW w:w="1580" w:type="dxa"/>
            <w:tcBorders>
              <w:bottom w:val="single" w:sz="8" w:space="0" w:color="auto"/>
              <w:right w:val="single" w:sz="8" w:space="0" w:color="auto"/>
            </w:tcBorders>
            <w:vAlign w:val="bottom"/>
          </w:tcPr>
          <w:p w:rsidR="009728E8" w:rsidRPr="00E7673C" w:rsidRDefault="009728E8" w:rsidP="00736748">
            <w:pPr>
              <w:spacing w:after="0" w:line="240" w:lineRule="auto"/>
              <w:rPr>
                <w:rFonts w:ascii="Times New Roman" w:hAnsi="Times New Roman" w:cs="Times New Roman"/>
                <w:sz w:val="20"/>
                <w:szCs w:val="20"/>
              </w:rPr>
            </w:pPr>
          </w:p>
        </w:tc>
        <w:tc>
          <w:tcPr>
            <w:tcW w:w="1600" w:type="dxa"/>
            <w:tcBorders>
              <w:bottom w:val="single" w:sz="8" w:space="0" w:color="auto"/>
              <w:right w:val="single" w:sz="8" w:space="0" w:color="auto"/>
            </w:tcBorders>
            <w:vAlign w:val="bottom"/>
          </w:tcPr>
          <w:p w:rsidR="009728E8" w:rsidRPr="00E7673C" w:rsidRDefault="009728E8" w:rsidP="00736748">
            <w:pPr>
              <w:spacing w:after="0" w:line="240" w:lineRule="auto"/>
              <w:rPr>
                <w:rFonts w:ascii="Times New Roman" w:hAnsi="Times New Roman" w:cs="Times New Roman"/>
                <w:sz w:val="20"/>
                <w:szCs w:val="20"/>
              </w:rPr>
            </w:pPr>
          </w:p>
        </w:tc>
        <w:tc>
          <w:tcPr>
            <w:tcW w:w="1215" w:type="dxa"/>
            <w:tcBorders>
              <w:bottom w:val="single" w:sz="8" w:space="0" w:color="auto"/>
              <w:right w:val="single" w:sz="8" w:space="0" w:color="auto"/>
            </w:tcBorders>
            <w:vAlign w:val="bottom"/>
          </w:tcPr>
          <w:p w:rsidR="009728E8" w:rsidRPr="00E7673C" w:rsidRDefault="009728E8" w:rsidP="00736748">
            <w:pPr>
              <w:spacing w:after="0" w:line="240" w:lineRule="auto"/>
              <w:rPr>
                <w:rFonts w:ascii="Times New Roman" w:hAnsi="Times New Roman" w:cs="Times New Roman"/>
                <w:sz w:val="20"/>
                <w:szCs w:val="20"/>
              </w:rPr>
            </w:pPr>
          </w:p>
        </w:tc>
        <w:tc>
          <w:tcPr>
            <w:tcW w:w="1559" w:type="dxa"/>
            <w:tcBorders>
              <w:bottom w:val="single" w:sz="8" w:space="0" w:color="auto"/>
              <w:right w:val="single" w:sz="8" w:space="0" w:color="auto"/>
            </w:tcBorders>
            <w:vAlign w:val="bottom"/>
          </w:tcPr>
          <w:p w:rsidR="009728E8" w:rsidRPr="00E7673C" w:rsidRDefault="009728E8" w:rsidP="00736748">
            <w:pPr>
              <w:spacing w:after="0" w:line="240" w:lineRule="auto"/>
              <w:rPr>
                <w:rFonts w:ascii="Times New Roman" w:hAnsi="Times New Roman" w:cs="Times New Roman"/>
                <w:sz w:val="20"/>
                <w:szCs w:val="20"/>
              </w:rPr>
            </w:pPr>
          </w:p>
        </w:tc>
      </w:tr>
    </w:tbl>
    <w:p w:rsidR="009728E8" w:rsidRPr="00736748" w:rsidRDefault="009728E8" w:rsidP="00736748">
      <w:pPr>
        <w:spacing w:after="0" w:line="240" w:lineRule="auto"/>
        <w:rPr>
          <w:rFonts w:ascii="Times New Roman" w:hAnsi="Times New Roman" w:cs="Times New Roman"/>
          <w:sz w:val="24"/>
          <w:szCs w:val="24"/>
          <w:lang w:val="ru-RU"/>
        </w:rPr>
      </w:pPr>
    </w:p>
    <w:p w:rsidR="009728E8" w:rsidRDefault="00542BDE" w:rsidP="00736748">
      <w:pPr>
        <w:spacing w:after="0" w:line="240" w:lineRule="auto"/>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Место коррекционного курса</w:t>
      </w:r>
    </w:p>
    <w:p w:rsidR="00542BDE" w:rsidRPr="00736748" w:rsidRDefault="00542BDE" w:rsidP="00736748">
      <w:pPr>
        <w:spacing w:after="0" w:line="240" w:lineRule="auto"/>
        <w:jc w:val="center"/>
        <w:rPr>
          <w:rFonts w:ascii="Times New Roman" w:hAnsi="Times New Roman" w:cs="Times New Roman"/>
          <w:sz w:val="24"/>
          <w:szCs w:val="24"/>
          <w:lang w:val="ru-RU"/>
        </w:rPr>
      </w:pPr>
    </w:p>
    <w:p w:rsidR="009728E8" w:rsidRPr="00736748" w:rsidRDefault="009728E8" w:rsidP="00736748">
      <w:pPr>
        <w:tabs>
          <w:tab w:val="left" w:pos="748"/>
        </w:tabs>
        <w:spacing w:after="0" w:line="240" w:lineRule="auto"/>
        <w:jc w:val="both"/>
        <w:rPr>
          <w:rFonts w:ascii="Times New Roman" w:hAnsi="Times New Roman" w:cs="Times New Roman"/>
          <w:sz w:val="24"/>
          <w:szCs w:val="24"/>
        </w:rPr>
      </w:pPr>
      <w:r w:rsidRPr="00736748">
        <w:rPr>
          <w:rFonts w:ascii="Times New Roman" w:hAnsi="Times New Roman" w:cs="Times New Roman"/>
          <w:sz w:val="24"/>
          <w:szCs w:val="24"/>
          <w:lang w:val="ru-RU"/>
        </w:rPr>
        <w:t xml:space="preserve">    С учащимся проводятся индивидуальные, и подгрупповые занятия. Периодичность логопедических занятий 2 раза в неделю. Продолжительность подгруппового занятия 40 минут (в первом классе в первом полугодии – 35 минут), индивидуальное 20-25 минут. Сроки коррекционной работы определяются степенью тяжести нарушения речи в сочетании с диагнозом; возрастным критерием. </w:t>
      </w:r>
      <w:r w:rsidRPr="00736748">
        <w:rPr>
          <w:rFonts w:ascii="Times New Roman" w:hAnsi="Times New Roman" w:cs="Times New Roman"/>
          <w:sz w:val="24"/>
          <w:szCs w:val="24"/>
        </w:rPr>
        <w:t>Общий объем учебного времени составляет 270 часов.</w:t>
      </w:r>
    </w:p>
    <w:p w:rsidR="009728E8" w:rsidRPr="00736748" w:rsidRDefault="009728E8" w:rsidP="00736748">
      <w:pPr>
        <w:spacing w:after="0" w:line="240" w:lineRule="auto"/>
        <w:rPr>
          <w:rFonts w:ascii="Times New Roman" w:hAnsi="Times New Roman" w:cs="Times New Roman"/>
          <w:sz w:val="24"/>
          <w:szCs w:val="24"/>
        </w:rPr>
      </w:pPr>
    </w:p>
    <w:tbl>
      <w:tblPr>
        <w:tblStyle w:val="afa"/>
        <w:tblW w:w="0" w:type="auto"/>
        <w:tblLook w:val="04A0"/>
      </w:tblPr>
      <w:tblGrid>
        <w:gridCol w:w="1384"/>
        <w:gridCol w:w="2268"/>
        <w:gridCol w:w="5353"/>
      </w:tblGrid>
      <w:tr w:rsidR="009728E8" w:rsidRPr="00736748" w:rsidTr="00542BDE">
        <w:tc>
          <w:tcPr>
            <w:tcW w:w="1384" w:type="dxa"/>
            <w:vAlign w:val="bottom"/>
          </w:tcPr>
          <w:p w:rsidR="009728E8" w:rsidRPr="00542BDE" w:rsidRDefault="009728E8" w:rsidP="00736748">
            <w:pPr>
              <w:jc w:val="center"/>
              <w:rPr>
                <w:rFonts w:ascii="Times New Roman" w:hAnsi="Times New Roman" w:cs="Times New Roman"/>
                <w:b/>
                <w:sz w:val="20"/>
                <w:szCs w:val="20"/>
              </w:rPr>
            </w:pPr>
            <w:r w:rsidRPr="00542BDE">
              <w:rPr>
                <w:rFonts w:ascii="Times New Roman" w:hAnsi="Times New Roman" w:cs="Times New Roman"/>
                <w:b/>
                <w:sz w:val="20"/>
                <w:szCs w:val="20"/>
              </w:rPr>
              <w:t>Класс</w:t>
            </w:r>
          </w:p>
        </w:tc>
        <w:tc>
          <w:tcPr>
            <w:tcW w:w="2268" w:type="dxa"/>
            <w:vAlign w:val="bottom"/>
          </w:tcPr>
          <w:p w:rsidR="009728E8" w:rsidRPr="00542BDE" w:rsidRDefault="009728E8" w:rsidP="00736748">
            <w:pPr>
              <w:jc w:val="center"/>
              <w:rPr>
                <w:rFonts w:ascii="Times New Roman" w:hAnsi="Times New Roman" w:cs="Times New Roman"/>
                <w:b/>
                <w:sz w:val="20"/>
                <w:szCs w:val="20"/>
              </w:rPr>
            </w:pPr>
            <w:r w:rsidRPr="00542BDE">
              <w:rPr>
                <w:rFonts w:ascii="Times New Roman" w:hAnsi="Times New Roman" w:cs="Times New Roman"/>
                <w:b/>
                <w:sz w:val="20"/>
                <w:szCs w:val="20"/>
              </w:rPr>
              <w:t>Количество часов в неделю</w:t>
            </w:r>
          </w:p>
        </w:tc>
        <w:tc>
          <w:tcPr>
            <w:tcW w:w="5353" w:type="dxa"/>
            <w:vAlign w:val="bottom"/>
          </w:tcPr>
          <w:p w:rsidR="009728E8" w:rsidRPr="00542BDE" w:rsidRDefault="009728E8" w:rsidP="00736748">
            <w:pPr>
              <w:jc w:val="center"/>
              <w:rPr>
                <w:rFonts w:ascii="Times New Roman" w:hAnsi="Times New Roman" w:cs="Times New Roman"/>
                <w:b/>
                <w:sz w:val="20"/>
                <w:szCs w:val="20"/>
              </w:rPr>
            </w:pPr>
            <w:r w:rsidRPr="00542BDE">
              <w:rPr>
                <w:rFonts w:ascii="Times New Roman" w:hAnsi="Times New Roman" w:cs="Times New Roman"/>
                <w:b/>
                <w:sz w:val="20"/>
                <w:szCs w:val="20"/>
              </w:rPr>
              <w:t>Распределение часов</w:t>
            </w:r>
          </w:p>
        </w:tc>
      </w:tr>
      <w:tr w:rsidR="009728E8" w:rsidRPr="00542BDE" w:rsidTr="00542BDE">
        <w:tc>
          <w:tcPr>
            <w:tcW w:w="1384" w:type="dxa"/>
            <w:vMerge w:val="restart"/>
            <w:vAlign w:val="bottom"/>
          </w:tcPr>
          <w:p w:rsidR="009728E8" w:rsidRPr="00542BDE" w:rsidRDefault="009728E8" w:rsidP="00736748">
            <w:pPr>
              <w:jc w:val="center"/>
              <w:rPr>
                <w:rFonts w:ascii="Times New Roman" w:hAnsi="Times New Roman" w:cs="Times New Roman"/>
                <w:b/>
                <w:sz w:val="20"/>
                <w:szCs w:val="20"/>
              </w:rPr>
            </w:pPr>
            <w:r w:rsidRPr="00542BDE">
              <w:rPr>
                <w:rFonts w:ascii="Times New Roman" w:hAnsi="Times New Roman" w:cs="Times New Roman"/>
                <w:b/>
                <w:sz w:val="20"/>
                <w:szCs w:val="20"/>
              </w:rPr>
              <w:t>1</w:t>
            </w:r>
          </w:p>
        </w:tc>
        <w:tc>
          <w:tcPr>
            <w:tcW w:w="2268" w:type="dxa"/>
            <w:vMerge w:val="restart"/>
            <w:vAlign w:val="bottom"/>
          </w:tcPr>
          <w:p w:rsidR="009728E8" w:rsidRPr="00542BDE" w:rsidRDefault="009728E8" w:rsidP="00736748">
            <w:pPr>
              <w:jc w:val="center"/>
              <w:rPr>
                <w:rFonts w:ascii="Times New Roman" w:hAnsi="Times New Roman" w:cs="Times New Roman"/>
                <w:b/>
                <w:sz w:val="20"/>
                <w:szCs w:val="20"/>
              </w:rPr>
            </w:pPr>
            <w:r w:rsidRPr="00542BDE">
              <w:rPr>
                <w:rFonts w:ascii="Times New Roman" w:hAnsi="Times New Roman" w:cs="Times New Roman"/>
                <w:b/>
                <w:sz w:val="20"/>
                <w:szCs w:val="20"/>
              </w:rPr>
              <w:t>2</w:t>
            </w:r>
          </w:p>
        </w:tc>
        <w:tc>
          <w:tcPr>
            <w:tcW w:w="5353" w:type="dxa"/>
            <w:vAlign w:val="bottom"/>
          </w:tcPr>
          <w:p w:rsidR="009728E8" w:rsidRPr="00542BDE" w:rsidRDefault="009728E8" w:rsidP="00736748">
            <w:pPr>
              <w:rPr>
                <w:rFonts w:ascii="Times New Roman" w:hAnsi="Times New Roman" w:cs="Times New Roman"/>
                <w:b/>
                <w:sz w:val="20"/>
                <w:szCs w:val="20"/>
              </w:rPr>
            </w:pPr>
            <w:r w:rsidRPr="00542BDE">
              <w:rPr>
                <w:rFonts w:ascii="Times New Roman" w:hAnsi="Times New Roman" w:cs="Times New Roman"/>
                <w:b/>
                <w:sz w:val="20"/>
                <w:szCs w:val="20"/>
              </w:rPr>
              <w:t>Коррекция речи – 1 час</w:t>
            </w:r>
          </w:p>
        </w:tc>
      </w:tr>
      <w:tr w:rsidR="009728E8" w:rsidRPr="004A07DF" w:rsidTr="00542BDE">
        <w:tc>
          <w:tcPr>
            <w:tcW w:w="1384" w:type="dxa"/>
            <w:vMerge/>
            <w:vAlign w:val="bottom"/>
          </w:tcPr>
          <w:p w:rsidR="009728E8" w:rsidRPr="00542BDE" w:rsidRDefault="009728E8" w:rsidP="00736748">
            <w:pPr>
              <w:jc w:val="center"/>
              <w:rPr>
                <w:rFonts w:ascii="Times New Roman" w:hAnsi="Times New Roman" w:cs="Times New Roman"/>
                <w:b/>
                <w:sz w:val="20"/>
                <w:szCs w:val="20"/>
              </w:rPr>
            </w:pPr>
          </w:p>
        </w:tc>
        <w:tc>
          <w:tcPr>
            <w:tcW w:w="2268" w:type="dxa"/>
            <w:vMerge/>
            <w:vAlign w:val="bottom"/>
          </w:tcPr>
          <w:p w:rsidR="009728E8" w:rsidRPr="00542BDE" w:rsidRDefault="009728E8" w:rsidP="00736748">
            <w:pPr>
              <w:jc w:val="center"/>
              <w:rPr>
                <w:rFonts w:ascii="Times New Roman" w:hAnsi="Times New Roman" w:cs="Times New Roman"/>
                <w:b/>
                <w:sz w:val="20"/>
                <w:szCs w:val="20"/>
              </w:rPr>
            </w:pPr>
          </w:p>
        </w:tc>
        <w:tc>
          <w:tcPr>
            <w:tcW w:w="5353" w:type="dxa"/>
            <w:vAlign w:val="bottom"/>
          </w:tcPr>
          <w:p w:rsidR="009728E8" w:rsidRPr="00542BDE" w:rsidRDefault="009728E8" w:rsidP="00736748">
            <w:pPr>
              <w:rPr>
                <w:rFonts w:ascii="Times New Roman" w:hAnsi="Times New Roman" w:cs="Times New Roman"/>
                <w:b/>
                <w:sz w:val="20"/>
                <w:szCs w:val="20"/>
                <w:lang w:val="ru-RU"/>
              </w:rPr>
            </w:pPr>
            <w:r w:rsidRPr="00542BDE">
              <w:rPr>
                <w:rFonts w:ascii="Times New Roman" w:hAnsi="Times New Roman" w:cs="Times New Roman"/>
                <w:b/>
                <w:sz w:val="20"/>
                <w:szCs w:val="20"/>
                <w:lang w:val="ru-RU"/>
              </w:rPr>
              <w:t>Профилактика нарушений письменной и устной речи - 1 час</w:t>
            </w:r>
          </w:p>
        </w:tc>
      </w:tr>
      <w:tr w:rsidR="009728E8" w:rsidRPr="004A07DF" w:rsidTr="00542BDE">
        <w:tc>
          <w:tcPr>
            <w:tcW w:w="1384" w:type="dxa"/>
            <w:vAlign w:val="bottom"/>
          </w:tcPr>
          <w:p w:rsidR="009728E8" w:rsidRPr="00542BDE" w:rsidRDefault="009728E8" w:rsidP="00736748">
            <w:pPr>
              <w:jc w:val="center"/>
              <w:rPr>
                <w:rFonts w:ascii="Times New Roman" w:hAnsi="Times New Roman" w:cs="Times New Roman"/>
                <w:b/>
                <w:sz w:val="20"/>
                <w:szCs w:val="20"/>
              </w:rPr>
            </w:pPr>
            <w:r w:rsidRPr="00542BDE">
              <w:rPr>
                <w:rFonts w:ascii="Times New Roman" w:hAnsi="Times New Roman" w:cs="Times New Roman"/>
                <w:b/>
                <w:sz w:val="20"/>
                <w:szCs w:val="20"/>
              </w:rPr>
              <w:t>2</w:t>
            </w:r>
          </w:p>
        </w:tc>
        <w:tc>
          <w:tcPr>
            <w:tcW w:w="2268" w:type="dxa"/>
            <w:vAlign w:val="bottom"/>
          </w:tcPr>
          <w:p w:rsidR="009728E8" w:rsidRPr="00542BDE" w:rsidRDefault="009728E8" w:rsidP="00736748">
            <w:pPr>
              <w:jc w:val="center"/>
              <w:rPr>
                <w:rFonts w:ascii="Times New Roman" w:hAnsi="Times New Roman" w:cs="Times New Roman"/>
                <w:b/>
                <w:sz w:val="20"/>
                <w:szCs w:val="20"/>
              </w:rPr>
            </w:pPr>
            <w:r w:rsidRPr="00542BDE">
              <w:rPr>
                <w:rFonts w:ascii="Times New Roman" w:hAnsi="Times New Roman" w:cs="Times New Roman"/>
                <w:b/>
                <w:sz w:val="20"/>
                <w:szCs w:val="20"/>
              </w:rPr>
              <w:t>2</w:t>
            </w:r>
          </w:p>
        </w:tc>
        <w:tc>
          <w:tcPr>
            <w:tcW w:w="5353" w:type="dxa"/>
            <w:vMerge w:val="restart"/>
            <w:vAlign w:val="bottom"/>
          </w:tcPr>
          <w:p w:rsidR="009728E8" w:rsidRPr="00542BDE" w:rsidRDefault="009728E8" w:rsidP="00736748">
            <w:pPr>
              <w:rPr>
                <w:rFonts w:ascii="Times New Roman" w:hAnsi="Times New Roman" w:cs="Times New Roman"/>
                <w:b/>
                <w:sz w:val="20"/>
                <w:szCs w:val="20"/>
                <w:lang w:val="ru-RU"/>
              </w:rPr>
            </w:pPr>
            <w:r w:rsidRPr="00542BDE">
              <w:rPr>
                <w:rFonts w:ascii="Times New Roman" w:hAnsi="Times New Roman" w:cs="Times New Roman"/>
                <w:b/>
                <w:sz w:val="20"/>
                <w:szCs w:val="20"/>
                <w:lang w:val="ru-RU"/>
              </w:rPr>
              <w:t>Коррекция речи – 1 час</w:t>
            </w:r>
          </w:p>
          <w:p w:rsidR="009728E8" w:rsidRPr="00542BDE" w:rsidRDefault="009728E8" w:rsidP="00736748">
            <w:pPr>
              <w:rPr>
                <w:rFonts w:ascii="Times New Roman" w:hAnsi="Times New Roman" w:cs="Times New Roman"/>
                <w:b/>
                <w:sz w:val="20"/>
                <w:szCs w:val="20"/>
                <w:lang w:val="ru-RU"/>
              </w:rPr>
            </w:pPr>
            <w:r w:rsidRPr="00542BDE">
              <w:rPr>
                <w:rFonts w:ascii="Times New Roman" w:hAnsi="Times New Roman" w:cs="Times New Roman"/>
                <w:b/>
                <w:sz w:val="20"/>
                <w:szCs w:val="20"/>
                <w:lang w:val="ru-RU"/>
              </w:rPr>
              <w:t>Коррекция пробелов знаний по русскому языку– 1 час</w:t>
            </w:r>
          </w:p>
        </w:tc>
      </w:tr>
      <w:tr w:rsidR="009728E8" w:rsidRPr="00542BDE" w:rsidTr="00542BDE">
        <w:tc>
          <w:tcPr>
            <w:tcW w:w="1384" w:type="dxa"/>
            <w:vAlign w:val="bottom"/>
          </w:tcPr>
          <w:p w:rsidR="009728E8" w:rsidRPr="00542BDE" w:rsidRDefault="009728E8" w:rsidP="00736748">
            <w:pPr>
              <w:jc w:val="center"/>
              <w:rPr>
                <w:rFonts w:ascii="Times New Roman" w:hAnsi="Times New Roman" w:cs="Times New Roman"/>
                <w:b/>
                <w:sz w:val="24"/>
                <w:szCs w:val="24"/>
              </w:rPr>
            </w:pPr>
            <w:r w:rsidRPr="00542BDE">
              <w:rPr>
                <w:rFonts w:ascii="Times New Roman" w:hAnsi="Times New Roman" w:cs="Times New Roman"/>
                <w:b/>
                <w:sz w:val="24"/>
                <w:szCs w:val="24"/>
              </w:rPr>
              <w:t>3</w:t>
            </w:r>
          </w:p>
        </w:tc>
        <w:tc>
          <w:tcPr>
            <w:tcW w:w="2268" w:type="dxa"/>
            <w:vAlign w:val="bottom"/>
          </w:tcPr>
          <w:p w:rsidR="009728E8" w:rsidRPr="00542BDE" w:rsidRDefault="009728E8" w:rsidP="00736748">
            <w:pPr>
              <w:jc w:val="center"/>
              <w:rPr>
                <w:rFonts w:ascii="Times New Roman" w:hAnsi="Times New Roman" w:cs="Times New Roman"/>
                <w:b/>
                <w:sz w:val="24"/>
                <w:szCs w:val="24"/>
              </w:rPr>
            </w:pPr>
            <w:r w:rsidRPr="00542BDE">
              <w:rPr>
                <w:rFonts w:ascii="Times New Roman" w:hAnsi="Times New Roman" w:cs="Times New Roman"/>
                <w:b/>
                <w:sz w:val="24"/>
                <w:szCs w:val="24"/>
              </w:rPr>
              <w:t>2</w:t>
            </w:r>
          </w:p>
        </w:tc>
        <w:tc>
          <w:tcPr>
            <w:tcW w:w="5353" w:type="dxa"/>
            <w:vMerge/>
            <w:vAlign w:val="bottom"/>
          </w:tcPr>
          <w:p w:rsidR="009728E8" w:rsidRPr="00542BDE" w:rsidRDefault="009728E8" w:rsidP="00736748">
            <w:pPr>
              <w:rPr>
                <w:rFonts w:ascii="Times New Roman" w:hAnsi="Times New Roman" w:cs="Times New Roman"/>
                <w:b/>
                <w:sz w:val="24"/>
                <w:szCs w:val="24"/>
              </w:rPr>
            </w:pPr>
          </w:p>
        </w:tc>
      </w:tr>
      <w:tr w:rsidR="009728E8" w:rsidRPr="00542BDE" w:rsidTr="00542BDE">
        <w:tc>
          <w:tcPr>
            <w:tcW w:w="1384" w:type="dxa"/>
            <w:vAlign w:val="bottom"/>
          </w:tcPr>
          <w:p w:rsidR="009728E8" w:rsidRPr="00542BDE" w:rsidRDefault="009728E8" w:rsidP="00736748">
            <w:pPr>
              <w:jc w:val="center"/>
              <w:rPr>
                <w:rFonts w:ascii="Times New Roman" w:hAnsi="Times New Roman" w:cs="Times New Roman"/>
                <w:b/>
                <w:sz w:val="24"/>
                <w:szCs w:val="24"/>
              </w:rPr>
            </w:pPr>
            <w:r w:rsidRPr="00542BDE">
              <w:rPr>
                <w:rFonts w:ascii="Times New Roman" w:hAnsi="Times New Roman" w:cs="Times New Roman"/>
                <w:b/>
                <w:sz w:val="24"/>
                <w:szCs w:val="24"/>
              </w:rPr>
              <w:t>4</w:t>
            </w:r>
          </w:p>
        </w:tc>
        <w:tc>
          <w:tcPr>
            <w:tcW w:w="2268" w:type="dxa"/>
            <w:vAlign w:val="bottom"/>
          </w:tcPr>
          <w:p w:rsidR="009728E8" w:rsidRPr="00542BDE" w:rsidRDefault="009728E8" w:rsidP="00736748">
            <w:pPr>
              <w:jc w:val="center"/>
              <w:rPr>
                <w:rFonts w:ascii="Times New Roman" w:hAnsi="Times New Roman" w:cs="Times New Roman"/>
                <w:b/>
                <w:sz w:val="24"/>
                <w:szCs w:val="24"/>
              </w:rPr>
            </w:pPr>
            <w:r w:rsidRPr="00542BDE">
              <w:rPr>
                <w:rFonts w:ascii="Times New Roman" w:hAnsi="Times New Roman" w:cs="Times New Roman"/>
                <w:b/>
                <w:sz w:val="24"/>
                <w:szCs w:val="24"/>
              </w:rPr>
              <w:t>2</w:t>
            </w:r>
          </w:p>
        </w:tc>
        <w:tc>
          <w:tcPr>
            <w:tcW w:w="5353" w:type="dxa"/>
            <w:vMerge/>
            <w:vAlign w:val="bottom"/>
          </w:tcPr>
          <w:p w:rsidR="009728E8" w:rsidRPr="00542BDE" w:rsidRDefault="009728E8" w:rsidP="00736748">
            <w:pPr>
              <w:rPr>
                <w:rFonts w:ascii="Times New Roman" w:hAnsi="Times New Roman" w:cs="Times New Roman"/>
                <w:b/>
                <w:sz w:val="24"/>
                <w:szCs w:val="24"/>
              </w:rPr>
            </w:pPr>
          </w:p>
        </w:tc>
      </w:tr>
    </w:tbl>
    <w:p w:rsidR="009728E8" w:rsidRPr="00542BDE" w:rsidRDefault="009728E8" w:rsidP="00736748">
      <w:pPr>
        <w:spacing w:after="0" w:line="240" w:lineRule="auto"/>
        <w:rPr>
          <w:rFonts w:ascii="Times New Roman" w:hAnsi="Times New Roman" w:cs="Times New Roman"/>
          <w:b/>
          <w:sz w:val="24"/>
          <w:szCs w:val="24"/>
          <w:lang w:val="ru-RU"/>
        </w:rPr>
      </w:pPr>
    </w:p>
    <w:p w:rsidR="009728E8" w:rsidRPr="00736748" w:rsidRDefault="009728E8" w:rsidP="00736748">
      <w:pPr>
        <w:spacing w:after="0" w:line="240" w:lineRule="auto"/>
        <w:jc w:val="center"/>
        <w:rPr>
          <w:rFonts w:ascii="Times New Roman" w:hAnsi="Times New Roman" w:cs="Times New Roman"/>
          <w:sz w:val="24"/>
          <w:szCs w:val="24"/>
          <w:lang w:val="ru-RU"/>
        </w:rPr>
      </w:pPr>
      <w:r w:rsidRPr="00736748">
        <w:rPr>
          <w:rFonts w:ascii="Times New Roman" w:hAnsi="Times New Roman" w:cs="Times New Roman"/>
          <w:b/>
          <w:bCs/>
          <w:sz w:val="24"/>
          <w:szCs w:val="24"/>
          <w:lang w:val="ru-RU"/>
        </w:rPr>
        <w:t xml:space="preserve">     Описание ценностных ориентиров содержания коррекционного курса.</w:t>
      </w:r>
    </w:p>
    <w:p w:rsidR="009728E8" w:rsidRPr="00736748" w:rsidRDefault="009728E8" w:rsidP="00736748">
      <w:pPr>
        <w:spacing w:after="0" w:line="240" w:lineRule="auto"/>
        <w:rPr>
          <w:rFonts w:ascii="Times New Roman" w:hAnsi="Times New Roman" w:cs="Times New Roman"/>
          <w:sz w:val="24"/>
          <w:szCs w:val="24"/>
          <w:lang w:val="ru-RU"/>
        </w:rPr>
      </w:pPr>
    </w:p>
    <w:p w:rsidR="009728E8" w:rsidRPr="00736748" w:rsidRDefault="009728E8" w:rsidP="00736748">
      <w:pPr>
        <w:pStyle w:val="6"/>
        <w:spacing w:before="0" w:line="240" w:lineRule="auto"/>
        <w:jc w:val="both"/>
        <w:rPr>
          <w:rStyle w:val="aff5"/>
          <w:rFonts w:ascii="Times New Roman" w:hAnsi="Times New Roman" w:cs="Times New Roman"/>
          <w:color w:val="000000" w:themeColor="text1"/>
          <w:sz w:val="24"/>
          <w:szCs w:val="24"/>
        </w:rPr>
      </w:pPr>
      <w:r w:rsidRPr="00736748">
        <w:rPr>
          <w:rStyle w:val="aff5"/>
          <w:rFonts w:ascii="Times New Roman" w:hAnsi="Times New Roman" w:cs="Times New Roman"/>
          <w:color w:val="000000" w:themeColor="text1"/>
          <w:sz w:val="24"/>
          <w:szCs w:val="24"/>
        </w:rPr>
        <w:t>Формирование психологических условий развития общения, сотрудничества на основе:</w:t>
      </w:r>
    </w:p>
    <w:p w:rsidR="009728E8" w:rsidRPr="00736748" w:rsidRDefault="009728E8" w:rsidP="00736748">
      <w:pPr>
        <w:spacing w:after="0" w:line="240" w:lineRule="auto"/>
        <w:jc w:val="both"/>
        <w:rPr>
          <w:rFonts w:ascii="Times New Roman" w:eastAsia="Symbol" w:hAnsi="Times New Roman" w:cs="Times New Roman"/>
          <w:sz w:val="24"/>
          <w:szCs w:val="24"/>
          <w:lang w:val="ru-RU"/>
        </w:rPr>
      </w:pPr>
      <w:r w:rsidRPr="00736748">
        <w:rPr>
          <w:rFonts w:ascii="Times New Roman" w:hAnsi="Times New Roman" w:cs="Times New Roman"/>
          <w:sz w:val="24"/>
          <w:szCs w:val="24"/>
          <w:lang w:val="ru-RU"/>
        </w:rPr>
        <w:t>- доброжелательности, доверия и внимания к людям, готовности к сотрудничеству и дружбе,</w:t>
      </w:r>
      <w:r w:rsidR="00E7673C">
        <w:rPr>
          <w:rFonts w:ascii="Times New Roman" w:hAnsi="Times New Roman" w:cs="Times New Roman"/>
          <w:sz w:val="24"/>
          <w:szCs w:val="24"/>
          <w:lang w:val="ru-RU"/>
        </w:rPr>
        <w:t xml:space="preserve"> </w:t>
      </w:r>
      <w:r w:rsidRPr="00736748">
        <w:rPr>
          <w:rFonts w:ascii="Times New Roman" w:hAnsi="Times New Roman" w:cs="Times New Roman"/>
          <w:sz w:val="24"/>
          <w:szCs w:val="24"/>
          <w:lang w:val="ru-RU"/>
        </w:rPr>
        <w:t>оказанию помощи</w:t>
      </w:r>
      <w:r w:rsidRPr="00736748">
        <w:rPr>
          <w:rFonts w:ascii="Times New Roman" w:hAnsi="Times New Roman" w:cs="Times New Roman"/>
          <w:sz w:val="24"/>
          <w:szCs w:val="24"/>
          <w:lang w:val="ru-RU"/>
        </w:rPr>
        <w:tab/>
        <w:t>тем,</w:t>
      </w:r>
      <w:r w:rsidRPr="00736748">
        <w:rPr>
          <w:rFonts w:ascii="Times New Roman" w:hAnsi="Times New Roman" w:cs="Times New Roman"/>
          <w:sz w:val="24"/>
          <w:szCs w:val="24"/>
          <w:lang w:val="ru-RU"/>
        </w:rPr>
        <w:tab/>
        <w:t>кто</w:t>
      </w:r>
      <w:r w:rsidRPr="00736748">
        <w:rPr>
          <w:rFonts w:ascii="Times New Roman" w:hAnsi="Times New Roman" w:cs="Times New Roman"/>
          <w:sz w:val="24"/>
          <w:szCs w:val="24"/>
          <w:lang w:val="ru-RU"/>
        </w:rPr>
        <w:tab/>
        <w:t>в</w:t>
      </w:r>
      <w:r w:rsidRPr="00736748">
        <w:rPr>
          <w:rFonts w:ascii="Times New Roman" w:hAnsi="Times New Roman" w:cs="Times New Roman"/>
          <w:sz w:val="24"/>
          <w:szCs w:val="24"/>
          <w:lang w:val="ru-RU"/>
        </w:rPr>
        <w:tab/>
        <w:t>ней</w:t>
      </w:r>
      <w:r w:rsidRPr="00736748">
        <w:rPr>
          <w:rFonts w:ascii="Times New Roman" w:hAnsi="Times New Roman" w:cs="Times New Roman"/>
          <w:sz w:val="24"/>
          <w:szCs w:val="24"/>
          <w:lang w:val="ru-RU"/>
        </w:rPr>
        <w:tab/>
        <w:t>нуждается;</w:t>
      </w:r>
    </w:p>
    <w:p w:rsidR="00A938E8" w:rsidRPr="00736748" w:rsidRDefault="009728E8" w:rsidP="009B109C">
      <w:pPr>
        <w:numPr>
          <w:ilvl w:val="0"/>
          <w:numId w:val="18"/>
        </w:numPr>
        <w:tabs>
          <w:tab w:val="left" w:pos="139"/>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уважения к окружающим – умения слушать и слышать партнера, признать право каждого на собственное мнение и принимать решения с учетом позиций всех участников;</w:t>
      </w:r>
    </w:p>
    <w:p w:rsidR="00542BDE" w:rsidRPr="00542BDE" w:rsidRDefault="00A938E8" w:rsidP="00736748">
      <w:pPr>
        <w:numPr>
          <w:ilvl w:val="0"/>
          <w:numId w:val="18"/>
        </w:numPr>
        <w:tabs>
          <w:tab w:val="left" w:pos="139"/>
        </w:tabs>
        <w:spacing w:after="0" w:line="240" w:lineRule="auto"/>
        <w:jc w:val="both"/>
        <w:rPr>
          <w:rFonts w:ascii="Times New Roman" w:hAnsi="Times New Roman" w:cs="Times New Roman"/>
          <w:sz w:val="24"/>
          <w:szCs w:val="24"/>
          <w:lang w:val="ru-RU"/>
        </w:rPr>
      </w:pPr>
      <w:r w:rsidRPr="00736748">
        <w:rPr>
          <w:rStyle w:val="aff5"/>
          <w:rFonts w:ascii="Times New Roman" w:hAnsi="Times New Roman" w:cs="Times New Roman"/>
          <w:i w:val="0"/>
          <w:sz w:val="24"/>
          <w:szCs w:val="24"/>
          <w:lang w:val="ru-RU"/>
        </w:rPr>
        <w:t>р</w:t>
      </w:r>
      <w:r w:rsidR="009728E8" w:rsidRPr="00736748">
        <w:rPr>
          <w:rStyle w:val="aff5"/>
          <w:rFonts w:ascii="Times New Roman" w:hAnsi="Times New Roman" w:cs="Times New Roman"/>
          <w:i w:val="0"/>
          <w:sz w:val="24"/>
          <w:szCs w:val="24"/>
          <w:lang w:val="ru-RU"/>
        </w:rPr>
        <w:t>азвитие  ценностно-смы</w:t>
      </w:r>
      <w:r w:rsidR="00542BDE">
        <w:rPr>
          <w:rStyle w:val="aff5"/>
          <w:rFonts w:ascii="Times New Roman" w:hAnsi="Times New Roman" w:cs="Times New Roman"/>
          <w:i w:val="0"/>
          <w:sz w:val="24"/>
          <w:szCs w:val="24"/>
          <w:lang w:val="ru-RU"/>
        </w:rPr>
        <w:t>с</w:t>
      </w:r>
      <w:r w:rsidR="009728E8" w:rsidRPr="00736748">
        <w:rPr>
          <w:rStyle w:val="aff5"/>
          <w:rFonts w:ascii="Times New Roman" w:hAnsi="Times New Roman" w:cs="Times New Roman"/>
          <w:i w:val="0"/>
          <w:sz w:val="24"/>
          <w:szCs w:val="24"/>
          <w:lang w:val="ru-RU"/>
        </w:rPr>
        <w:t>ловой  сферы  личности  на  основе  общечеловеческих</w:t>
      </w:r>
      <w:r w:rsidR="00E7673C">
        <w:rPr>
          <w:rStyle w:val="aff5"/>
          <w:rFonts w:ascii="Times New Roman" w:hAnsi="Times New Roman" w:cs="Times New Roman"/>
          <w:i w:val="0"/>
          <w:sz w:val="24"/>
          <w:szCs w:val="24"/>
          <w:lang w:val="ru-RU"/>
        </w:rPr>
        <w:t xml:space="preserve"> </w:t>
      </w:r>
      <w:r w:rsidRPr="00542BDE">
        <w:rPr>
          <w:rFonts w:ascii="Times New Roman" w:hAnsi="Times New Roman" w:cs="Times New Roman"/>
          <w:sz w:val="24"/>
          <w:szCs w:val="24"/>
          <w:lang w:val="ru-RU"/>
        </w:rPr>
        <w:t>принципов</w:t>
      </w:r>
      <w:r w:rsidRPr="00542BDE">
        <w:rPr>
          <w:rFonts w:ascii="Times New Roman" w:hAnsi="Times New Roman" w:cs="Times New Roman"/>
          <w:sz w:val="24"/>
          <w:szCs w:val="24"/>
          <w:lang w:val="ru-RU"/>
        </w:rPr>
        <w:tab/>
        <w:t>нравственности</w:t>
      </w:r>
      <w:r w:rsidRPr="00542BDE">
        <w:rPr>
          <w:rFonts w:ascii="Times New Roman" w:hAnsi="Times New Roman" w:cs="Times New Roman"/>
          <w:sz w:val="24"/>
          <w:szCs w:val="24"/>
          <w:lang w:val="ru-RU"/>
        </w:rPr>
        <w:tab/>
        <w:t>и</w:t>
      </w:r>
      <w:r w:rsidR="00E7673C">
        <w:rPr>
          <w:rFonts w:ascii="Times New Roman" w:hAnsi="Times New Roman" w:cs="Times New Roman"/>
          <w:sz w:val="24"/>
          <w:szCs w:val="24"/>
          <w:lang w:val="ru-RU"/>
        </w:rPr>
        <w:t xml:space="preserve"> </w:t>
      </w:r>
      <w:r w:rsidR="00542BDE">
        <w:rPr>
          <w:rFonts w:ascii="Times New Roman" w:hAnsi="Times New Roman" w:cs="Times New Roman"/>
          <w:sz w:val="24"/>
          <w:szCs w:val="24"/>
          <w:lang w:val="ru-RU"/>
        </w:rPr>
        <w:t>гуманизма;</w:t>
      </w:r>
    </w:p>
    <w:p w:rsidR="009728E8" w:rsidRPr="00736748" w:rsidRDefault="009728E8" w:rsidP="00736748">
      <w:pPr>
        <w:tabs>
          <w:tab w:val="left" w:pos="200"/>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 принятия  и  уважения  ценностей  семьи  и  образовательного  учреждения,  коллектива  и</w:t>
      </w:r>
      <w:r w:rsidR="00E7673C">
        <w:rPr>
          <w:rFonts w:ascii="Times New Roman" w:hAnsi="Times New Roman" w:cs="Times New Roman"/>
          <w:sz w:val="24"/>
          <w:szCs w:val="24"/>
          <w:lang w:val="ru-RU"/>
        </w:rPr>
        <w:t xml:space="preserve"> </w:t>
      </w:r>
      <w:r w:rsidRPr="00736748">
        <w:rPr>
          <w:rFonts w:ascii="Times New Roman" w:hAnsi="Times New Roman" w:cs="Times New Roman"/>
          <w:sz w:val="24"/>
          <w:szCs w:val="24"/>
          <w:lang w:val="ru-RU"/>
        </w:rPr>
        <w:t>общества</w:t>
      </w:r>
      <w:r w:rsidRPr="00736748">
        <w:rPr>
          <w:rFonts w:ascii="Times New Roman" w:hAnsi="Times New Roman" w:cs="Times New Roman"/>
          <w:sz w:val="24"/>
          <w:szCs w:val="24"/>
          <w:lang w:val="ru-RU"/>
        </w:rPr>
        <w:tab/>
        <w:t>и</w:t>
      </w:r>
      <w:r w:rsidRPr="00736748">
        <w:rPr>
          <w:rFonts w:ascii="Times New Roman" w:hAnsi="Times New Roman" w:cs="Times New Roman"/>
          <w:sz w:val="24"/>
          <w:szCs w:val="24"/>
          <w:lang w:val="ru-RU"/>
        </w:rPr>
        <w:tab/>
        <w:t>стремления</w:t>
      </w:r>
      <w:r w:rsidRPr="00736748">
        <w:rPr>
          <w:rFonts w:ascii="Times New Roman" w:hAnsi="Times New Roman" w:cs="Times New Roman"/>
          <w:sz w:val="24"/>
          <w:szCs w:val="24"/>
          <w:lang w:val="ru-RU"/>
        </w:rPr>
        <w:tab/>
        <w:t>следовать</w:t>
      </w:r>
      <w:r w:rsidRPr="00736748">
        <w:rPr>
          <w:rFonts w:ascii="Times New Roman" w:hAnsi="Times New Roman" w:cs="Times New Roman"/>
          <w:sz w:val="24"/>
          <w:szCs w:val="24"/>
          <w:lang w:val="ru-RU"/>
        </w:rPr>
        <w:tab/>
        <w:t>им;</w:t>
      </w:r>
    </w:p>
    <w:p w:rsidR="00A938E8" w:rsidRPr="00736748" w:rsidRDefault="009728E8" w:rsidP="009B109C">
      <w:pPr>
        <w:numPr>
          <w:ilvl w:val="0"/>
          <w:numId w:val="19"/>
        </w:numPr>
        <w:tabs>
          <w:tab w:val="left" w:pos="211"/>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ориентации в нравственном содержании и смысле как собственных поступков, так и поступков окружающих людей, развития этических чувств (стыда, вины, совести) как регуляторов морального поведения;</w:t>
      </w:r>
    </w:p>
    <w:p w:rsidR="00A938E8" w:rsidRPr="00736748" w:rsidRDefault="00A938E8" w:rsidP="009B109C">
      <w:pPr>
        <w:numPr>
          <w:ilvl w:val="0"/>
          <w:numId w:val="19"/>
        </w:numPr>
        <w:tabs>
          <w:tab w:val="left" w:pos="211"/>
        </w:tabs>
        <w:spacing w:after="0" w:line="240" w:lineRule="auto"/>
        <w:jc w:val="both"/>
        <w:rPr>
          <w:rStyle w:val="aff5"/>
          <w:rFonts w:ascii="Times New Roman" w:hAnsi="Times New Roman" w:cs="Times New Roman"/>
          <w:i w:val="0"/>
          <w:iCs w:val="0"/>
          <w:sz w:val="24"/>
          <w:szCs w:val="24"/>
          <w:lang w:val="ru-RU"/>
        </w:rPr>
      </w:pPr>
      <w:r w:rsidRPr="00736748">
        <w:rPr>
          <w:rStyle w:val="aff5"/>
          <w:rFonts w:ascii="Times New Roman" w:hAnsi="Times New Roman" w:cs="Times New Roman"/>
          <w:i w:val="0"/>
          <w:sz w:val="24"/>
          <w:szCs w:val="24"/>
          <w:lang w:val="ru-RU"/>
        </w:rPr>
        <w:t>р</w:t>
      </w:r>
      <w:r w:rsidR="009728E8" w:rsidRPr="00736748">
        <w:rPr>
          <w:rStyle w:val="aff5"/>
          <w:rFonts w:ascii="Times New Roman" w:hAnsi="Times New Roman" w:cs="Times New Roman"/>
          <w:i w:val="0"/>
          <w:sz w:val="24"/>
          <w:szCs w:val="24"/>
          <w:lang w:val="ru-RU"/>
        </w:rPr>
        <w:t>азвитие умения учиться как первого шага к самообразованию и самовоспитанию, а именно:</w:t>
      </w:r>
    </w:p>
    <w:p w:rsidR="009728E8" w:rsidRPr="00736748" w:rsidRDefault="009728E8" w:rsidP="009B109C">
      <w:pPr>
        <w:numPr>
          <w:ilvl w:val="0"/>
          <w:numId w:val="19"/>
        </w:numPr>
        <w:tabs>
          <w:tab w:val="left" w:pos="211"/>
        </w:tabs>
        <w:spacing w:after="0" w:line="240" w:lineRule="auto"/>
        <w:jc w:val="both"/>
        <w:rPr>
          <w:rStyle w:val="aff5"/>
          <w:rFonts w:ascii="Times New Roman" w:hAnsi="Times New Roman" w:cs="Times New Roman"/>
          <w:i w:val="0"/>
          <w:iCs w:val="0"/>
          <w:sz w:val="24"/>
          <w:szCs w:val="24"/>
          <w:lang w:val="ru-RU"/>
        </w:rPr>
      </w:pPr>
      <w:r w:rsidRPr="00736748">
        <w:rPr>
          <w:rStyle w:val="aff5"/>
          <w:rFonts w:ascii="Times New Roman" w:hAnsi="Times New Roman" w:cs="Times New Roman"/>
          <w:i w:val="0"/>
          <w:sz w:val="24"/>
          <w:szCs w:val="24"/>
          <w:lang w:val="ru-RU"/>
        </w:rPr>
        <w:t xml:space="preserve"> развитие широких познавательских интересов, инициативы и любознательности, мотивов</w:t>
      </w:r>
    </w:p>
    <w:p w:rsidR="009728E8" w:rsidRPr="00736748" w:rsidRDefault="009728E8" w:rsidP="00736748">
      <w:pPr>
        <w:pStyle w:val="3"/>
        <w:spacing w:before="0" w:after="0"/>
        <w:jc w:val="both"/>
        <w:rPr>
          <w:rStyle w:val="aff5"/>
          <w:rFonts w:ascii="Times New Roman" w:hAnsi="Times New Roman" w:cs="Times New Roman"/>
          <w:b w:val="0"/>
          <w:i w:val="0"/>
          <w:sz w:val="24"/>
          <w:szCs w:val="24"/>
        </w:rPr>
      </w:pPr>
      <w:r w:rsidRPr="00736748">
        <w:rPr>
          <w:rStyle w:val="aff5"/>
          <w:rFonts w:ascii="Times New Roman" w:hAnsi="Times New Roman" w:cs="Times New Roman"/>
          <w:b w:val="0"/>
          <w:i w:val="0"/>
          <w:sz w:val="24"/>
          <w:szCs w:val="24"/>
        </w:rPr>
        <w:t>познания</w:t>
      </w:r>
      <w:r w:rsidRPr="00736748">
        <w:rPr>
          <w:rStyle w:val="aff5"/>
          <w:rFonts w:ascii="Times New Roman" w:hAnsi="Times New Roman" w:cs="Times New Roman"/>
          <w:b w:val="0"/>
          <w:i w:val="0"/>
          <w:sz w:val="24"/>
          <w:szCs w:val="24"/>
        </w:rPr>
        <w:tab/>
        <w:t>и</w:t>
      </w:r>
      <w:r w:rsidRPr="00736748">
        <w:rPr>
          <w:rStyle w:val="aff5"/>
          <w:rFonts w:ascii="Times New Roman" w:hAnsi="Times New Roman" w:cs="Times New Roman"/>
          <w:b w:val="0"/>
          <w:i w:val="0"/>
          <w:sz w:val="24"/>
          <w:szCs w:val="24"/>
        </w:rPr>
        <w:tab/>
        <w:t>творчества;</w:t>
      </w:r>
    </w:p>
    <w:p w:rsidR="00A938E8" w:rsidRPr="00736748" w:rsidRDefault="009728E8" w:rsidP="00736748">
      <w:pPr>
        <w:pStyle w:val="3"/>
        <w:spacing w:before="0" w:after="0"/>
        <w:jc w:val="both"/>
        <w:rPr>
          <w:rStyle w:val="aff5"/>
          <w:rFonts w:ascii="Times New Roman" w:hAnsi="Times New Roman" w:cs="Times New Roman"/>
          <w:b w:val="0"/>
          <w:i w:val="0"/>
          <w:sz w:val="24"/>
          <w:szCs w:val="24"/>
        </w:rPr>
      </w:pPr>
      <w:r w:rsidRPr="00736748">
        <w:rPr>
          <w:rStyle w:val="aff5"/>
          <w:rFonts w:ascii="Times New Roman" w:hAnsi="Times New Roman" w:cs="Times New Roman"/>
          <w:b w:val="0"/>
          <w:i w:val="0"/>
          <w:sz w:val="24"/>
          <w:szCs w:val="24"/>
        </w:rPr>
        <w:t>- формирование умения учиться и способности к организации своей деятельности (планированию, контролю, оценке);</w:t>
      </w:r>
    </w:p>
    <w:p w:rsidR="009728E8" w:rsidRPr="00736748" w:rsidRDefault="00A938E8" w:rsidP="00736748">
      <w:pPr>
        <w:pStyle w:val="3"/>
        <w:spacing w:before="0" w:after="0"/>
        <w:jc w:val="both"/>
        <w:rPr>
          <w:rStyle w:val="aff5"/>
          <w:rFonts w:ascii="Times New Roman" w:hAnsi="Times New Roman" w:cs="Times New Roman"/>
          <w:b w:val="0"/>
          <w:i w:val="0"/>
          <w:sz w:val="24"/>
          <w:szCs w:val="24"/>
        </w:rPr>
      </w:pPr>
      <w:r w:rsidRPr="00736748">
        <w:rPr>
          <w:rStyle w:val="aff5"/>
          <w:rFonts w:ascii="Times New Roman" w:hAnsi="Times New Roman" w:cs="Times New Roman"/>
          <w:b w:val="0"/>
          <w:i w:val="0"/>
          <w:sz w:val="24"/>
          <w:szCs w:val="24"/>
        </w:rPr>
        <w:t>-р</w:t>
      </w:r>
      <w:r w:rsidR="009728E8" w:rsidRPr="00736748">
        <w:rPr>
          <w:rStyle w:val="aff5"/>
          <w:rFonts w:ascii="Times New Roman" w:hAnsi="Times New Roman" w:cs="Times New Roman"/>
          <w:b w:val="0"/>
          <w:i w:val="0"/>
          <w:sz w:val="24"/>
          <w:szCs w:val="24"/>
        </w:rPr>
        <w:t>азвитие  самостоятельности,  инициативы  и  ответственности  личности  как</w:t>
      </w:r>
    </w:p>
    <w:p w:rsidR="009728E8" w:rsidRPr="00542BDE" w:rsidRDefault="00E7673C" w:rsidP="00736748">
      <w:pPr>
        <w:tabs>
          <w:tab w:val="left" w:pos="4120"/>
          <w:tab w:val="left" w:pos="7660"/>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У</w:t>
      </w:r>
      <w:r w:rsidR="00A938E8" w:rsidRPr="00736748">
        <w:rPr>
          <w:rFonts w:ascii="Times New Roman" w:hAnsi="Times New Roman" w:cs="Times New Roman"/>
          <w:sz w:val="24"/>
          <w:szCs w:val="24"/>
        </w:rPr>
        <w:t>словия</w:t>
      </w:r>
      <w:r>
        <w:rPr>
          <w:rFonts w:ascii="Times New Roman" w:hAnsi="Times New Roman" w:cs="Times New Roman"/>
          <w:sz w:val="24"/>
          <w:szCs w:val="24"/>
          <w:lang w:val="ru-RU"/>
        </w:rPr>
        <w:t xml:space="preserve"> </w:t>
      </w:r>
      <w:r w:rsidR="00A938E8" w:rsidRPr="00736748">
        <w:rPr>
          <w:rFonts w:ascii="Times New Roman" w:hAnsi="Times New Roman" w:cs="Times New Roman"/>
          <w:sz w:val="24"/>
          <w:szCs w:val="24"/>
        </w:rPr>
        <w:t>ее</w:t>
      </w:r>
      <w:r>
        <w:rPr>
          <w:rFonts w:ascii="Times New Roman" w:hAnsi="Times New Roman" w:cs="Times New Roman"/>
          <w:sz w:val="24"/>
          <w:szCs w:val="24"/>
          <w:lang w:val="ru-RU"/>
        </w:rPr>
        <w:t xml:space="preserve"> </w:t>
      </w:r>
      <w:r w:rsidR="00542BDE">
        <w:rPr>
          <w:rFonts w:ascii="Times New Roman" w:hAnsi="Times New Roman" w:cs="Times New Roman"/>
          <w:sz w:val="24"/>
          <w:szCs w:val="24"/>
        </w:rPr>
        <w:t>самоактуализации</w:t>
      </w:r>
      <w:r w:rsidR="00542BDE">
        <w:rPr>
          <w:rFonts w:ascii="Times New Roman" w:hAnsi="Times New Roman" w:cs="Times New Roman"/>
          <w:sz w:val="24"/>
          <w:szCs w:val="24"/>
          <w:lang w:val="ru-RU"/>
        </w:rPr>
        <w:t>;</w:t>
      </w:r>
    </w:p>
    <w:p w:rsidR="009728E8" w:rsidRPr="00736748" w:rsidRDefault="009728E8" w:rsidP="009B109C">
      <w:pPr>
        <w:numPr>
          <w:ilvl w:val="0"/>
          <w:numId w:val="20"/>
        </w:numPr>
        <w:tabs>
          <w:tab w:val="left" w:pos="168"/>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формирование самоуважения и эмоционально-положительного отношения к самому себе, готовности открыто выражать и отстаивать свою позицию, критичности к своим поступкам и</w:t>
      </w:r>
      <w:r w:rsidR="00E7673C">
        <w:rPr>
          <w:rFonts w:ascii="Times New Roman" w:hAnsi="Times New Roman" w:cs="Times New Roman"/>
          <w:sz w:val="24"/>
          <w:szCs w:val="24"/>
          <w:lang w:val="ru-RU"/>
        </w:rPr>
        <w:t xml:space="preserve"> </w:t>
      </w:r>
      <w:r w:rsidRPr="00736748">
        <w:rPr>
          <w:rFonts w:ascii="Times New Roman" w:hAnsi="Times New Roman" w:cs="Times New Roman"/>
          <w:sz w:val="24"/>
          <w:szCs w:val="24"/>
          <w:lang w:val="ru-RU"/>
        </w:rPr>
        <w:t>умения</w:t>
      </w:r>
      <w:r w:rsidRPr="00736748">
        <w:rPr>
          <w:rFonts w:ascii="Times New Roman" w:hAnsi="Times New Roman" w:cs="Times New Roman"/>
          <w:sz w:val="24"/>
          <w:szCs w:val="24"/>
          <w:lang w:val="ru-RU"/>
        </w:rPr>
        <w:tab/>
        <w:t>их</w:t>
      </w:r>
      <w:r w:rsidRPr="00736748">
        <w:rPr>
          <w:rFonts w:ascii="Times New Roman" w:hAnsi="Times New Roman" w:cs="Times New Roman"/>
          <w:sz w:val="24"/>
          <w:szCs w:val="24"/>
          <w:lang w:val="ru-RU"/>
        </w:rPr>
        <w:tab/>
        <w:t>адекватно</w:t>
      </w:r>
      <w:r w:rsidRPr="00736748">
        <w:rPr>
          <w:rFonts w:ascii="Times New Roman" w:hAnsi="Times New Roman" w:cs="Times New Roman"/>
          <w:sz w:val="24"/>
          <w:szCs w:val="24"/>
          <w:lang w:val="ru-RU"/>
        </w:rPr>
        <w:tab/>
        <w:t>их</w:t>
      </w:r>
      <w:r w:rsidRPr="00736748">
        <w:rPr>
          <w:rFonts w:ascii="Times New Roman" w:hAnsi="Times New Roman" w:cs="Times New Roman"/>
          <w:sz w:val="24"/>
          <w:szCs w:val="24"/>
          <w:lang w:val="ru-RU"/>
        </w:rPr>
        <w:tab/>
        <w:t>оценивать;</w:t>
      </w:r>
    </w:p>
    <w:p w:rsidR="009728E8" w:rsidRPr="00736748" w:rsidRDefault="009728E8" w:rsidP="009B109C">
      <w:pPr>
        <w:numPr>
          <w:ilvl w:val="0"/>
          <w:numId w:val="21"/>
        </w:numPr>
        <w:tabs>
          <w:tab w:val="left" w:pos="187"/>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развитие готовности к самостоятельным поступкам и действиям, ответственности за их результаты;</w:t>
      </w:r>
    </w:p>
    <w:p w:rsidR="009728E8" w:rsidRPr="00736748" w:rsidRDefault="009728E8" w:rsidP="009B109C">
      <w:pPr>
        <w:numPr>
          <w:ilvl w:val="0"/>
          <w:numId w:val="21"/>
        </w:numPr>
        <w:tabs>
          <w:tab w:val="left" w:pos="192"/>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формирование целеустремленности и настойчивости в достижении целей, готовности к преодолению трудностей и жизненного оптимизма.</w:t>
      </w:r>
    </w:p>
    <w:p w:rsidR="009728E8" w:rsidRPr="00736748" w:rsidRDefault="009728E8" w:rsidP="00736748">
      <w:pPr>
        <w:spacing w:after="0" w:line="240" w:lineRule="auto"/>
        <w:rPr>
          <w:rFonts w:ascii="Times New Roman" w:hAnsi="Times New Roman" w:cs="Times New Roman"/>
          <w:sz w:val="24"/>
          <w:szCs w:val="24"/>
          <w:lang w:val="ru-RU"/>
        </w:rPr>
      </w:pPr>
    </w:p>
    <w:p w:rsidR="009728E8" w:rsidRPr="00736748" w:rsidRDefault="009728E8" w:rsidP="00736748">
      <w:pPr>
        <w:tabs>
          <w:tab w:val="left" w:pos="700"/>
        </w:tabs>
        <w:spacing w:after="0" w:line="240" w:lineRule="auto"/>
        <w:jc w:val="center"/>
        <w:rPr>
          <w:rFonts w:ascii="Times New Roman" w:hAnsi="Times New Roman" w:cs="Times New Roman"/>
          <w:b/>
          <w:bCs/>
          <w:sz w:val="24"/>
          <w:szCs w:val="24"/>
          <w:lang w:val="ru-RU"/>
        </w:rPr>
      </w:pPr>
      <w:r w:rsidRPr="00736748">
        <w:rPr>
          <w:rFonts w:ascii="Times New Roman" w:hAnsi="Times New Roman" w:cs="Times New Roman"/>
          <w:b/>
          <w:bCs/>
          <w:sz w:val="24"/>
          <w:szCs w:val="24"/>
          <w:lang w:val="ru-RU"/>
        </w:rPr>
        <w:t xml:space="preserve">Личностные, метапредметные и предметные результаты освоения </w:t>
      </w:r>
    </w:p>
    <w:p w:rsidR="009728E8" w:rsidRPr="00736748" w:rsidRDefault="009728E8" w:rsidP="00736748">
      <w:pPr>
        <w:tabs>
          <w:tab w:val="left" w:pos="700"/>
        </w:tabs>
        <w:spacing w:after="0" w:line="240" w:lineRule="auto"/>
        <w:jc w:val="center"/>
        <w:rPr>
          <w:rFonts w:ascii="Times New Roman" w:hAnsi="Times New Roman" w:cs="Times New Roman"/>
          <w:sz w:val="24"/>
          <w:szCs w:val="24"/>
          <w:lang w:val="ru-RU"/>
        </w:rPr>
      </w:pPr>
      <w:r w:rsidRPr="00736748">
        <w:rPr>
          <w:rFonts w:ascii="Times New Roman" w:hAnsi="Times New Roman" w:cs="Times New Roman"/>
          <w:b/>
          <w:bCs/>
          <w:sz w:val="24"/>
          <w:szCs w:val="24"/>
          <w:lang w:val="ru-RU"/>
        </w:rPr>
        <w:t>коррекционного курса</w:t>
      </w:r>
    </w:p>
    <w:p w:rsidR="009728E8" w:rsidRPr="00736748" w:rsidRDefault="009728E8" w:rsidP="00736748">
      <w:pPr>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Программа обеспечивает достижения следующих результатов АООП НОО:</w:t>
      </w:r>
    </w:p>
    <w:p w:rsidR="009728E8" w:rsidRPr="00736748" w:rsidRDefault="009728E8" w:rsidP="00736748">
      <w:pPr>
        <w:spacing w:after="0" w:line="240" w:lineRule="auto"/>
        <w:jc w:val="both"/>
        <w:rPr>
          <w:rFonts w:ascii="Times New Roman" w:hAnsi="Times New Roman" w:cs="Times New Roman"/>
          <w:sz w:val="24"/>
          <w:szCs w:val="24"/>
          <w:lang w:val="ru-RU"/>
        </w:rPr>
      </w:pPr>
      <w:r w:rsidRPr="00736748">
        <w:rPr>
          <w:rFonts w:ascii="Times New Roman" w:hAnsi="Times New Roman" w:cs="Times New Roman"/>
          <w:b/>
          <w:bCs/>
          <w:sz w:val="24"/>
          <w:szCs w:val="24"/>
        </w:rPr>
        <w:t>Личностные результаты:</w:t>
      </w:r>
    </w:p>
    <w:p w:rsidR="009728E8" w:rsidRPr="00736748" w:rsidRDefault="009728E8" w:rsidP="009B109C">
      <w:pPr>
        <w:numPr>
          <w:ilvl w:val="0"/>
          <w:numId w:val="22"/>
        </w:numPr>
        <w:tabs>
          <w:tab w:val="left" w:pos="146"/>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овладение начальными навыками адаптации в динамично изменяющемся и развивающемся мире;</w:t>
      </w:r>
    </w:p>
    <w:p w:rsidR="009728E8" w:rsidRPr="00736748" w:rsidRDefault="009728E8" w:rsidP="00736748">
      <w:pPr>
        <w:tabs>
          <w:tab w:val="left" w:pos="415"/>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 принятие и освоение социальной роли обучающегося, развитие мотивов учебной деятельности и формирование личностного смысла учения;</w:t>
      </w:r>
    </w:p>
    <w:p w:rsidR="009728E8" w:rsidRPr="00736748" w:rsidRDefault="009728E8" w:rsidP="00736748">
      <w:pPr>
        <w:tabs>
          <w:tab w:val="left" w:pos="140"/>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 позитивный образа «Я»;</w:t>
      </w:r>
    </w:p>
    <w:p w:rsidR="009728E8" w:rsidRPr="00736748" w:rsidRDefault="009728E8" w:rsidP="00736748">
      <w:pPr>
        <w:tabs>
          <w:tab w:val="left" w:pos="245"/>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 знания об окружающей действительности, способствующих улучшению социальных навыков;</w:t>
      </w:r>
    </w:p>
    <w:p w:rsidR="009728E8" w:rsidRPr="00736748" w:rsidRDefault="009728E8" w:rsidP="00736748">
      <w:pPr>
        <w:tabs>
          <w:tab w:val="left" w:pos="355"/>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 развитие этических чувств, доброжелательности и эмоционально-нравственной отзывчивости, понимания и сопереживания чувствам других людей.</w:t>
      </w:r>
    </w:p>
    <w:p w:rsidR="009728E8" w:rsidRPr="00736748" w:rsidRDefault="009728E8" w:rsidP="00736748">
      <w:pPr>
        <w:tabs>
          <w:tab w:val="left" w:pos="720"/>
        </w:tabs>
        <w:spacing w:after="0" w:line="240" w:lineRule="auto"/>
        <w:jc w:val="both"/>
        <w:rPr>
          <w:rFonts w:ascii="Times New Roman" w:hAnsi="Times New Roman" w:cs="Times New Roman"/>
          <w:b/>
          <w:bCs/>
          <w:sz w:val="24"/>
          <w:szCs w:val="24"/>
          <w:lang w:val="ru-RU"/>
        </w:rPr>
      </w:pPr>
      <w:r w:rsidRPr="00736748">
        <w:rPr>
          <w:rFonts w:ascii="Times New Roman" w:hAnsi="Times New Roman" w:cs="Times New Roman"/>
          <w:b/>
          <w:bCs/>
          <w:sz w:val="24"/>
          <w:szCs w:val="24"/>
          <w:lang w:val="ru-RU"/>
        </w:rPr>
        <w:t xml:space="preserve">Метапредметные результаты:    </w:t>
      </w:r>
    </w:p>
    <w:p w:rsidR="009728E8" w:rsidRPr="00736748" w:rsidRDefault="009728E8" w:rsidP="00736748">
      <w:pPr>
        <w:spacing w:after="0" w:line="240" w:lineRule="auto"/>
        <w:jc w:val="both"/>
        <w:rPr>
          <w:rFonts w:ascii="Times New Roman" w:hAnsi="Times New Roman" w:cs="Times New Roman"/>
          <w:sz w:val="24"/>
          <w:szCs w:val="24"/>
          <w:lang w:val="ru-RU"/>
        </w:rPr>
      </w:pPr>
      <w:r w:rsidRPr="00736748">
        <w:rPr>
          <w:rFonts w:ascii="Times New Roman" w:hAnsi="Times New Roman" w:cs="Times New Roman"/>
          <w:b/>
          <w:bCs/>
          <w:sz w:val="24"/>
          <w:szCs w:val="24"/>
          <w:lang w:val="ru-RU"/>
        </w:rPr>
        <w:t>Коммуникативные:</w:t>
      </w:r>
    </w:p>
    <w:p w:rsidR="009728E8" w:rsidRPr="00736748" w:rsidRDefault="009728E8" w:rsidP="00736748">
      <w:pPr>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lastRenderedPageBreak/>
        <w:t>-  умение владеть средствами общения;</w:t>
      </w:r>
    </w:p>
    <w:p w:rsidR="009728E8" w:rsidRPr="00736748" w:rsidRDefault="009728E8" w:rsidP="00736748">
      <w:pPr>
        <w:tabs>
          <w:tab w:val="left" w:pos="1000"/>
          <w:tab w:val="left" w:pos="2680"/>
          <w:tab w:val="left" w:pos="4080"/>
          <w:tab w:val="left" w:pos="6140"/>
          <w:tab w:val="left" w:pos="6440"/>
          <w:tab w:val="left" w:pos="8220"/>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  умение</w:t>
      </w:r>
      <w:r w:rsidRPr="00736748">
        <w:rPr>
          <w:rFonts w:ascii="Times New Roman" w:hAnsi="Times New Roman" w:cs="Times New Roman"/>
          <w:sz w:val="24"/>
          <w:szCs w:val="24"/>
          <w:lang w:val="ru-RU"/>
        </w:rPr>
        <w:tab/>
        <w:t>устанавливать</w:t>
      </w:r>
      <w:r w:rsidRPr="00736748">
        <w:rPr>
          <w:rFonts w:ascii="Times New Roman" w:hAnsi="Times New Roman" w:cs="Times New Roman"/>
          <w:sz w:val="24"/>
          <w:szCs w:val="24"/>
          <w:lang w:val="ru-RU"/>
        </w:rPr>
        <w:tab/>
        <w:t>позитивные</w:t>
      </w:r>
      <w:r w:rsidR="00A938E8" w:rsidRPr="00736748">
        <w:rPr>
          <w:rFonts w:ascii="Times New Roman" w:hAnsi="Times New Roman" w:cs="Times New Roman"/>
          <w:sz w:val="24"/>
          <w:szCs w:val="24"/>
          <w:lang w:val="ru-RU"/>
        </w:rPr>
        <w:tab/>
        <w:t>взаимоотношения</w:t>
      </w:r>
      <w:r w:rsidR="00A938E8" w:rsidRPr="00736748">
        <w:rPr>
          <w:rFonts w:ascii="Times New Roman" w:hAnsi="Times New Roman" w:cs="Times New Roman"/>
          <w:sz w:val="24"/>
          <w:szCs w:val="24"/>
          <w:lang w:val="ru-RU"/>
        </w:rPr>
        <w:tab/>
        <w:t>с</w:t>
      </w:r>
      <w:r w:rsidR="00A938E8" w:rsidRPr="00736748">
        <w:rPr>
          <w:rFonts w:ascii="Times New Roman" w:hAnsi="Times New Roman" w:cs="Times New Roman"/>
          <w:sz w:val="24"/>
          <w:szCs w:val="24"/>
          <w:lang w:val="ru-RU"/>
        </w:rPr>
        <w:tab/>
        <w:t>окружающими</w:t>
      </w:r>
      <w:r w:rsidRPr="00736748">
        <w:rPr>
          <w:rFonts w:ascii="Times New Roman" w:hAnsi="Times New Roman" w:cs="Times New Roman"/>
          <w:sz w:val="24"/>
          <w:szCs w:val="24"/>
          <w:lang w:val="ru-RU"/>
        </w:rPr>
        <w:t>выслушивать</w:t>
      </w:r>
    </w:p>
    <w:p w:rsidR="009728E8" w:rsidRPr="00736748" w:rsidRDefault="009728E8" w:rsidP="00736748">
      <w:pPr>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товарищей, корректно выражать свое отношение к собеседнику;</w:t>
      </w:r>
    </w:p>
    <w:p w:rsidR="009728E8" w:rsidRPr="00736748" w:rsidRDefault="009728E8" w:rsidP="00736748">
      <w:pPr>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  умение договариваться о распределении функций и ролей в совместной деятельности;</w:t>
      </w:r>
    </w:p>
    <w:p w:rsidR="009728E8" w:rsidRPr="00736748" w:rsidRDefault="009728E8" w:rsidP="00736748">
      <w:pPr>
        <w:spacing w:after="0" w:line="240" w:lineRule="auto"/>
        <w:jc w:val="both"/>
        <w:rPr>
          <w:rFonts w:ascii="Times New Roman" w:hAnsi="Times New Roman" w:cs="Times New Roman"/>
          <w:sz w:val="24"/>
          <w:szCs w:val="24"/>
          <w:lang w:val="ru-RU"/>
        </w:rPr>
      </w:pPr>
      <w:r w:rsidRPr="00736748">
        <w:rPr>
          <w:rFonts w:ascii="Times New Roman" w:hAnsi="Times New Roman" w:cs="Times New Roman"/>
          <w:sz w:val="24"/>
          <w:szCs w:val="24"/>
          <w:lang w:val="ru-RU"/>
        </w:rPr>
        <w:t>- развернутая монологическая и диалогическая речь, умение правильно и последовательно излагать свои мысли, соблюдая правила построения сообщения.</w:t>
      </w:r>
    </w:p>
    <w:p w:rsidR="009728E8" w:rsidRPr="00736748" w:rsidRDefault="009728E8" w:rsidP="00736748">
      <w:pPr>
        <w:tabs>
          <w:tab w:val="left" w:pos="720"/>
        </w:tabs>
        <w:spacing w:after="0" w:line="240" w:lineRule="auto"/>
        <w:jc w:val="both"/>
        <w:rPr>
          <w:rFonts w:ascii="Times New Roman" w:hAnsi="Times New Roman" w:cs="Times New Roman"/>
          <w:b/>
          <w:bCs/>
          <w:sz w:val="24"/>
          <w:szCs w:val="24"/>
          <w:lang w:val="ru-RU"/>
        </w:rPr>
      </w:pPr>
      <w:r w:rsidRPr="00736748">
        <w:rPr>
          <w:rFonts w:ascii="Times New Roman" w:hAnsi="Times New Roman" w:cs="Times New Roman"/>
          <w:b/>
          <w:bCs/>
          <w:sz w:val="24"/>
          <w:szCs w:val="24"/>
          <w:lang w:val="ru-RU"/>
        </w:rPr>
        <w:t>Познавательные:</w:t>
      </w:r>
    </w:p>
    <w:p w:rsidR="009728E8" w:rsidRPr="00736748" w:rsidRDefault="009728E8" w:rsidP="00736748">
      <w:pPr>
        <w:tabs>
          <w:tab w:val="left" w:pos="708"/>
        </w:tabs>
        <w:spacing w:after="0" w:line="240" w:lineRule="auto"/>
        <w:jc w:val="both"/>
        <w:rPr>
          <w:rFonts w:ascii="Times New Roman" w:eastAsia="Symbol" w:hAnsi="Times New Roman" w:cs="Times New Roman"/>
          <w:sz w:val="24"/>
          <w:szCs w:val="24"/>
          <w:lang w:val="ru-RU"/>
        </w:rPr>
      </w:pPr>
      <w:r w:rsidRPr="00736748">
        <w:rPr>
          <w:rFonts w:ascii="Times New Roman" w:hAnsi="Times New Roman" w:cs="Times New Roman"/>
          <w:sz w:val="24"/>
          <w:szCs w:val="24"/>
          <w:lang w:val="ru-RU"/>
        </w:rPr>
        <w:t xml:space="preserve"> -  улучшение качества понимания инструкции (с уточнением, но без наглядного показа), возможность осуществлять последовательные действия на основе словесной инструкции (графический диктант);</w:t>
      </w:r>
    </w:p>
    <w:p w:rsidR="009728E8" w:rsidRPr="00736748" w:rsidRDefault="009728E8" w:rsidP="00736748">
      <w:pPr>
        <w:tabs>
          <w:tab w:val="left" w:pos="708"/>
        </w:tabs>
        <w:spacing w:after="0" w:line="240" w:lineRule="auto"/>
        <w:jc w:val="both"/>
        <w:rPr>
          <w:rFonts w:ascii="Times New Roman" w:eastAsia="Symbol" w:hAnsi="Times New Roman" w:cs="Times New Roman"/>
          <w:sz w:val="24"/>
          <w:szCs w:val="24"/>
          <w:lang w:val="ru-RU"/>
        </w:rPr>
      </w:pPr>
      <w:r w:rsidRPr="00736748">
        <w:rPr>
          <w:rFonts w:ascii="Times New Roman" w:hAnsi="Times New Roman" w:cs="Times New Roman"/>
          <w:sz w:val="24"/>
          <w:szCs w:val="24"/>
          <w:lang w:val="ru-RU"/>
        </w:rPr>
        <w:t xml:space="preserve"> -   способность ориентироваться в схеме тела, пространстве, используя графический план и на листе бумаги, понимать словесные обозначения пространства;</w:t>
      </w:r>
    </w:p>
    <w:p w:rsidR="009728E8" w:rsidRPr="00736748" w:rsidRDefault="009728E8" w:rsidP="00736748">
      <w:pPr>
        <w:tabs>
          <w:tab w:val="left" w:pos="700"/>
        </w:tabs>
        <w:spacing w:after="0" w:line="240" w:lineRule="auto"/>
        <w:jc w:val="both"/>
        <w:rPr>
          <w:rFonts w:ascii="Times New Roman" w:eastAsia="Symbol" w:hAnsi="Times New Roman" w:cs="Times New Roman"/>
          <w:sz w:val="24"/>
          <w:szCs w:val="24"/>
          <w:lang w:val="ru-RU"/>
        </w:rPr>
      </w:pPr>
      <w:r w:rsidRPr="00736748">
        <w:rPr>
          <w:rFonts w:ascii="Times New Roman" w:hAnsi="Times New Roman" w:cs="Times New Roman"/>
          <w:sz w:val="24"/>
          <w:szCs w:val="24"/>
          <w:lang w:val="ru-RU"/>
        </w:rPr>
        <w:t xml:space="preserve"> -  называние пальцев рук и их взаиморасположения;</w:t>
      </w:r>
    </w:p>
    <w:p w:rsidR="009728E8" w:rsidRPr="00736748" w:rsidRDefault="009728E8" w:rsidP="00736748">
      <w:pPr>
        <w:tabs>
          <w:tab w:val="left" w:pos="708"/>
        </w:tabs>
        <w:spacing w:after="0" w:line="240" w:lineRule="auto"/>
        <w:jc w:val="both"/>
        <w:rPr>
          <w:rFonts w:ascii="Times New Roman" w:eastAsia="Symbol" w:hAnsi="Times New Roman" w:cs="Times New Roman"/>
          <w:sz w:val="24"/>
          <w:szCs w:val="24"/>
          <w:lang w:val="ru-RU"/>
        </w:rPr>
      </w:pPr>
      <w:r w:rsidRPr="00736748">
        <w:rPr>
          <w:rFonts w:ascii="Times New Roman" w:hAnsi="Times New Roman" w:cs="Times New Roman"/>
          <w:sz w:val="24"/>
          <w:szCs w:val="24"/>
          <w:lang w:val="ru-RU"/>
        </w:rPr>
        <w:t xml:space="preserve"> -  способность ориентироваться во времени суток, соотнося собственную деятельность со временем, понимать словесные обозначения времени;</w:t>
      </w:r>
    </w:p>
    <w:p w:rsidR="009728E8" w:rsidRPr="00736748" w:rsidRDefault="009728E8" w:rsidP="00736748">
      <w:pPr>
        <w:tabs>
          <w:tab w:val="left" w:pos="708"/>
        </w:tabs>
        <w:spacing w:after="0" w:line="240" w:lineRule="auto"/>
        <w:jc w:val="both"/>
        <w:rPr>
          <w:rFonts w:ascii="Times New Roman" w:eastAsia="Symbol" w:hAnsi="Times New Roman" w:cs="Times New Roman"/>
          <w:sz w:val="24"/>
          <w:szCs w:val="24"/>
          <w:lang w:val="ru-RU"/>
        </w:rPr>
      </w:pPr>
      <w:r w:rsidRPr="00736748">
        <w:rPr>
          <w:rFonts w:ascii="Times New Roman" w:hAnsi="Times New Roman" w:cs="Times New Roman"/>
          <w:sz w:val="24"/>
          <w:szCs w:val="24"/>
          <w:lang w:val="ru-RU"/>
        </w:rPr>
        <w:t xml:space="preserve"> -  возможность осуществлять перцептивную классификацию объектов, соотносить предметы с сенсорными эталонами;</w:t>
      </w:r>
    </w:p>
    <w:p w:rsidR="009728E8" w:rsidRPr="00736748" w:rsidRDefault="009728E8" w:rsidP="00736748">
      <w:pPr>
        <w:tabs>
          <w:tab w:val="left" w:pos="700"/>
        </w:tabs>
        <w:spacing w:after="0" w:line="240" w:lineRule="auto"/>
        <w:jc w:val="both"/>
        <w:rPr>
          <w:rFonts w:ascii="Times New Roman" w:eastAsia="Symbol" w:hAnsi="Times New Roman" w:cs="Times New Roman"/>
          <w:sz w:val="24"/>
          <w:szCs w:val="24"/>
          <w:lang w:val="ru-RU"/>
        </w:rPr>
      </w:pPr>
      <w:r w:rsidRPr="00736748">
        <w:rPr>
          <w:rFonts w:ascii="Times New Roman" w:hAnsi="Times New Roman" w:cs="Times New Roman"/>
          <w:sz w:val="24"/>
          <w:szCs w:val="24"/>
          <w:lang w:val="ru-RU"/>
        </w:rPr>
        <w:t xml:space="preserve"> -  возможность концентрации и произвольного удержания внимания;</w:t>
      </w:r>
    </w:p>
    <w:p w:rsidR="009728E8" w:rsidRPr="00736748" w:rsidRDefault="009728E8" w:rsidP="00736748">
      <w:pPr>
        <w:tabs>
          <w:tab w:val="left" w:pos="708"/>
        </w:tabs>
        <w:spacing w:after="0" w:line="240" w:lineRule="auto"/>
        <w:jc w:val="both"/>
        <w:rPr>
          <w:rFonts w:ascii="Times New Roman" w:eastAsia="Symbol" w:hAnsi="Times New Roman" w:cs="Times New Roman"/>
          <w:sz w:val="24"/>
          <w:szCs w:val="24"/>
          <w:lang w:val="ru-RU"/>
        </w:rPr>
      </w:pPr>
      <w:r w:rsidRPr="00736748">
        <w:rPr>
          <w:rFonts w:ascii="Times New Roman" w:hAnsi="Times New Roman" w:cs="Times New Roman"/>
          <w:sz w:val="24"/>
          <w:szCs w:val="24"/>
          <w:lang w:val="ru-RU"/>
        </w:rPr>
        <w:t xml:space="preserve"> - способность концентрироваться на запоминаемом материале и удерживать в оперативной памяти более пяти единиц запоминаемого;</w:t>
      </w:r>
    </w:p>
    <w:p w:rsidR="009728E8" w:rsidRPr="00736748" w:rsidRDefault="009728E8" w:rsidP="00736748">
      <w:pPr>
        <w:tabs>
          <w:tab w:val="left" w:pos="708"/>
        </w:tabs>
        <w:spacing w:after="0" w:line="240" w:lineRule="auto"/>
        <w:jc w:val="both"/>
        <w:rPr>
          <w:rFonts w:ascii="Times New Roman" w:eastAsia="Symbol" w:hAnsi="Times New Roman" w:cs="Times New Roman"/>
          <w:sz w:val="24"/>
          <w:szCs w:val="24"/>
          <w:lang w:val="ru-RU"/>
        </w:rPr>
      </w:pPr>
      <w:r w:rsidRPr="00736748">
        <w:rPr>
          <w:rFonts w:ascii="Times New Roman" w:hAnsi="Times New Roman" w:cs="Times New Roman"/>
          <w:sz w:val="24"/>
          <w:szCs w:val="24"/>
          <w:lang w:val="ru-RU"/>
        </w:rPr>
        <w:t xml:space="preserve"> - способность воспроизводить требуемое пространственное соотношение частей объекта (сложение разрезной картинки, геометрические мозаики, конструкции из строительного материала, кубики Коосса );</w:t>
      </w:r>
    </w:p>
    <w:p w:rsidR="009728E8" w:rsidRPr="00736748" w:rsidRDefault="009728E8" w:rsidP="00736748">
      <w:pPr>
        <w:tabs>
          <w:tab w:val="left" w:pos="708"/>
        </w:tabs>
        <w:spacing w:after="0" w:line="240" w:lineRule="auto"/>
        <w:jc w:val="both"/>
        <w:rPr>
          <w:rFonts w:ascii="Times New Roman" w:eastAsia="Symbol" w:hAnsi="Times New Roman" w:cs="Times New Roman"/>
          <w:sz w:val="24"/>
          <w:szCs w:val="24"/>
          <w:lang w:val="ru-RU"/>
        </w:rPr>
      </w:pPr>
      <w:r w:rsidRPr="00736748">
        <w:rPr>
          <w:rFonts w:ascii="Times New Roman" w:hAnsi="Times New Roman" w:cs="Times New Roman"/>
          <w:sz w:val="24"/>
          <w:szCs w:val="24"/>
          <w:lang w:val="ru-RU"/>
        </w:rPr>
        <w:t xml:space="preserve"> -  способность к установлению сходства и различий, простых закономерностей на наглядно представленном материале;</w:t>
      </w:r>
    </w:p>
    <w:p w:rsidR="009728E8" w:rsidRPr="00736748" w:rsidRDefault="009728E8" w:rsidP="00736748">
      <w:pPr>
        <w:tabs>
          <w:tab w:val="left" w:pos="700"/>
        </w:tabs>
        <w:spacing w:after="0" w:line="240" w:lineRule="auto"/>
        <w:jc w:val="both"/>
        <w:rPr>
          <w:rFonts w:ascii="Times New Roman" w:eastAsia="Symbol" w:hAnsi="Times New Roman" w:cs="Times New Roman"/>
          <w:sz w:val="24"/>
          <w:szCs w:val="24"/>
          <w:lang w:val="ru-RU"/>
        </w:rPr>
      </w:pPr>
      <w:r w:rsidRPr="00736748">
        <w:rPr>
          <w:rFonts w:ascii="Times New Roman" w:hAnsi="Times New Roman" w:cs="Times New Roman"/>
          <w:sz w:val="24"/>
          <w:szCs w:val="24"/>
          <w:lang w:val="ru-RU"/>
        </w:rPr>
        <w:t xml:space="preserve"> -  возможность приходить к простому умозаключению и обосновывать его;</w:t>
      </w:r>
    </w:p>
    <w:p w:rsidR="009728E8" w:rsidRPr="00736748" w:rsidRDefault="009728E8" w:rsidP="00736748">
      <w:pPr>
        <w:tabs>
          <w:tab w:val="left" w:pos="700"/>
        </w:tabs>
        <w:spacing w:after="0" w:line="240" w:lineRule="auto"/>
        <w:jc w:val="both"/>
        <w:rPr>
          <w:rFonts w:ascii="Times New Roman" w:eastAsia="Symbol" w:hAnsi="Times New Roman" w:cs="Times New Roman"/>
          <w:sz w:val="24"/>
          <w:szCs w:val="24"/>
          <w:lang w:val="ru-RU"/>
        </w:rPr>
      </w:pPr>
      <w:r w:rsidRPr="00736748">
        <w:rPr>
          <w:rFonts w:ascii="Times New Roman" w:hAnsi="Times New Roman" w:cs="Times New Roman"/>
          <w:sz w:val="24"/>
          <w:szCs w:val="24"/>
          <w:lang w:val="ru-RU"/>
        </w:rPr>
        <w:t xml:space="preserve"> -  способность к вербализации своих действий;</w:t>
      </w:r>
    </w:p>
    <w:p w:rsidR="009728E8" w:rsidRPr="00736748" w:rsidRDefault="009728E8" w:rsidP="00736748">
      <w:pPr>
        <w:tabs>
          <w:tab w:val="left" w:pos="700"/>
        </w:tabs>
        <w:spacing w:after="0" w:line="240" w:lineRule="auto"/>
        <w:jc w:val="both"/>
        <w:rPr>
          <w:rFonts w:ascii="Times New Roman" w:eastAsia="Symbol" w:hAnsi="Times New Roman" w:cs="Times New Roman"/>
          <w:sz w:val="24"/>
          <w:szCs w:val="24"/>
          <w:lang w:val="ru-RU"/>
        </w:rPr>
      </w:pPr>
      <w:r w:rsidRPr="00736748">
        <w:rPr>
          <w:rFonts w:ascii="Times New Roman" w:hAnsi="Times New Roman" w:cs="Times New Roman"/>
          <w:sz w:val="24"/>
          <w:szCs w:val="24"/>
          <w:lang w:val="ru-RU"/>
        </w:rPr>
        <w:t xml:space="preserve"> -  способность осознавать свои затруднения, обращаясь за помощью;</w:t>
      </w:r>
    </w:p>
    <w:p w:rsidR="009728E8" w:rsidRPr="00736748" w:rsidRDefault="009728E8" w:rsidP="00736748">
      <w:pPr>
        <w:tabs>
          <w:tab w:val="left" w:pos="708"/>
        </w:tabs>
        <w:spacing w:after="0" w:line="240" w:lineRule="auto"/>
        <w:jc w:val="both"/>
        <w:rPr>
          <w:rFonts w:ascii="Times New Roman" w:eastAsia="Symbol" w:hAnsi="Times New Roman" w:cs="Times New Roman"/>
          <w:sz w:val="24"/>
          <w:szCs w:val="24"/>
          <w:lang w:val="ru-RU"/>
        </w:rPr>
      </w:pPr>
      <w:r w:rsidRPr="00736748">
        <w:rPr>
          <w:rFonts w:ascii="Times New Roman" w:hAnsi="Times New Roman" w:cs="Times New Roman"/>
          <w:sz w:val="24"/>
          <w:szCs w:val="24"/>
          <w:lang w:val="ru-RU"/>
        </w:rPr>
        <w:t xml:space="preserve">-  способность решать учебно-познавательные задачи не только в действенном, </w:t>
      </w:r>
      <w:r w:rsidR="00DF5170">
        <w:rPr>
          <w:rFonts w:ascii="Times New Roman" w:hAnsi="Times New Roman" w:cs="Times New Roman"/>
          <w:sz w:val="24"/>
          <w:szCs w:val="24"/>
          <w:lang w:val="ru-RU"/>
        </w:rPr>
        <w:t xml:space="preserve"> </w:t>
      </w:r>
      <w:r w:rsidRPr="00736748">
        <w:rPr>
          <w:rFonts w:ascii="Times New Roman" w:hAnsi="Times New Roman" w:cs="Times New Roman"/>
          <w:sz w:val="24"/>
          <w:szCs w:val="24"/>
          <w:lang w:val="ru-RU"/>
        </w:rPr>
        <w:t>но и в образном или частично в умственном плане.</w:t>
      </w:r>
    </w:p>
    <w:p w:rsidR="009728E8" w:rsidRPr="00736748" w:rsidRDefault="009728E8" w:rsidP="00736748">
      <w:pPr>
        <w:tabs>
          <w:tab w:val="left" w:pos="720"/>
        </w:tabs>
        <w:spacing w:after="0" w:line="240" w:lineRule="auto"/>
        <w:jc w:val="both"/>
        <w:rPr>
          <w:rFonts w:ascii="Times New Roman" w:hAnsi="Times New Roman" w:cs="Times New Roman"/>
          <w:b/>
          <w:bCs/>
          <w:sz w:val="24"/>
          <w:szCs w:val="24"/>
          <w:lang w:val="ru-RU"/>
        </w:rPr>
      </w:pPr>
      <w:r w:rsidRPr="00736748">
        <w:rPr>
          <w:rFonts w:ascii="Times New Roman" w:hAnsi="Times New Roman" w:cs="Times New Roman"/>
          <w:b/>
          <w:bCs/>
          <w:sz w:val="24"/>
          <w:szCs w:val="24"/>
          <w:lang w:val="ru-RU"/>
        </w:rPr>
        <w:t>Регулятивные:</w:t>
      </w:r>
    </w:p>
    <w:p w:rsidR="009728E8" w:rsidRPr="00736748" w:rsidRDefault="009728E8" w:rsidP="00736748">
      <w:pPr>
        <w:tabs>
          <w:tab w:val="left" w:pos="708"/>
        </w:tabs>
        <w:spacing w:after="0" w:line="240" w:lineRule="auto"/>
        <w:jc w:val="both"/>
        <w:rPr>
          <w:rFonts w:ascii="Times New Roman" w:eastAsia="Symbol" w:hAnsi="Times New Roman" w:cs="Times New Roman"/>
          <w:sz w:val="24"/>
          <w:szCs w:val="24"/>
          <w:lang w:val="ru-RU"/>
        </w:rPr>
      </w:pPr>
      <w:r w:rsidRPr="00736748">
        <w:rPr>
          <w:rFonts w:ascii="Times New Roman" w:hAnsi="Times New Roman" w:cs="Times New Roman"/>
          <w:sz w:val="24"/>
          <w:szCs w:val="24"/>
          <w:lang w:val="ru-RU"/>
        </w:rPr>
        <w:t xml:space="preserve"> -  формирование осознания необходимости прилагать усилия для полноценного выполнения заданий;</w:t>
      </w:r>
    </w:p>
    <w:p w:rsidR="009728E8" w:rsidRPr="00736748" w:rsidRDefault="009728E8" w:rsidP="00736748">
      <w:pPr>
        <w:tabs>
          <w:tab w:val="left" w:pos="708"/>
        </w:tabs>
        <w:spacing w:after="0" w:line="240" w:lineRule="auto"/>
        <w:jc w:val="both"/>
        <w:rPr>
          <w:rFonts w:ascii="Times New Roman" w:eastAsia="Symbol" w:hAnsi="Times New Roman" w:cs="Times New Roman"/>
          <w:sz w:val="24"/>
          <w:szCs w:val="24"/>
          <w:lang w:val="ru-RU"/>
        </w:rPr>
      </w:pPr>
      <w:r w:rsidRPr="00736748">
        <w:rPr>
          <w:rFonts w:ascii="Times New Roman" w:hAnsi="Times New Roman" w:cs="Times New Roman"/>
          <w:sz w:val="24"/>
          <w:szCs w:val="24"/>
          <w:lang w:val="ru-RU"/>
        </w:rPr>
        <w:t xml:space="preserve"> -  формирование дифференцированной самооценки (постарался-не постарался, справился – не справился);</w:t>
      </w:r>
    </w:p>
    <w:p w:rsidR="009728E8" w:rsidRPr="00736748" w:rsidRDefault="009728E8" w:rsidP="00736748">
      <w:pPr>
        <w:tabs>
          <w:tab w:val="left" w:pos="708"/>
        </w:tabs>
        <w:spacing w:after="0" w:line="240" w:lineRule="auto"/>
        <w:jc w:val="both"/>
        <w:rPr>
          <w:rFonts w:ascii="Times New Roman" w:eastAsia="Symbol" w:hAnsi="Times New Roman" w:cs="Times New Roman"/>
          <w:sz w:val="24"/>
          <w:szCs w:val="24"/>
          <w:lang w:val="ru-RU"/>
        </w:rPr>
      </w:pPr>
      <w:r w:rsidRPr="00736748">
        <w:rPr>
          <w:rFonts w:ascii="Times New Roman" w:hAnsi="Times New Roman" w:cs="Times New Roman"/>
          <w:sz w:val="24"/>
          <w:szCs w:val="24"/>
          <w:lang w:val="ru-RU"/>
        </w:rPr>
        <w:t xml:space="preserve"> -  формирование умения составлять программу действий (возможно совместно со взрослым);</w:t>
      </w:r>
    </w:p>
    <w:p w:rsidR="009728E8" w:rsidRPr="00736748" w:rsidRDefault="009728E8" w:rsidP="00736748">
      <w:pPr>
        <w:tabs>
          <w:tab w:val="left" w:pos="708"/>
        </w:tabs>
        <w:spacing w:after="0" w:line="240" w:lineRule="auto"/>
        <w:jc w:val="both"/>
        <w:rPr>
          <w:rFonts w:ascii="Times New Roman" w:eastAsia="Symbol" w:hAnsi="Times New Roman" w:cs="Times New Roman"/>
          <w:sz w:val="24"/>
          <w:szCs w:val="24"/>
          <w:lang w:val="ru-RU"/>
        </w:rPr>
      </w:pPr>
      <w:r w:rsidRPr="00736748">
        <w:rPr>
          <w:rFonts w:ascii="Times New Roman" w:hAnsi="Times New Roman" w:cs="Times New Roman"/>
          <w:sz w:val="24"/>
          <w:szCs w:val="24"/>
          <w:lang w:val="ru-RU"/>
        </w:rPr>
        <w:t xml:space="preserve"> -  формирование умения соотносить полученный результат с образцом, исправляя замеченные недочеты (у соседа, у себя);</w:t>
      </w:r>
    </w:p>
    <w:p w:rsidR="009728E8" w:rsidRPr="00736748" w:rsidRDefault="009728E8" w:rsidP="00736748">
      <w:pPr>
        <w:tabs>
          <w:tab w:val="left" w:pos="708"/>
        </w:tabs>
        <w:spacing w:after="0" w:line="240" w:lineRule="auto"/>
        <w:jc w:val="both"/>
        <w:rPr>
          <w:rFonts w:ascii="Times New Roman" w:eastAsia="Symbol" w:hAnsi="Times New Roman" w:cs="Times New Roman"/>
          <w:sz w:val="24"/>
          <w:szCs w:val="24"/>
          <w:lang w:val="ru-RU"/>
        </w:rPr>
      </w:pPr>
      <w:r w:rsidRPr="00736748">
        <w:rPr>
          <w:rFonts w:ascii="Times New Roman" w:hAnsi="Times New Roman" w:cs="Times New Roman"/>
          <w:sz w:val="24"/>
          <w:szCs w:val="24"/>
          <w:lang w:val="ru-RU"/>
        </w:rPr>
        <w:t xml:space="preserve"> -  формирование способности задерживать непосредственные импульсивные реакции, действовать в плане заданного, не отвлекаясь на посторонние раздражители;</w:t>
      </w:r>
    </w:p>
    <w:p w:rsidR="009728E8" w:rsidRPr="00736748" w:rsidRDefault="009728E8" w:rsidP="00736748">
      <w:pPr>
        <w:tabs>
          <w:tab w:val="left" w:pos="708"/>
        </w:tabs>
        <w:spacing w:after="0" w:line="240" w:lineRule="auto"/>
        <w:jc w:val="both"/>
        <w:rPr>
          <w:rFonts w:ascii="Times New Roman" w:eastAsia="Symbol" w:hAnsi="Times New Roman" w:cs="Times New Roman"/>
          <w:sz w:val="24"/>
          <w:szCs w:val="24"/>
          <w:lang w:val="ru-RU"/>
        </w:rPr>
      </w:pPr>
      <w:r w:rsidRPr="00736748">
        <w:rPr>
          <w:rFonts w:ascii="Times New Roman" w:hAnsi="Times New Roman" w:cs="Times New Roman"/>
          <w:sz w:val="24"/>
          <w:szCs w:val="24"/>
          <w:lang w:val="ru-RU"/>
        </w:rPr>
        <w:t xml:space="preserve"> -  способность относительно объективно оценивать достигнутый результат деятельности;</w:t>
      </w:r>
    </w:p>
    <w:p w:rsidR="009728E8" w:rsidRPr="00736748" w:rsidRDefault="009728E8" w:rsidP="00736748">
      <w:pPr>
        <w:tabs>
          <w:tab w:val="left" w:pos="708"/>
        </w:tabs>
        <w:spacing w:after="0" w:line="240" w:lineRule="auto"/>
        <w:jc w:val="both"/>
        <w:rPr>
          <w:rFonts w:ascii="Times New Roman" w:eastAsia="Symbol" w:hAnsi="Times New Roman" w:cs="Times New Roman"/>
          <w:sz w:val="24"/>
          <w:szCs w:val="24"/>
          <w:lang w:val="ru-RU"/>
        </w:rPr>
      </w:pPr>
      <w:r w:rsidRPr="00736748">
        <w:rPr>
          <w:rFonts w:ascii="Times New Roman" w:hAnsi="Times New Roman" w:cs="Times New Roman"/>
          <w:sz w:val="24"/>
          <w:szCs w:val="24"/>
          <w:lang w:val="ru-RU"/>
        </w:rPr>
        <w:t xml:space="preserve"> -  способность давать словесный отчет о проделанной работе с помощью взрослого или по представленной взрослым схеме, по заданной последовательности;</w:t>
      </w:r>
    </w:p>
    <w:p w:rsidR="009728E8" w:rsidRPr="00736748" w:rsidRDefault="009728E8" w:rsidP="00736748">
      <w:pPr>
        <w:tabs>
          <w:tab w:val="left" w:pos="708"/>
        </w:tabs>
        <w:spacing w:after="0" w:line="240" w:lineRule="auto"/>
        <w:jc w:val="both"/>
        <w:rPr>
          <w:rFonts w:ascii="Times New Roman" w:eastAsia="Symbol" w:hAnsi="Times New Roman" w:cs="Times New Roman"/>
          <w:sz w:val="24"/>
          <w:szCs w:val="24"/>
          <w:lang w:val="ru-RU"/>
        </w:rPr>
      </w:pPr>
      <w:r w:rsidRPr="00736748">
        <w:rPr>
          <w:rFonts w:ascii="Times New Roman" w:hAnsi="Times New Roman" w:cs="Times New Roman"/>
          <w:sz w:val="24"/>
          <w:szCs w:val="24"/>
          <w:lang w:val="ru-RU"/>
        </w:rPr>
        <w:t xml:space="preserve"> -  формирование способности к переносу полученных навыков на реальную учебную деятельность.</w:t>
      </w:r>
    </w:p>
    <w:p w:rsidR="009728E8" w:rsidRPr="00736748" w:rsidRDefault="009728E8" w:rsidP="00736748">
      <w:pPr>
        <w:spacing w:after="0" w:line="240" w:lineRule="auto"/>
        <w:jc w:val="both"/>
        <w:rPr>
          <w:rFonts w:ascii="Times New Roman" w:hAnsi="Times New Roman" w:cs="Times New Roman"/>
          <w:sz w:val="24"/>
          <w:szCs w:val="24"/>
          <w:lang w:val="ru-RU"/>
        </w:rPr>
      </w:pPr>
    </w:p>
    <w:p w:rsidR="009728E8" w:rsidRPr="00736748" w:rsidRDefault="009728E8" w:rsidP="00736748">
      <w:pPr>
        <w:spacing w:after="0" w:line="240" w:lineRule="auto"/>
        <w:jc w:val="center"/>
        <w:rPr>
          <w:rFonts w:ascii="Times New Roman" w:hAnsi="Times New Roman" w:cs="Times New Roman"/>
          <w:sz w:val="24"/>
          <w:szCs w:val="24"/>
          <w:lang w:val="ru-RU"/>
        </w:rPr>
      </w:pPr>
      <w:r w:rsidRPr="00736748">
        <w:rPr>
          <w:rFonts w:ascii="Times New Roman" w:hAnsi="Times New Roman" w:cs="Times New Roman"/>
          <w:b/>
          <w:bCs/>
          <w:sz w:val="24"/>
          <w:szCs w:val="24"/>
          <w:lang w:val="ru-RU"/>
        </w:rPr>
        <w:t>Содержание коррекционного курса</w:t>
      </w:r>
    </w:p>
    <w:p w:rsidR="009728E8" w:rsidRPr="00736748" w:rsidRDefault="009728E8" w:rsidP="00736748">
      <w:pPr>
        <w:pStyle w:val="3"/>
        <w:jc w:val="both"/>
        <w:rPr>
          <w:rFonts w:ascii="Times New Roman" w:hAnsi="Times New Roman" w:cs="Times New Roman"/>
          <w:b w:val="0"/>
          <w:sz w:val="24"/>
          <w:szCs w:val="24"/>
        </w:rPr>
      </w:pPr>
      <w:r w:rsidRPr="00736748">
        <w:rPr>
          <w:rFonts w:ascii="Times New Roman" w:hAnsi="Times New Roman" w:cs="Times New Roman"/>
          <w:b w:val="0"/>
          <w:sz w:val="24"/>
          <w:szCs w:val="24"/>
        </w:rPr>
        <w:t xml:space="preserve">Диагностика учащихся. Обследование артикуляционного аппарата и звуковой стороны речи. Обследование фонематического слуха. Обследование лексического строя речи. Обследование грамматического строя. Обследование процесса письма и чтения.Слово. </w:t>
      </w:r>
      <w:r w:rsidRPr="00736748">
        <w:rPr>
          <w:rFonts w:ascii="Times New Roman" w:hAnsi="Times New Roman" w:cs="Times New Roman"/>
          <w:b w:val="0"/>
          <w:sz w:val="24"/>
          <w:szCs w:val="24"/>
        </w:rPr>
        <w:lastRenderedPageBreak/>
        <w:t>Слова, обозначающие предметы. Слова, обозначающие действия предметов. Дифференциация слов, обозначающих предмет и слов, обозначающих действие предмета. Слова, обозначающие признаки предметов. Дифференциация слов, обозначающих предмет, действие предмета и признак предмета. Двухсложные слова. Трехсложные слова. Определение порядка слогов в слове. Деление слов на слоги. Ударение. Однокоренные слова. Словообразование слов.</w:t>
      </w:r>
      <w:r w:rsidR="00DF5170">
        <w:rPr>
          <w:rFonts w:ascii="Times New Roman" w:hAnsi="Times New Roman" w:cs="Times New Roman"/>
          <w:b w:val="0"/>
          <w:sz w:val="24"/>
          <w:szCs w:val="24"/>
        </w:rPr>
        <w:t xml:space="preserve"> </w:t>
      </w:r>
      <w:r w:rsidRPr="00736748">
        <w:rPr>
          <w:rFonts w:ascii="Times New Roman" w:hAnsi="Times New Roman" w:cs="Times New Roman"/>
          <w:b w:val="0"/>
          <w:sz w:val="24"/>
          <w:szCs w:val="24"/>
        </w:rPr>
        <w:t>Предложение. Речь, предложение. Предложение, слово. Простое двусоставное нераспространенное предложение. Предложение из трех слов. Предложение из четырех слов. Дифференциация понятий предложение – слово. Работа с предлогами в, на. Работа с предлогами к, от. Работа с предлогами на – с (со). Составление предложений по опорной схеме. Составление предложений по опорной схеме. Распространение</w:t>
      </w:r>
      <w:r w:rsidR="00DF5170">
        <w:rPr>
          <w:rFonts w:ascii="Times New Roman" w:hAnsi="Times New Roman" w:cs="Times New Roman"/>
          <w:b w:val="0"/>
          <w:sz w:val="24"/>
          <w:szCs w:val="24"/>
        </w:rPr>
        <w:t xml:space="preserve"> </w:t>
      </w:r>
      <w:r w:rsidRPr="00736748">
        <w:rPr>
          <w:rFonts w:ascii="Times New Roman" w:hAnsi="Times New Roman" w:cs="Times New Roman"/>
          <w:b w:val="0"/>
          <w:sz w:val="24"/>
          <w:szCs w:val="24"/>
        </w:rPr>
        <w:t>предложений. Выделение предложений из текста.Звуки речи. Гласные звуки. Звуки речи и способы их образования. Дифференциация понятий «звук» - «буква». Гласные звуки и буквы. Гласные первого ряда. Гласные второго ряда. Дифференциация гласных I и II ряда. Дифференциация гласных а - я. Дифференциация гласных о - ё. Дифференциация гласных у - ю. Дифференциация гласных и - ы. Выделение гласных из слов.</w:t>
      </w:r>
      <w:r w:rsidR="00DF5170">
        <w:rPr>
          <w:rFonts w:ascii="Times New Roman" w:hAnsi="Times New Roman" w:cs="Times New Roman"/>
          <w:b w:val="0"/>
          <w:sz w:val="24"/>
          <w:szCs w:val="24"/>
        </w:rPr>
        <w:t xml:space="preserve"> з</w:t>
      </w:r>
      <w:r w:rsidRPr="00736748">
        <w:rPr>
          <w:rFonts w:ascii="Times New Roman" w:hAnsi="Times New Roman" w:cs="Times New Roman"/>
          <w:b w:val="0"/>
          <w:sz w:val="24"/>
          <w:szCs w:val="24"/>
        </w:rPr>
        <w:t>вуки речи. Согласные звуки. Согласные звуки и буквы. Твердые и мягкие согласные. Обозначение мягкости согласных гласными я, е, ё, ю. Звонкие и глухие согласные. Звук буква Б. Звук и буква П. Дифференциация согласных Б – П. Звук и буква Д. Звук и буква Т. Дифференциация согласных Д – Т. Звук и буква Г. Звук и буква К. Дифференциация согласных Г – К. Звук и буква З. Звук и буква С. Дифференциация согласных З – С. Звук и буква Ш. Звук и буква Ж. Дифференциация согласных Ш-Ж. Дифференциация согласных З – Ж. Дифференциация согласных С – Ш. Дифференциация звонких и глухих согласных</w:t>
      </w:r>
    </w:p>
    <w:p w:rsidR="00845FF9" w:rsidRPr="00736748" w:rsidRDefault="009728E8" w:rsidP="00736748">
      <w:pPr>
        <w:tabs>
          <w:tab w:val="left" w:pos="1588"/>
        </w:tabs>
        <w:spacing w:after="0" w:line="240" w:lineRule="auto"/>
        <w:jc w:val="both"/>
        <w:rPr>
          <w:rFonts w:ascii="Times New Roman" w:hAnsi="Times New Roman" w:cs="Times New Roman"/>
          <w:sz w:val="24"/>
          <w:szCs w:val="24"/>
          <w:lang w:val="ru-RU"/>
        </w:rPr>
      </w:pPr>
      <w:r w:rsidRPr="00736748">
        <w:rPr>
          <w:rFonts w:ascii="Times New Roman" w:hAnsi="Times New Roman" w:cs="Times New Roman"/>
          <w:b/>
          <w:bCs/>
          <w:sz w:val="24"/>
          <w:szCs w:val="24"/>
          <w:lang w:val="ru-RU"/>
        </w:rPr>
        <w:t xml:space="preserve">Связная речь. </w:t>
      </w:r>
      <w:r w:rsidRPr="00736748">
        <w:rPr>
          <w:rFonts w:ascii="Times New Roman" w:hAnsi="Times New Roman" w:cs="Times New Roman"/>
          <w:sz w:val="24"/>
          <w:szCs w:val="24"/>
          <w:lang w:val="ru-RU"/>
        </w:rPr>
        <w:t>Составление описание простого предмета. Составление рассказа по</w:t>
      </w:r>
      <w:r w:rsidR="00DF5170">
        <w:rPr>
          <w:rFonts w:ascii="Times New Roman" w:hAnsi="Times New Roman" w:cs="Times New Roman"/>
          <w:sz w:val="24"/>
          <w:szCs w:val="24"/>
          <w:lang w:val="ru-RU"/>
        </w:rPr>
        <w:t xml:space="preserve"> </w:t>
      </w:r>
      <w:r w:rsidRPr="00736748">
        <w:rPr>
          <w:rFonts w:ascii="Times New Roman" w:hAnsi="Times New Roman" w:cs="Times New Roman"/>
          <w:sz w:val="24"/>
          <w:szCs w:val="24"/>
          <w:lang w:val="ru-RU"/>
        </w:rPr>
        <w:t>опорным словам и схемам. Последовательный пересказ текста с опорой на вопросы. Развитие связной речи. Составление рассказа по серии сюжетных картинок.</w:t>
      </w:r>
    </w:p>
    <w:p w:rsidR="00845FF9" w:rsidRPr="00736748" w:rsidRDefault="00845FF9" w:rsidP="00736748">
      <w:pPr>
        <w:spacing w:after="0" w:line="240" w:lineRule="auto"/>
        <w:jc w:val="center"/>
        <w:rPr>
          <w:rFonts w:ascii="Times New Roman" w:hAnsi="Times New Roman" w:cs="Times New Roman"/>
          <w:b/>
          <w:bCs/>
          <w:sz w:val="24"/>
          <w:szCs w:val="24"/>
          <w:lang w:val="ru-RU"/>
        </w:rPr>
      </w:pPr>
    </w:p>
    <w:p w:rsidR="00736748" w:rsidRPr="00736748" w:rsidRDefault="00736748" w:rsidP="00736748">
      <w:pPr>
        <w:shd w:val="clear" w:color="auto" w:fill="FFFFFF"/>
        <w:spacing w:after="0" w:line="240" w:lineRule="auto"/>
        <w:jc w:val="center"/>
        <w:rPr>
          <w:rFonts w:ascii="Times New Roman" w:eastAsia="Times New Roman" w:hAnsi="Times New Roman" w:cs="Times New Roman"/>
          <w:color w:val="000000"/>
          <w:sz w:val="24"/>
          <w:szCs w:val="24"/>
          <w:lang w:val="ru-RU" w:eastAsia="ru-RU"/>
        </w:rPr>
      </w:pPr>
      <w:r w:rsidRPr="00736748">
        <w:rPr>
          <w:rFonts w:ascii="Times New Roman" w:eastAsia="Times New Roman" w:hAnsi="Times New Roman" w:cs="Times New Roman"/>
          <w:b/>
          <w:bCs/>
          <w:color w:val="000000"/>
          <w:sz w:val="24"/>
          <w:szCs w:val="24"/>
          <w:lang w:val="ru-RU" w:eastAsia="ru-RU"/>
        </w:rPr>
        <w:t>Т</w:t>
      </w:r>
      <w:r w:rsidR="00542BDE">
        <w:rPr>
          <w:rFonts w:ascii="Times New Roman" w:eastAsia="Times New Roman" w:hAnsi="Times New Roman" w:cs="Times New Roman"/>
          <w:b/>
          <w:bCs/>
          <w:color w:val="000000"/>
          <w:sz w:val="24"/>
          <w:szCs w:val="24"/>
          <w:lang w:val="ru-RU" w:eastAsia="ru-RU"/>
        </w:rPr>
        <w:t>ЕМАТИЧЕСКОЕ ПЛАНИРОВАНИЕ ПО КОРРЕКЦИИ</w:t>
      </w:r>
    </w:p>
    <w:p w:rsidR="00736748" w:rsidRPr="00736748" w:rsidRDefault="00736748" w:rsidP="00736748">
      <w:pPr>
        <w:shd w:val="clear" w:color="auto" w:fill="FFFFFF"/>
        <w:spacing w:after="0" w:line="240" w:lineRule="auto"/>
        <w:jc w:val="center"/>
        <w:rPr>
          <w:rFonts w:ascii="Times New Roman" w:eastAsia="Times New Roman" w:hAnsi="Times New Roman" w:cs="Times New Roman"/>
          <w:color w:val="000000"/>
          <w:sz w:val="24"/>
          <w:szCs w:val="24"/>
          <w:lang w:val="ru-RU" w:eastAsia="ru-RU"/>
        </w:rPr>
      </w:pPr>
      <w:r w:rsidRPr="00736748">
        <w:rPr>
          <w:rFonts w:ascii="Times New Roman" w:eastAsia="Times New Roman" w:hAnsi="Times New Roman" w:cs="Times New Roman"/>
          <w:b/>
          <w:bCs/>
          <w:color w:val="000000"/>
          <w:sz w:val="24"/>
          <w:szCs w:val="24"/>
          <w:lang w:val="ru-RU" w:eastAsia="ru-RU"/>
        </w:rPr>
        <w:t xml:space="preserve"> 1   класс</w:t>
      </w:r>
    </w:p>
    <w:tbl>
      <w:tblPr>
        <w:tblW w:w="0" w:type="auto"/>
        <w:tblCellSpacing w:w="15" w:type="dxa"/>
        <w:tblCellMar>
          <w:top w:w="15" w:type="dxa"/>
          <w:left w:w="15" w:type="dxa"/>
          <w:bottom w:w="15" w:type="dxa"/>
          <w:right w:w="15" w:type="dxa"/>
        </w:tblCellMar>
        <w:tblLook w:val="04A0"/>
      </w:tblPr>
      <w:tblGrid>
        <w:gridCol w:w="1232"/>
        <w:gridCol w:w="5877"/>
        <w:gridCol w:w="1985"/>
      </w:tblGrid>
      <w:tr w:rsidR="00736748" w:rsidRPr="00736748" w:rsidTr="00736748">
        <w:trPr>
          <w:trHeight w:val="1125"/>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 </w:t>
            </w:r>
            <w:r w:rsidRPr="00736748">
              <w:rPr>
                <w:rFonts w:ascii="Times New Roman" w:eastAsia="Times New Roman" w:hAnsi="Times New Roman" w:cs="Times New Roman"/>
                <w:b/>
                <w:bCs/>
                <w:color w:val="000000"/>
                <w:sz w:val="20"/>
                <w:szCs w:val="20"/>
                <w:lang w:val="ru-RU" w:eastAsia="ru-RU"/>
              </w:rPr>
              <w:t>урока</w:t>
            </w:r>
          </w:p>
          <w:p w:rsidR="00736748" w:rsidRPr="00736748" w:rsidRDefault="00736748" w:rsidP="00736748">
            <w:pPr>
              <w:spacing w:after="0"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b/>
                <w:bCs/>
                <w:color w:val="000000"/>
                <w:sz w:val="20"/>
                <w:szCs w:val="20"/>
                <w:lang w:val="ru-RU" w:eastAsia="ru-RU"/>
              </w:rPr>
              <w:t>п/п</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b/>
                <w:bCs/>
                <w:color w:val="000000"/>
                <w:sz w:val="20"/>
                <w:szCs w:val="20"/>
                <w:lang w:val="ru-RU" w:eastAsia="ru-RU"/>
              </w:rPr>
              <w:t>Тема коррекционного занятия</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b/>
                <w:bCs/>
                <w:color w:val="000000"/>
                <w:sz w:val="20"/>
                <w:szCs w:val="20"/>
                <w:lang w:val="ru-RU" w:eastAsia="ru-RU"/>
              </w:rPr>
              <w:t>Количество часов</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Понятие о речи.</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2</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Понятие о предложении.</w:t>
            </w:r>
          </w:p>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Составление предложений.</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3</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Понятие о слове. Слова, называющие предметы. Одушевленные не одушевленные.</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4</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Словоизменение. Род и число существительных.</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5</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Словообразование. Уменьшительно-ласкательные формы существительных.</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6</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Слова, называющие действия. Согласование существительных с глаголами мужского и женского рода в прошедшем времени.  </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7</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Слова, называющие действия. Согласование существительного и глагола в числе.</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8</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Словообразование. Приставочные глаголы.</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9</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Слова, называющие признаки. Подбор признаков к предметам.</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10</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Звук [а], буква А.</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11</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Звук [у], буква У.</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12</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Звук [о], буква О.</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13</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Звуки  [о] , [у];  буквы О, У.</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lastRenderedPageBreak/>
              <w:t>14</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Звук [э] буква Э.</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15</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Звук [ы] буква Ы.</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rHeight w:val="225"/>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16</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Звук [и], буква И.        </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rHeight w:val="225"/>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17</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Звук [ы] - [и],  буквы И -Ы.</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18</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Проверочная работа</w:t>
            </w:r>
            <w:r w:rsidRPr="00736748">
              <w:rPr>
                <w:rFonts w:ascii="Times New Roman" w:eastAsia="Times New Roman" w:hAnsi="Times New Roman" w:cs="Times New Roman"/>
                <w:b/>
                <w:bCs/>
                <w:color w:val="000000"/>
                <w:sz w:val="20"/>
                <w:szCs w:val="20"/>
                <w:lang w:val="ru-RU" w:eastAsia="ru-RU"/>
              </w:rPr>
              <w:t>.</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19</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Звуки [п] [п’], буква П</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20</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Звуки [б] [б’], буква Б</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21</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Дифференциация [п] [п’] – [б] [б’];  буквы П - Б</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22</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Звуки [т] [т’], буква Т</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23</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Звуки [д] [д’], буква Д</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24</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Дифференциация [т] [т’] – [д] [д’]; буквы Т - Д</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25</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Звуки [к] [к’], буква К</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rHeight w:val="165"/>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26</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Звуки [г] [г’], буква Г  </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27</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Дифференциация [к] [к’] – [г] [г’]; буквы К - Г</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28</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Звуки [c] [c’], буква С</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29</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Звуки [з] [з’], буква З</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30</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Дифференциация [с] [с’] – [з] [з’]; буквы С - З</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31</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Звуки [ф] [ф’], буква Ф</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32</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Звуки [в] [в’], буква В</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33</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Дифференциация [ф][ф’] – [в] [в’];  буквы В - Ф</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34</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Звук [ш], буква Ш</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35</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Звуки [ж], буква Ж</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36</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Дифференциация [ш] – [ж];  буквы Ш - Ж</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37</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Проверочная работа</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38</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Звуки [м] [м’], буква М</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39</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Звуки [н] [н’], буква Н</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40</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Дифференциация [м] [м’] – [н] [н’];  буквы М – Н.</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41</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Дифференциация [ш] – [с];  буквы Ш - С</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42</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Дифференциация [ж] – [з];  буквы Ж - З</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43</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Проверочная работа</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44</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Звук  [ч’], буква Ч</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45</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Дифференциация [ч] – [т’]; буквы Ч - Т</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46</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Дифференциация [ч] – [с’]; буквы Ч - С</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47</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Звук  [щ’], буква Щ</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48</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Дифференциация [щ] – [ч]; буквы Щ - Ч</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49</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Дифференциация [щ] – [с’]; буквы Щ - С</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50</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Звук  [ц], буква Ц</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51</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Дифференциация [с] – [ц];  буквы С - Ц</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52</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Дифференциация [ц] – [ч]; буквы Ц - Ч</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53</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Звуки [р] [р’], буква Р</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54</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Звуки [л] [л’], буква Л</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55</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Дифференциация [р] – [л]; буквы Р - Л</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56</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Звук  [й’], буква Й</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57</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Дифференциация [л’] -    [й]; буквы Л - Й</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58</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Проверочная работа</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59</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Гласные 1 и 2 ряда</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60</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Буква Я</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rHeight w:val="105"/>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61</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 xml:space="preserve">Дифференциация твердых и мягких согласных перед гласными </w:t>
            </w:r>
            <w:r w:rsidRPr="00736748">
              <w:rPr>
                <w:rFonts w:ascii="Times New Roman" w:eastAsia="Times New Roman" w:hAnsi="Times New Roman" w:cs="Times New Roman"/>
                <w:color w:val="000000"/>
                <w:sz w:val="20"/>
                <w:szCs w:val="20"/>
                <w:lang w:val="ru-RU" w:eastAsia="ru-RU"/>
              </w:rPr>
              <w:lastRenderedPageBreak/>
              <w:t>А-Я.</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lastRenderedPageBreak/>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lastRenderedPageBreak/>
              <w:t>62</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Буква Ё,Е</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63</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Дифференциация твердых и мягких согласных перед гласными О-Ё.</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64</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Буква Ю</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65</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Списывание с рукописного текста.</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18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66</w:t>
            </w:r>
          </w:p>
        </w:tc>
        <w:tc>
          <w:tcPr>
            <w:tcW w:w="5847"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Письмо под диктовку.</w:t>
            </w:r>
          </w:p>
        </w:tc>
        <w:tc>
          <w:tcPr>
            <w:tcW w:w="1940"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13" w:type="dxa"/>
            </w:tcMar>
            <w:hideMark/>
          </w:tcPr>
          <w:p w:rsidR="00736748" w:rsidRPr="00736748" w:rsidRDefault="00736748" w:rsidP="00736748">
            <w:pPr>
              <w:spacing w:after="0"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bl>
    <w:p w:rsidR="00542BDE" w:rsidRPr="00736748" w:rsidRDefault="00542BDE" w:rsidP="00F2124E">
      <w:pPr>
        <w:shd w:val="clear" w:color="auto" w:fill="FFFFFF"/>
        <w:spacing w:after="0" w:line="240" w:lineRule="auto"/>
        <w:jc w:val="center"/>
        <w:rPr>
          <w:rFonts w:ascii="Times New Roman" w:eastAsia="Times New Roman" w:hAnsi="Times New Roman" w:cs="Times New Roman"/>
          <w:color w:val="000000"/>
          <w:sz w:val="24"/>
          <w:szCs w:val="24"/>
          <w:lang w:val="ru-RU" w:eastAsia="ru-RU"/>
        </w:rPr>
      </w:pPr>
      <w:r w:rsidRPr="00736748">
        <w:rPr>
          <w:rFonts w:ascii="Times New Roman" w:eastAsia="Times New Roman" w:hAnsi="Times New Roman" w:cs="Times New Roman"/>
          <w:b/>
          <w:bCs/>
          <w:color w:val="000000"/>
          <w:sz w:val="24"/>
          <w:szCs w:val="24"/>
          <w:lang w:val="ru-RU" w:eastAsia="ru-RU"/>
        </w:rPr>
        <w:t>Т</w:t>
      </w:r>
      <w:r>
        <w:rPr>
          <w:rFonts w:ascii="Times New Roman" w:eastAsia="Times New Roman" w:hAnsi="Times New Roman" w:cs="Times New Roman"/>
          <w:b/>
          <w:bCs/>
          <w:color w:val="000000"/>
          <w:sz w:val="24"/>
          <w:szCs w:val="24"/>
          <w:lang w:val="ru-RU" w:eastAsia="ru-RU"/>
        </w:rPr>
        <w:t>ЕМАТИЧЕСКОЕ ПЛАНИРОВАНИЕ ПО КОРРЕКЦИИ</w:t>
      </w:r>
    </w:p>
    <w:p w:rsidR="00542BDE" w:rsidRPr="00736748" w:rsidRDefault="00542BDE" w:rsidP="00542BDE">
      <w:pPr>
        <w:shd w:val="clear" w:color="auto" w:fill="FFFFFF"/>
        <w:spacing w:after="0" w:line="240" w:lineRule="auto"/>
        <w:jc w:val="center"/>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b/>
          <w:bCs/>
          <w:color w:val="000000"/>
          <w:sz w:val="24"/>
          <w:szCs w:val="24"/>
          <w:lang w:val="ru-RU" w:eastAsia="ru-RU"/>
        </w:rPr>
        <w:t>2</w:t>
      </w:r>
      <w:r w:rsidRPr="00736748">
        <w:rPr>
          <w:rFonts w:ascii="Times New Roman" w:eastAsia="Times New Roman" w:hAnsi="Times New Roman" w:cs="Times New Roman"/>
          <w:b/>
          <w:bCs/>
          <w:color w:val="000000"/>
          <w:sz w:val="24"/>
          <w:szCs w:val="24"/>
          <w:lang w:val="ru-RU" w:eastAsia="ru-RU"/>
        </w:rPr>
        <w:t xml:space="preserve">   класс</w:t>
      </w:r>
    </w:p>
    <w:tbl>
      <w:tblPr>
        <w:tblW w:w="0" w:type="auto"/>
        <w:tblCellSpacing w:w="15" w:type="dxa"/>
        <w:tblLayout w:type="fixed"/>
        <w:tblCellMar>
          <w:top w:w="15" w:type="dxa"/>
          <w:left w:w="15" w:type="dxa"/>
          <w:bottom w:w="15" w:type="dxa"/>
          <w:right w:w="15" w:type="dxa"/>
        </w:tblCellMar>
        <w:tblLook w:val="04A0"/>
      </w:tblPr>
      <w:tblGrid>
        <w:gridCol w:w="1297"/>
        <w:gridCol w:w="5812"/>
        <w:gridCol w:w="142"/>
        <w:gridCol w:w="1843"/>
      </w:tblGrid>
      <w:tr w:rsidR="00736748" w:rsidRPr="00736748" w:rsidTr="00736748">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736748">
            <w:pPr>
              <w:spacing w:after="0"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w:t>
            </w:r>
          </w:p>
        </w:tc>
        <w:tc>
          <w:tcPr>
            <w:tcW w:w="5924"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b/>
                <w:bCs/>
                <w:color w:val="000000"/>
                <w:sz w:val="20"/>
                <w:szCs w:val="20"/>
                <w:lang w:val="ru-RU" w:eastAsia="ru-RU"/>
              </w:rPr>
              <w:t>Тема коррекционного занятия</w:t>
            </w:r>
          </w:p>
        </w:tc>
        <w:tc>
          <w:tcPr>
            <w:tcW w:w="1798"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b/>
                <w:bCs/>
                <w:color w:val="000000"/>
                <w:sz w:val="20"/>
                <w:szCs w:val="20"/>
                <w:lang w:val="ru-RU" w:eastAsia="ru-RU"/>
              </w:rPr>
              <w:t>Количество часов</w:t>
            </w:r>
          </w:p>
        </w:tc>
      </w:tr>
      <w:tr w:rsidR="00736748" w:rsidRPr="00736748" w:rsidTr="00736748">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c>
          <w:tcPr>
            <w:tcW w:w="5924"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Письменная работа, включает в себя списывание и диктант слогов, слов, предложений и текстов.</w:t>
            </w:r>
          </w:p>
        </w:tc>
        <w:tc>
          <w:tcPr>
            <w:tcW w:w="1798"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sz w:val="20"/>
                <w:szCs w:val="20"/>
                <w:lang w:val="ru-RU" w:eastAsia="ru-RU"/>
              </w:rPr>
              <w:t>1</w:t>
            </w:r>
          </w:p>
        </w:tc>
      </w:tr>
      <w:tr w:rsidR="00736748" w:rsidRPr="00736748" w:rsidTr="00736748">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2</w:t>
            </w:r>
          </w:p>
        </w:tc>
        <w:tc>
          <w:tcPr>
            <w:tcW w:w="5924"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Обследование состояния лексико-грамматической стороны речи, связной речи.</w:t>
            </w:r>
          </w:p>
        </w:tc>
        <w:tc>
          <w:tcPr>
            <w:tcW w:w="1798"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sz w:val="20"/>
                <w:szCs w:val="20"/>
                <w:lang w:val="ru-RU" w:eastAsia="ru-RU"/>
              </w:rPr>
              <w:t>1</w:t>
            </w:r>
          </w:p>
        </w:tc>
      </w:tr>
      <w:tr w:rsidR="00736748" w:rsidRPr="004A07DF" w:rsidTr="00736748">
        <w:trPr>
          <w:tblCellSpacing w:w="15" w:type="dxa"/>
        </w:trPr>
        <w:tc>
          <w:tcPr>
            <w:tcW w:w="9034" w:type="dxa"/>
            <w:gridSpan w:val="4"/>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after="0"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b/>
                <w:bCs/>
                <w:color w:val="000000"/>
                <w:sz w:val="20"/>
                <w:szCs w:val="20"/>
                <w:lang w:val="ru-RU" w:eastAsia="ru-RU"/>
              </w:rPr>
              <w:t>Развитие фонематического анализа и синтеза</w:t>
            </w:r>
          </w:p>
          <w:p w:rsidR="00736748" w:rsidRPr="00736748" w:rsidRDefault="00736748" w:rsidP="00736748">
            <w:pPr>
              <w:spacing w:after="0"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b/>
                <w:bCs/>
                <w:color w:val="000000"/>
                <w:sz w:val="20"/>
                <w:szCs w:val="20"/>
                <w:lang w:val="ru-RU" w:eastAsia="ru-RU"/>
              </w:rPr>
              <w:t>Звуки и буквы</w:t>
            </w:r>
          </w:p>
        </w:tc>
      </w:tr>
      <w:tr w:rsidR="00736748" w:rsidRPr="00736748" w:rsidTr="00736748">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3</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Звуки гласные и согласные, их различие.</w:t>
            </w:r>
          </w:p>
        </w:tc>
        <w:tc>
          <w:tcPr>
            <w:tcW w:w="1940"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4</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Гласные звуки и буквы, различие звука и буквы. Фонематический анализ слов различной звуконаполняемости.</w:t>
            </w:r>
          </w:p>
        </w:tc>
        <w:tc>
          <w:tcPr>
            <w:tcW w:w="1940"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2</w:t>
            </w:r>
          </w:p>
        </w:tc>
      </w:tr>
      <w:tr w:rsidR="00736748" w:rsidRPr="00736748" w:rsidTr="00736748">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5</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Согласные звуки и буквы. Упражнения на различение согласных и гласных на слух и по артикуляции.</w:t>
            </w:r>
          </w:p>
        </w:tc>
        <w:tc>
          <w:tcPr>
            <w:tcW w:w="1940"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2</w:t>
            </w:r>
          </w:p>
        </w:tc>
      </w:tr>
      <w:tr w:rsidR="00736748" w:rsidRPr="00736748" w:rsidTr="00736748">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6</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Шипящие согласные звуки « Ж, Ш, Щ, Ч».</w:t>
            </w:r>
          </w:p>
        </w:tc>
        <w:tc>
          <w:tcPr>
            <w:tcW w:w="1940"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2</w:t>
            </w:r>
          </w:p>
        </w:tc>
      </w:tr>
      <w:tr w:rsidR="00736748" w:rsidRPr="00736748" w:rsidTr="00736748">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7</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Слова с сочетаниями жи, ши.</w:t>
            </w:r>
          </w:p>
        </w:tc>
        <w:tc>
          <w:tcPr>
            <w:tcW w:w="1940"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8</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Слова с сочетаниями ча, ща, чу, щу.</w:t>
            </w:r>
          </w:p>
        </w:tc>
        <w:tc>
          <w:tcPr>
            <w:tcW w:w="1940"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2</w:t>
            </w:r>
          </w:p>
        </w:tc>
      </w:tr>
      <w:tr w:rsidR="00736748" w:rsidRPr="00736748" w:rsidTr="00736748">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9</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Сочетание чк, чн. Фонетический анализ слов с этими сочетаниями.</w:t>
            </w:r>
          </w:p>
        </w:tc>
        <w:tc>
          <w:tcPr>
            <w:tcW w:w="1940"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2</w:t>
            </w:r>
          </w:p>
        </w:tc>
      </w:tr>
      <w:tr w:rsidR="00736748" w:rsidRPr="00736748" w:rsidTr="00736748">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10</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Дифференциация твёрдых и мягких согласных. Фонетический анализ слов с твёрдыми и мягкими согласными.</w:t>
            </w:r>
          </w:p>
        </w:tc>
        <w:tc>
          <w:tcPr>
            <w:tcW w:w="1940"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11</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Обозначение мягкости согласных звуков буквами е, ё, я, ю, и.</w:t>
            </w:r>
          </w:p>
        </w:tc>
        <w:tc>
          <w:tcPr>
            <w:tcW w:w="1940"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2</w:t>
            </w:r>
          </w:p>
        </w:tc>
      </w:tr>
      <w:tr w:rsidR="00736748" w:rsidRPr="00736748" w:rsidTr="00736748">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12</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Мягкий знак на конце слова как показатель мягкости согласного звука.</w:t>
            </w:r>
          </w:p>
        </w:tc>
        <w:tc>
          <w:tcPr>
            <w:tcW w:w="1940"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2</w:t>
            </w:r>
          </w:p>
        </w:tc>
      </w:tr>
      <w:tr w:rsidR="00736748" w:rsidRPr="00736748" w:rsidTr="00736748">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13</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Упражнения на правописание слов с мягким знаком на конце.</w:t>
            </w:r>
          </w:p>
        </w:tc>
        <w:tc>
          <w:tcPr>
            <w:tcW w:w="1940"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2</w:t>
            </w:r>
          </w:p>
        </w:tc>
      </w:tr>
      <w:tr w:rsidR="00736748" w:rsidRPr="00736748" w:rsidTr="00736748">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14</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Мягкий знак – показатель мягкости согласного звука в середине слова.</w:t>
            </w:r>
          </w:p>
        </w:tc>
        <w:tc>
          <w:tcPr>
            <w:tcW w:w="1940"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2</w:t>
            </w:r>
          </w:p>
        </w:tc>
      </w:tr>
      <w:tr w:rsidR="00736748" w:rsidRPr="00736748" w:rsidTr="00736748">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15</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Упражнения на перенос слов с мягким знаком в середине слова. Звуко-буквенный анализ слов.</w:t>
            </w:r>
          </w:p>
        </w:tc>
        <w:tc>
          <w:tcPr>
            <w:tcW w:w="1940"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2</w:t>
            </w:r>
          </w:p>
        </w:tc>
      </w:tr>
      <w:tr w:rsidR="00736748" w:rsidRPr="00736748" w:rsidTr="00736748">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16</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Деление слов на слоги. Перенос слов.</w:t>
            </w:r>
          </w:p>
        </w:tc>
        <w:tc>
          <w:tcPr>
            <w:tcW w:w="1940"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2</w:t>
            </w:r>
          </w:p>
        </w:tc>
      </w:tr>
      <w:tr w:rsidR="00736748" w:rsidRPr="00736748" w:rsidTr="00736748">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17</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Смыслоразличительная роль ударения.</w:t>
            </w:r>
          </w:p>
        </w:tc>
        <w:tc>
          <w:tcPr>
            <w:tcW w:w="1940"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736748">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18</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Ударные и безударные гласные. Единообразное написание гласных в словах с безударной гласной.</w:t>
            </w:r>
          </w:p>
        </w:tc>
        <w:tc>
          <w:tcPr>
            <w:tcW w:w="1940"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2</w:t>
            </w:r>
          </w:p>
        </w:tc>
      </w:tr>
      <w:tr w:rsidR="00736748" w:rsidRPr="00736748" w:rsidTr="00736748">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19</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Правописание слов с безударной гласной в корне. Подбор проверочных слов к словам с проверяемой безударной гласной.</w:t>
            </w:r>
          </w:p>
        </w:tc>
        <w:tc>
          <w:tcPr>
            <w:tcW w:w="1940"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2</w:t>
            </w:r>
          </w:p>
        </w:tc>
      </w:tr>
      <w:tr w:rsidR="00736748" w:rsidRPr="00736748" w:rsidTr="00736748">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20</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Правописание слов с безударной гласной.</w:t>
            </w:r>
          </w:p>
        </w:tc>
        <w:tc>
          <w:tcPr>
            <w:tcW w:w="1940"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2</w:t>
            </w:r>
          </w:p>
        </w:tc>
      </w:tr>
      <w:tr w:rsidR="00736748" w:rsidRPr="00736748" w:rsidTr="00736748">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21</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Звонкие и глухие согласные в конце слова.</w:t>
            </w:r>
          </w:p>
        </w:tc>
        <w:tc>
          <w:tcPr>
            <w:tcW w:w="1940"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2</w:t>
            </w:r>
          </w:p>
        </w:tc>
      </w:tr>
      <w:tr w:rsidR="00736748" w:rsidRPr="00736748" w:rsidTr="00736748">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22</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Звонкие и глухие согласные в середине слова.</w:t>
            </w:r>
          </w:p>
        </w:tc>
        <w:tc>
          <w:tcPr>
            <w:tcW w:w="1940"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2</w:t>
            </w:r>
          </w:p>
        </w:tc>
      </w:tr>
      <w:tr w:rsidR="00736748" w:rsidRPr="00736748" w:rsidTr="00736748">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23</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Единообразное написание звонких и глухих согласных в середине слова.</w:t>
            </w:r>
          </w:p>
        </w:tc>
        <w:tc>
          <w:tcPr>
            <w:tcW w:w="1940"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3</w:t>
            </w:r>
          </w:p>
        </w:tc>
      </w:tr>
      <w:tr w:rsidR="00736748" w:rsidRPr="00736748" w:rsidTr="00736748">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24</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Разделительный мягкий знак перед гласными буквами е, ё, я, ю.</w:t>
            </w:r>
          </w:p>
        </w:tc>
        <w:tc>
          <w:tcPr>
            <w:tcW w:w="1940"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3</w:t>
            </w:r>
          </w:p>
        </w:tc>
      </w:tr>
      <w:tr w:rsidR="00736748" w:rsidRPr="00736748" w:rsidTr="00736748">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25</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Правописание разделительного мягкого знака перед гласными е, ё, я, ю.</w:t>
            </w:r>
          </w:p>
        </w:tc>
        <w:tc>
          <w:tcPr>
            <w:tcW w:w="1940"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2</w:t>
            </w:r>
          </w:p>
        </w:tc>
      </w:tr>
      <w:tr w:rsidR="00736748" w:rsidRPr="00736748" w:rsidTr="00736748">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lastRenderedPageBreak/>
              <w:t>26</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Сопоставление разделительного мягкого знака и мягкого знака для обозначения мягкости согласных.</w:t>
            </w:r>
          </w:p>
        </w:tc>
        <w:tc>
          <w:tcPr>
            <w:tcW w:w="1940"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2</w:t>
            </w:r>
          </w:p>
        </w:tc>
      </w:tr>
      <w:tr w:rsidR="00736748" w:rsidRPr="00736748" w:rsidTr="00736748">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27</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Деление слов с разделительным мягким знаком для переноса.</w:t>
            </w:r>
          </w:p>
        </w:tc>
        <w:tc>
          <w:tcPr>
            <w:tcW w:w="1940"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3</w:t>
            </w:r>
          </w:p>
        </w:tc>
      </w:tr>
      <w:tr w:rsidR="00736748" w:rsidRPr="00736748" w:rsidTr="00736748">
        <w:trPr>
          <w:tblCellSpacing w:w="15" w:type="dxa"/>
        </w:trPr>
        <w:tc>
          <w:tcPr>
            <w:tcW w:w="9034" w:type="dxa"/>
            <w:gridSpan w:val="4"/>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b/>
                <w:bCs/>
                <w:color w:val="000000"/>
                <w:sz w:val="20"/>
                <w:szCs w:val="20"/>
                <w:lang w:val="ru-RU" w:eastAsia="ru-RU"/>
              </w:rPr>
              <w:t>Развитие анализа структуры предложения</w:t>
            </w:r>
          </w:p>
        </w:tc>
      </w:tr>
      <w:tr w:rsidR="00736748" w:rsidRPr="00736748"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28</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Предложение. Общее представление.</w:t>
            </w:r>
          </w:p>
        </w:tc>
        <w:tc>
          <w:tcPr>
            <w:tcW w:w="1940"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3</w:t>
            </w:r>
          </w:p>
        </w:tc>
      </w:tr>
      <w:tr w:rsidR="00736748" w:rsidRPr="00736748" w:rsidTr="00151FDC">
        <w:trPr>
          <w:trHeight w:val="612"/>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29</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Деление предложений на слова. Схема предложения.</w:t>
            </w:r>
          </w:p>
        </w:tc>
        <w:tc>
          <w:tcPr>
            <w:tcW w:w="1940"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3</w:t>
            </w:r>
          </w:p>
        </w:tc>
      </w:tr>
      <w:tr w:rsidR="00736748" w:rsidRPr="00736748"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30</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Составление предложений из слов.</w:t>
            </w:r>
          </w:p>
        </w:tc>
        <w:tc>
          <w:tcPr>
            <w:tcW w:w="1940"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3</w:t>
            </w:r>
          </w:p>
        </w:tc>
      </w:tr>
      <w:tr w:rsidR="00736748" w:rsidRPr="00736748"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31</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Большая буква в начале предложения. Знаки препинания в конце предложения.</w:t>
            </w:r>
          </w:p>
        </w:tc>
        <w:tc>
          <w:tcPr>
            <w:tcW w:w="1940"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3</w:t>
            </w:r>
          </w:p>
        </w:tc>
      </w:tr>
      <w:tr w:rsidR="00736748" w:rsidRPr="00736748"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32</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Большая буква в именах и фамилиях людей, в кличках животных.</w:t>
            </w:r>
          </w:p>
        </w:tc>
        <w:tc>
          <w:tcPr>
            <w:tcW w:w="1940"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3</w:t>
            </w:r>
          </w:p>
        </w:tc>
      </w:tr>
      <w:tr w:rsidR="00736748" w:rsidRPr="00736748"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33</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Проверка результативности коррекционной работы.</w:t>
            </w:r>
          </w:p>
        </w:tc>
        <w:tc>
          <w:tcPr>
            <w:tcW w:w="1940"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r w:rsidR="00736748" w:rsidRPr="00736748"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34</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Работа над ошибками.</w:t>
            </w:r>
          </w:p>
        </w:tc>
        <w:tc>
          <w:tcPr>
            <w:tcW w:w="1940"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736748" w:rsidRDefault="00736748" w:rsidP="00736748">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736748">
              <w:rPr>
                <w:rFonts w:ascii="Times New Roman" w:eastAsia="Times New Roman" w:hAnsi="Times New Roman" w:cs="Times New Roman"/>
                <w:color w:val="000000"/>
                <w:sz w:val="20"/>
                <w:szCs w:val="20"/>
                <w:lang w:val="ru-RU" w:eastAsia="ru-RU"/>
              </w:rPr>
              <w:t>1</w:t>
            </w:r>
          </w:p>
        </w:tc>
      </w:tr>
    </w:tbl>
    <w:p w:rsidR="00845FF9" w:rsidRPr="00151FDC" w:rsidRDefault="00845FF9" w:rsidP="00151FDC">
      <w:pPr>
        <w:spacing w:after="0" w:line="240" w:lineRule="auto"/>
        <w:jc w:val="center"/>
        <w:rPr>
          <w:rFonts w:ascii="Times New Roman" w:hAnsi="Times New Roman" w:cs="Times New Roman"/>
          <w:b/>
          <w:bCs/>
          <w:sz w:val="20"/>
          <w:szCs w:val="20"/>
          <w:lang w:val="ru-RU"/>
        </w:rPr>
      </w:pPr>
    </w:p>
    <w:p w:rsidR="00736748" w:rsidRPr="00151FDC" w:rsidRDefault="00151FDC" w:rsidP="00151FDC">
      <w:pPr>
        <w:shd w:val="clear" w:color="auto" w:fill="FFFFFF"/>
        <w:spacing w:after="0" w:line="240" w:lineRule="auto"/>
        <w:jc w:val="center"/>
        <w:rPr>
          <w:rFonts w:ascii="Times New Roman" w:eastAsia="Times New Roman" w:hAnsi="Times New Roman" w:cs="Times New Roman"/>
          <w:color w:val="000000"/>
          <w:sz w:val="20"/>
          <w:szCs w:val="20"/>
          <w:lang w:val="ru-RU" w:eastAsia="ru-RU"/>
        </w:rPr>
      </w:pPr>
      <w:r w:rsidRPr="00151FDC">
        <w:rPr>
          <w:rFonts w:ascii="Times New Roman" w:eastAsia="Times New Roman" w:hAnsi="Times New Roman" w:cs="Times New Roman"/>
          <w:b/>
          <w:bCs/>
          <w:color w:val="000000"/>
          <w:sz w:val="20"/>
          <w:szCs w:val="20"/>
          <w:lang w:val="ru-RU" w:eastAsia="ru-RU"/>
        </w:rPr>
        <w:t>Т</w:t>
      </w:r>
      <w:r w:rsidR="00736748" w:rsidRPr="00151FDC">
        <w:rPr>
          <w:rFonts w:ascii="Times New Roman" w:eastAsia="Times New Roman" w:hAnsi="Times New Roman" w:cs="Times New Roman"/>
          <w:b/>
          <w:bCs/>
          <w:color w:val="000000"/>
          <w:sz w:val="20"/>
          <w:szCs w:val="20"/>
          <w:lang w:val="ru-RU" w:eastAsia="ru-RU"/>
        </w:rPr>
        <w:t>ематическое планирование по логопедической коррекции</w:t>
      </w:r>
    </w:p>
    <w:p w:rsidR="00736748" w:rsidRPr="00151FDC" w:rsidRDefault="00736748" w:rsidP="00151FDC">
      <w:pPr>
        <w:shd w:val="clear" w:color="auto" w:fill="FFFFFF"/>
        <w:spacing w:after="0" w:line="240" w:lineRule="auto"/>
        <w:jc w:val="center"/>
        <w:rPr>
          <w:rFonts w:ascii="Times New Roman" w:eastAsia="Times New Roman" w:hAnsi="Times New Roman" w:cs="Times New Roman"/>
          <w:color w:val="000000"/>
          <w:sz w:val="20"/>
          <w:szCs w:val="20"/>
          <w:lang w:val="ru-RU" w:eastAsia="ru-RU"/>
        </w:rPr>
      </w:pPr>
      <w:r w:rsidRPr="00151FDC">
        <w:rPr>
          <w:rFonts w:ascii="Times New Roman" w:eastAsia="Times New Roman" w:hAnsi="Times New Roman" w:cs="Times New Roman"/>
          <w:b/>
          <w:bCs/>
          <w:color w:val="000000"/>
          <w:sz w:val="20"/>
          <w:szCs w:val="20"/>
          <w:lang w:val="ru-RU" w:eastAsia="ru-RU"/>
        </w:rPr>
        <w:t>для учащихся 2-х классов</w:t>
      </w:r>
    </w:p>
    <w:tbl>
      <w:tblPr>
        <w:tblW w:w="0" w:type="auto"/>
        <w:tblCellSpacing w:w="15" w:type="dxa"/>
        <w:tblCellMar>
          <w:top w:w="15" w:type="dxa"/>
          <w:left w:w="15" w:type="dxa"/>
          <w:bottom w:w="15" w:type="dxa"/>
          <w:right w:w="15" w:type="dxa"/>
        </w:tblCellMar>
        <w:tblLook w:val="04A0"/>
      </w:tblPr>
      <w:tblGrid>
        <w:gridCol w:w="1297"/>
        <w:gridCol w:w="5812"/>
        <w:gridCol w:w="1985"/>
      </w:tblGrid>
      <w:tr w:rsidR="00736748"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after="0"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b/>
                <w:bCs/>
                <w:color w:val="000000"/>
                <w:sz w:val="20"/>
                <w:szCs w:val="20"/>
                <w:lang w:val="ru-RU" w:eastAsia="ru-RU"/>
              </w:rPr>
              <w:t>Тема коррекционного занятия</w:t>
            </w:r>
          </w:p>
        </w:tc>
        <w:tc>
          <w:tcPr>
            <w:tcW w:w="1940"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b/>
                <w:bCs/>
                <w:color w:val="000000"/>
                <w:sz w:val="20"/>
                <w:szCs w:val="20"/>
                <w:lang w:val="ru-RU" w:eastAsia="ru-RU"/>
              </w:rPr>
              <w:t>Количество часов</w:t>
            </w:r>
          </w:p>
        </w:tc>
      </w:tr>
      <w:tr w:rsidR="00736748"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Письменная работа, включает в себя списывание и диктант слогов, слов, предложений и текстов.</w:t>
            </w:r>
          </w:p>
        </w:tc>
        <w:tc>
          <w:tcPr>
            <w:tcW w:w="1940"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sz w:val="20"/>
                <w:szCs w:val="20"/>
                <w:lang w:val="ru-RU" w:eastAsia="ru-RU"/>
              </w:rPr>
              <w:t>1</w:t>
            </w:r>
          </w:p>
        </w:tc>
      </w:tr>
      <w:tr w:rsidR="00736748"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Обследование состояния лексико-грамматической стороны речи, связной речи.</w:t>
            </w:r>
          </w:p>
        </w:tc>
        <w:tc>
          <w:tcPr>
            <w:tcW w:w="1940"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sz w:val="20"/>
                <w:szCs w:val="20"/>
                <w:lang w:val="ru-RU" w:eastAsia="ru-RU"/>
              </w:rPr>
              <w:t>1</w:t>
            </w:r>
          </w:p>
        </w:tc>
      </w:tr>
      <w:tr w:rsidR="00736748" w:rsidRPr="004A07DF" w:rsidTr="00736748">
        <w:trPr>
          <w:tblCellSpacing w:w="15" w:type="dxa"/>
        </w:trPr>
        <w:tc>
          <w:tcPr>
            <w:tcW w:w="9034" w:type="dxa"/>
            <w:gridSpan w:val="3"/>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after="0"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b/>
                <w:bCs/>
                <w:color w:val="000000"/>
                <w:sz w:val="20"/>
                <w:szCs w:val="20"/>
                <w:lang w:val="ru-RU" w:eastAsia="ru-RU"/>
              </w:rPr>
              <w:t>Развитие фонематического анализа и синтеза</w:t>
            </w:r>
          </w:p>
          <w:p w:rsidR="00736748" w:rsidRPr="00151FDC" w:rsidRDefault="00736748" w:rsidP="00151FDC">
            <w:pPr>
              <w:spacing w:after="0"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b/>
                <w:bCs/>
                <w:color w:val="000000"/>
                <w:sz w:val="20"/>
                <w:szCs w:val="20"/>
                <w:lang w:val="ru-RU" w:eastAsia="ru-RU"/>
              </w:rPr>
              <w:t>Звуки и буквы</w:t>
            </w:r>
          </w:p>
        </w:tc>
      </w:tr>
      <w:tr w:rsidR="00736748"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3</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Звуки гласные и согласные, их различие.</w:t>
            </w:r>
          </w:p>
        </w:tc>
        <w:tc>
          <w:tcPr>
            <w:tcW w:w="1940"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w:t>
            </w:r>
          </w:p>
        </w:tc>
      </w:tr>
      <w:tr w:rsidR="00736748"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4</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Гласные звуки и буквы, различие звука и буквы. Фонематический анализ слов различной звуконаполняемости.</w:t>
            </w:r>
          </w:p>
        </w:tc>
        <w:tc>
          <w:tcPr>
            <w:tcW w:w="1940"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736748"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5</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Согласные звуки и буквы. Упражнения на различение согласных и гласных на слух и по артикуляции.</w:t>
            </w:r>
          </w:p>
        </w:tc>
        <w:tc>
          <w:tcPr>
            <w:tcW w:w="1940"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736748"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6</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Шипящие согласные звуки « Ж, Ш, Щ, Ч».</w:t>
            </w:r>
          </w:p>
        </w:tc>
        <w:tc>
          <w:tcPr>
            <w:tcW w:w="1940"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736748"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7</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Слова с сочетаниями жи, ши.</w:t>
            </w:r>
          </w:p>
        </w:tc>
        <w:tc>
          <w:tcPr>
            <w:tcW w:w="1940"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w:t>
            </w:r>
          </w:p>
        </w:tc>
      </w:tr>
      <w:tr w:rsidR="00736748"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8</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Слова с сочетаниями ча, ща, чу, щу.</w:t>
            </w:r>
          </w:p>
        </w:tc>
        <w:tc>
          <w:tcPr>
            <w:tcW w:w="1940"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736748"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9</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Сочетание чк, чн. Фонетический анализ слов с этими сочетаниями.</w:t>
            </w:r>
          </w:p>
        </w:tc>
        <w:tc>
          <w:tcPr>
            <w:tcW w:w="1940"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736748"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10</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Дифференциация твёрдых и мягких согласных. Фонетический анализ слов с твёрдыми и мягкими согласными.</w:t>
            </w:r>
          </w:p>
        </w:tc>
        <w:tc>
          <w:tcPr>
            <w:tcW w:w="1940"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w:t>
            </w:r>
          </w:p>
        </w:tc>
      </w:tr>
      <w:tr w:rsidR="00736748"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11</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Обозначение мягкости согласных звуков буквами е, ё, я, ю, и.</w:t>
            </w:r>
          </w:p>
        </w:tc>
        <w:tc>
          <w:tcPr>
            <w:tcW w:w="1940"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736748"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12</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Мягкий знак на конце слова как показатель мягкости согласного звука.</w:t>
            </w:r>
          </w:p>
        </w:tc>
        <w:tc>
          <w:tcPr>
            <w:tcW w:w="1940"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736748"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13</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Упражнения на правописание слов с мягким знаком на конце.</w:t>
            </w:r>
          </w:p>
        </w:tc>
        <w:tc>
          <w:tcPr>
            <w:tcW w:w="1940"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736748"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14</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Мягкий знак – показатель мягкости согласного звука в середине слова.</w:t>
            </w:r>
          </w:p>
        </w:tc>
        <w:tc>
          <w:tcPr>
            <w:tcW w:w="1940"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736748"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15</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Упражнения на перенос слов с мягким знаком в середине слова. Звуко-буквенный анализ слов.</w:t>
            </w:r>
          </w:p>
        </w:tc>
        <w:tc>
          <w:tcPr>
            <w:tcW w:w="1940"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736748"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16</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Деление слов на слоги. Перенос слов.</w:t>
            </w:r>
          </w:p>
        </w:tc>
        <w:tc>
          <w:tcPr>
            <w:tcW w:w="1940"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736748"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17</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Смыслоразличительная роль ударения.</w:t>
            </w:r>
          </w:p>
        </w:tc>
        <w:tc>
          <w:tcPr>
            <w:tcW w:w="1940"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w:t>
            </w:r>
          </w:p>
        </w:tc>
      </w:tr>
      <w:tr w:rsidR="00736748"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18</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Ударные и безударные гласные. Единообразное написание гласных в словах с безударной гласной.</w:t>
            </w:r>
          </w:p>
        </w:tc>
        <w:tc>
          <w:tcPr>
            <w:tcW w:w="1940"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736748"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19</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Правописание слов с безударной гласной в корне. Подбор проверочных слов к словам с проверяемой безударной гласной.</w:t>
            </w:r>
          </w:p>
        </w:tc>
        <w:tc>
          <w:tcPr>
            <w:tcW w:w="1940"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736748"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20</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Правописание слов с безударной гласной.</w:t>
            </w:r>
          </w:p>
        </w:tc>
        <w:tc>
          <w:tcPr>
            <w:tcW w:w="1940"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736748"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21</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Звонкие и глухие согласные в конце слова.</w:t>
            </w:r>
          </w:p>
        </w:tc>
        <w:tc>
          <w:tcPr>
            <w:tcW w:w="1940"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736748"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lastRenderedPageBreak/>
              <w:t>22</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Звонкие и глухие согласные в середине слова.</w:t>
            </w:r>
          </w:p>
        </w:tc>
        <w:tc>
          <w:tcPr>
            <w:tcW w:w="1940"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736748"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23</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Единообразное написание звонких и глухих согласных в середине слова.</w:t>
            </w:r>
          </w:p>
        </w:tc>
        <w:tc>
          <w:tcPr>
            <w:tcW w:w="1940"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3</w:t>
            </w:r>
          </w:p>
        </w:tc>
      </w:tr>
      <w:tr w:rsidR="00736748"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24</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Разделительный мягкий знак перед гласными буквами е, ё, я, ю.</w:t>
            </w:r>
          </w:p>
        </w:tc>
        <w:tc>
          <w:tcPr>
            <w:tcW w:w="1940"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3</w:t>
            </w:r>
          </w:p>
        </w:tc>
      </w:tr>
      <w:tr w:rsidR="00736748"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25</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Правописание разделительного мягкого знака перед гласными е, ё, я, ю.</w:t>
            </w:r>
          </w:p>
        </w:tc>
        <w:tc>
          <w:tcPr>
            <w:tcW w:w="1940"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736748"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26</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Сопоставление разделительного мягкого знака и мягкого знака для обозначения мягкости согласных.</w:t>
            </w:r>
          </w:p>
        </w:tc>
        <w:tc>
          <w:tcPr>
            <w:tcW w:w="1940"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736748"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27</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Деление слов с разделительным мягким знаком для переноса.</w:t>
            </w:r>
          </w:p>
        </w:tc>
        <w:tc>
          <w:tcPr>
            <w:tcW w:w="1940"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3</w:t>
            </w:r>
          </w:p>
        </w:tc>
      </w:tr>
      <w:tr w:rsidR="00736748" w:rsidRPr="00151FDC" w:rsidTr="00736748">
        <w:trPr>
          <w:tblCellSpacing w:w="15" w:type="dxa"/>
        </w:trPr>
        <w:tc>
          <w:tcPr>
            <w:tcW w:w="9034" w:type="dxa"/>
            <w:gridSpan w:val="3"/>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b/>
                <w:bCs/>
                <w:color w:val="000000"/>
                <w:sz w:val="20"/>
                <w:szCs w:val="20"/>
                <w:lang w:val="ru-RU" w:eastAsia="ru-RU"/>
              </w:rPr>
              <w:t>Развитие анализа структуры предложения</w:t>
            </w:r>
          </w:p>
        </w:tc>
      </w:tr>
      <w:tr w:rsidR="00736748"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28</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Предложение. Общее представление.</w:t>
            </w:r>
          </w:p>
        </w:tc>
        <w:tc>
          <w:tcPr>
            <w:tcW w:w="1940"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3</w:t>
            </w:r>
          </w:p>
        </w:tc>
      </w:tr>
      <w:tr w:rsidR="00736748"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29</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Деление предложений на слова. Схема предложения.</w:t>
            </w:r>
          </w:p>
        </w:tc>
        <w:tc>
          <w:tcPr>
            <w:tcW w:w="1940"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3</w:t>
            </w:r>
          </w:p>
        </w:tc>
      </w:tr>
      <w:tr w:rsidR="00736748"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30</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Составление предложений из слов.</w:t>
            </w:r>
          </w:p>
        </w:tc>
        <w:tc>
          <w:tcPr>
            <w:tcW w:w="1940"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3</w:t>
            </w:r>
          </w:p>
        </w:tc>
      </w:tr>
      <w:tr w:rsidR="00736748"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31</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Большая буква в начале предложения. Знаки препинания в конце предложения.</w:t>
            </w:r>
          </w:p>
        </w:tc>
        <w:tc>
          <w:tcPr>
            <w:tcW w:w="1940"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3</w:t>
            </w:r>
          </w:p>
        </w:tc>
      </w:tr>
      <w:tr w:rsidR="00736748"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32</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Большая буква в именах и фамилиях людей, в кличках животных.</w:t>
            </w:r>
          </w:p>
        </w:tc>
        <w:tc>
          <w:tcPr>
            <w:tcW w:w="1940"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3</w:t>
            </w:r>
          </w:p>
        </w:tc>
      </w:tr>
      <w:tr w:rsidR="00736748"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33</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Проверка результативности коррекционной работы.</w:t>
            </w:r>
          </w:p>
        </w:tc>
        <w:tc>
          <w:tcPr>
            <w:tcW w:w="1940"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w:t>
            </w:r>
          </w:p>
        </w:tc>
      </w:tr>
      <w:tr w:rsidR="00736748"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34</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Работа над ошибками.</w:t>
            </w:r>
          </w:p>
        </w:tc>
        <w:tc>
          <w:tcPr>
            <w:tcW w:w="1940"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736748" w:rsidRPr="00151FDC" w:rsidRDefault="00736748"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w:t>
            </w:r>
          </w:p>
        </w:tc>
      </w:tr>
    </w:tbl>
    <w:p w:rsidR="00845FF9" w:rsidRPr="00151FDC" w:rsidRDefault="00845FF9" w:rsidP="00151FDC">
      <w:pPr>
        <w:spacing w:after="0" w:line="240" w:lineRule="auto"/>
        <w:jc w:val="center"/>
        <w:rPr>
          <w:rFonts w:ascii="Times New Roman" w:hAnsi="Times New Roman" w:cs="Times New Roman"/>
          <w:b/>
          <w:bCs/>
          <w:sz w:val="20"/>
          <w:szCs w:val="20"/>
          <w:lang w:val="ru-RU"/>
        </w:rPr>
      </w:pPr>
    </w:p>
    <w:p w:rsidR="00542BDE" w:rsidRPr="00736748" w:rsidRDefault="00542BDE" w:rsidP="00F2124E">
      <w:pPr>
        <w:shd w:val="clear" w:color="auto" w:fill="FFFFFF"/>
        <w:spacing w:after="0" w:line="240" w:lineRule="auto"/>
        <w:jc w:val="center"/>
        <w:rPr>
          <w:rFonts w:ascii="Times New Roman" w:eastAsia="Times New Roman" w:hAnsi="Times New Roman" w:cs="Times New Roman"/>
          <w:color w:val="000000"/>
          <w:sz w:val="24"/>
          <w:szCs w:val="24"/>
          <w:lang w:val="ru-RU" w:eastAsia="ru-RU"/>
        </w:rPr>
      </w:pPr>
      <w:r w:rsidRPr="00736748">
        <w:rPr>
          <w:rFonts w:ascii="Times New Roman" w:eastAsia="Times New Roman" w:hAnsi="Times New Roman" w:cs="Times New Roman"/>
          <w:b/>
          <w:bCs/>
          <w:color w:val="000000"/>
          <w:sz w:val="24"/>
          <w:szCs w:val="24"/>
          <w:lang w:val="ru-RU" w:eastAsia="ru-RU"/>
        </w:rPr>
        <w:t>Т</w:t>
      </w:r>
      <w:r>
        <w:rPr>
          <w:rFonts w:ascii="Times New Roman" w:eastAsia="Times New Roman" w:hAnsi="Times New Roman" w:cs="Times New Roman"/>
          <w:b/>
          <w:bCs/>
          <w:color w:val="000000"/>
          <w:sz w:val="24"/>
          <w:szCs w:val="24"/>
          <w:lang w:val="ru-RU" w:eastAsia="ru-RU"/>
        </w:rPr>
        <w:t>ЕМАТИЧЕСКОЕ ПЛАНИРОВАНИЕ ПО КОРРЕКЦИИ</w:t>
      </w:r>
    </w:p>
    <w:p w:rsidR="00542BDE" w:rsidRPr="00736748" w:rsidRDefault="00542BDE" w:rsidP="00542BDE">
      <w:pPr>
        <w:shd w:val="clear" w:color="auto" w:fill="FFFFFF"/>
        <w:spacing w:after="0" w:line="240" w:lineRule="auto"/>
        <w:jc w:val="center"/>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b/>
          <w:bCs/>
          <w:color w:val="000000"/>
          <w:sz w:val="24"/>
          <w:szCs w:val="24"/>
          <w:lang w:val="ru-RU" w:eastAsia="ru-RU"/>
        </w:rPr>
        <w:t>3</w:t>
      </w:r>
      <w:r w:rsidRPr="00736748">
        <w:rPr>
          <w:rFonts w:ascii="Times New Roman" w:eastAsia="Times New Roman" w:hAnsi="Times New Roman" w:cs="Times New Roman"/>
          <w:b/>
          <w:bCs/>
          <w:color w:val="000000"/>
          <w:sz w:val="24"/>
          <w:szCs w:val="24"/>
          <w:lang w:val="ru-RU" w:eastAsia="ru-RU"/>
        </w:rPr>
        <w:t xml:space="preserve">   класс</w:t>
      </w:r>
    </w:p>
    <w:tbl>
      <w:tblPr>
        <w:tblW w:w="0" w:type="auto"/>
        <w:tblCellSpacing w:w="15" w:type="dxa"/>
        <w:tblCellMar>
          <w:top w:w="15" w:type="dxa"/>
          <w:left w:w="15" w:type="dxa"/>
          <w:bottom w:w="15" w:type="dxa"/>
          <w:right w:w="15" w:type="dxa"/>
        </w:tblCellMar>
        <w:tblLook w:val="04A0"/>
      </w:tblPr>
      <w:tblGrid>
        <w:gridCol w:w="1297"/>
        <w:gridCol w:w="142"/>
        <w:gridCol w:w="5670"/>
        <w:gridCol w:w="142"/>
        <w:gridCol w:w="1843"/>
      </w:tblGrid>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w:t>
            </w:r>
          </w:p>
        </w:tc>
        <w:tc>
          <w:tcPr>
            <w:tcW w:w="5782"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b/>
                <w:bCs/>
                <w:color w:val="000000"/>
                <w:sz w:val="20"/>
                <w:szCs w:val="20"/>
                <w:lang w:val="ru-RU" w:eastAsia="ru-RU"/>
              </w:rPr>
              <w:t>Тема коррекционного занятия</w:t>
            </w:r>
          </w:p>
        </w:tc>
        <w:tc>
          <w:tcPr>
            <w:tcW w:w="1940"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b/>
                <w:bCs/>
                <w:color w:val="000000"/>
                <w:sz w:val="20"/>
                <w:szCs w:val="20"/>
                <w:lang w:val="ru-RU" w:eastAsia="ru-RU"/>
              </w:rPr>
              <w:t>Количество часов</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w:t>
            </w:r>
          </w:p>
        </w:tc>
        <w:tc>
          <w:tcPr>
            <w:tcW w:w="5782"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Письменная работа, включает в себя списывание и диктант слогов, слов, предложений и текстов.</w:t>
            </w:r>
          </w:p>
        </w:tc>
        <w:tc>
          <w:tcPr>
            <w:tcW w:w="1940"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sz w:val="20"/>
                <w:szCs w:val="20"/>
                <w:lang w:val="ru-RU" w:eastAsia="ru-RU"/>
              </w:rPr>
              <w:t>1</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c>
          <w:tcPr>
            <w:tcW w:w="5782"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Обследование состояния лексико-грамматической стороны речи, связной речи.</w:t>
            </w:r>
          </w:p>
        </w:tc>
        <w:tc>
          <w:tcPr>
            <w:tcW w:w="1940"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sz w:val="20"/>
                <w:szCs w:val="20"/>
                <w:lang w:val="ru-RU" w:eastAsia="ru-RU"/>
              </w:rPr>
              <w:t>1</w:t>
            </w:r>
          </w:p>
        </w:tc>
      </w:tr>
      <w:tr w:rsidR="00151FDC" w:rsidRPr="004A07DF" w:rsidTr="00151FDC">
        <w:trPr>
          <w:tblCellSpacing w:w="15" w:type="dxa"/>
        </w:trPr>
        <w:tc>
          <w:tcPr>
            <w:tcW w:w="9034" w:type="dxa"/>
            <w:gridSpan w:val="5"/>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after="0"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b/>
                <w:bCs/>
                <w:color w:val="000000"/>
                <w:sz w:val="20"/>
                <w:szCs w:val="20"/>
                <w:lang w:val="ru-RU" w:eastAsia="ru-RU"/>
              </w:rPr>
              <w:t>Развитие фонематического анализа и синтеза</w:t>
            </w:r>
          </w:p>
          <w:p w:rsidR="00151FDC" w:rsidRPr="00151FDC" w:rsidRDefault="00151FDC" w:rsidP="00151FDC">
            <w:pPr>
              <w:spacing w:after="0"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b/>
                <w:bCs/>
                <w:color w:val="000000"/>
                <w:sz w:val="20"/>
                <w:szCs w:val="20"/>
                <w:lang w:val="ru-RU" w:eastAsia="ru-RU"/>
              </w:rPr>
              <w:t>Гласные звуки</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3</w:t>
            </w:r>
          </w:p>
        </w:tc>
        <w:tc>
          <w:tcPr>
            <w:tcW w:w="5782"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Ударение. Упражнения на выделение ударного слога в словах разной длины.</w:t>
            </w:r>
          </w:p>
        </w:tc>
        <w:tc>
          <w:tcPr>
            <w:tcW w:w="1940"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4</w:t>
            </w:r>
          </w:p>
        </w:tc>
        <w:tc>
          <w:tcPr>
            <w:tcW w:w="5782"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Проверяемые безударные гласные в корне слова.</w:t>
            </w:r>
          </w:p>
        </w:tc>
        <w:tc>
          <w:tcPr>
            <w:tcW w:w="1940"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3</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5</w:t>
            </w:r>
          </w:p>
        </w:tc>
        <w:tc>
          <w:tcPr>
            <w:tcW w:w="5782"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Гласные в приставках.</w:t>
            </w:r>
          </w:p>
        </w:tc>
        <w:tc>
          <w:tcPr>
            <w:tcW w:w="1940"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6</w:t>
            </w:r>
          </w:p>
        </w:tc>
        <w:tc>
          <w:tcPr>
            <w:tcW w:w="5782"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Твёрдый знак – после приставок перед гласными е, ё, ю, я.</w:t>
            </w:r>
          </w:p>
        </w:tc>
        <w:tc>
          <w:tcPr>
            <w:tcW w:w="1940"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7</w:t>
            </w:r>
          </w:p>
        </w:tc>
        <w:tc>
          <w:tcPr>
            <w:tcW w:w="5782"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Разделительный мягкий знак.</w:t>
            </w:r>
          </w:p>
        </w:tc>
        <w:tc>
          <w:tcPr>
            <w:tcW w:w="1940"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3</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8</w:t>
            </w:r>
          </w:p>
        </w:tc>
        <w:tc>
          <w:tcPr>
            <w:tcW w:w="5782"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Дифференциация Ъ и Ь знаков. Перенос слов Ъ и Ь знаками.</w:t>
            </w:r>
          </w:p>
        </w:tc>
        <w:tc>
          <w:tcPr>
            <w:tcW w:w="1940"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3</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9</w:t>
            </w:r>
          </w:p>
        </w:tc>
        <w:tc>
          <w:tcPr>
            <w:tcW w:w="5782"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Сложные слова. Соединительные гласные о – е.</w:t>
            </w:r>
          </w:p>
        </w:tc>
        <w:tc>
          <w:tcPr>
            <w:tcW w:w="1940"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3</w:t>
            </w:r>
          </w:p>
        </w:tc>
      </w:tr>
      <w:tr w:rsidR="00151FDC" w:rsidRPr="00151FDC" w:rsidTr="00151FDC">
        <w:trPr>
          <w:tblCellSpacing w:w="15" w:type="dxa"/>
        </w:trPr>
        <w:tc>
          <w:tcPr>
            <w:tcW w:w="9034" w:type="dxa"/>
            <w:gridSpan w:val="5"/>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b/>
                <w:bCs/>
                <w:color w:val="000000"/>
                <w:sz w:val="20"/>
                <w:szCs w:val="20"/>
                <w:lang w:val="ru-RU" w:eastAsia="ru-RU"/>
              </w:rPr>
              <w:t>Согласные звуки</w:t>
            </w:r>
          </w:p>
        </w:tc>
      </w:tr>
      <w:tr w:rsidR="00151FDC" w:rsidRPr="00151FDC" w:rsidTr="00151FDC">
        <w:trPr>
          <w:tblCellSpacing w:w="15" w:type="dxa"/>
        </w:trPr>
        <w:tc>
          <w:tcPr>
            <w:tcW w:w="1394"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10</w:t>
            </w:r>
          </w:p>
        </w:tc>
        <w:tc>
          <w:tcPr>
            <w:tcW w:w="5640"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Согласные в приставках.</w:t>
            </w:r>
          </w:p>
        </w:tc>
        <w:tc>
          <w:tcPr>
            <w:tcW w:w="1940"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151FDC" w:rsidTr="00151FDC">
        <w:trPr>
          <w:tblCellSpacing w:w="15" w:type="dxa"/>
        </w:trPr>
        <w:tc>
          <w:tcPr>
            <w:tcW w:w="1394"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11</w:t>
            </w:r>
          </w:p>
        </w:tc>
        <w:tc>
          <w:tcPr>
            <w:tcW w:w="5640"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Правописание непроизносимых согласных.</w:t>
            </w:r>
          </w:p>
        </w:tc>
        <w:tc>
          <w:tcPr>
            <w:tcW w:w="1940"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151FDC" w:rsidTr="00151FDC">
        <w:trPr>
          <w:tblCellSpacing w:w="15" w:type="dxa"/>
        </w:trPr>
        <w:tc>
          <w:tcPr>
            <w:tcW w:w="9034" w:type="dxa"/>
            <w:gridSpan w:val="5"/>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b/>
                <w:bCs/>
                <w:color w:val="000000"/>
                <w:sz w:val="20"/>
                <w:szCs w:val="20"/>
                <w:lang w:val="ru-RU" w:eastAsia="ru-RU"/>
              </w:rPr>
              <w:t>Морфемика</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12</w:t>
            </w:r>
          </w:p>
        </w:tc>
        <w:tc>
          <w:tcPr>
            <w:tcW w:w="5924" w:type="dxa"/>
            <w:gridSpan w:val="3"/>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Корень слова. Родственные слова.</w:t>
            </w:r>
          </w:p>
        </w:tc>
        <w:tc>
          <w:tcPr>
            <w:tcW w:w="1798"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13</w:t>
            </w:r>
          </w:p>
        </w:tc>
        <w:tc>
          <w:tcPr>
            <w:tcW w:w="5924" w:type="dxa"/>
            <w:gridSpan w:val="3"/>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Подбор однокоренных слов с корнями – омонимами (вода, водяной, водопровод, завод, водитель, подвода).</w:t>
            </w:r>
          </w:p>
        </w:tc>
        <w:tc>
          <w:tcPr>
            <w:tcW w:w="1798"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14</w:t>
            </w:r>
          </w:p>
        </w:tc>
        <w:tc>
          <w:tcPr>
            <w:tcW w:w="5924" w:type="dxa"/>
            <w:gridSpan w:val="3"/>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Подбор слов с корнями – синонимами (вода, водный, река, речной).</w:t>
            </w:r>
          </w:p>
        </w:tc>
        <w:tc>
          <w:tcPr>
            <w:tcW w:w="1798"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15</w:t>
            </w:r>
          </w:p>
        </w:tc>
        <w:tc>
          <w:tcPr>
            <w:tcW w:w="5924" w:type="dxa"/>
            <w:gridSpan w:val="3"/>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Подбор синонимов. Придумывание словосочетаний, предложений с заданными словами.</w:t>
            </w:r>
          </w:p>
        </w:tc>
        <w:tc>
          <w:tcPr>
            <w:tcW w:w="1798"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16</w:t>
            </w:r>
          </w:p>
        </w:tc>
        <w:tc>
          <w:tcPr>
            <w:tcW w:w="5924" w:type="dxa"/>
            <w:gridSpan w:val="3"/>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Подбор антонимов. Придумывание словосочетаний, предложений с заданными словами.</w:t>
            </w:r>
          </w:p>
        </w:tc>
        <w:tc>
          <w:tcPr>
            <w:tcW w:w="1798"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17</w:t>
            </w:r>
          </w:p>
        </w:tc>
        <w:tc>
          <w:tcPr>
            <w:tcW w:w="5924" w:type="dxa"/>
            <w:gridSpan w:val="3"/>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 xml:space="preserve">Приставка. Формирование понятия о смыслоразличительной </w:t>
            </w:r>
            <w:r w:rsidRPr="00151FDC">
              <w:rPr>
                <w:rFonts w:ascii="Times New Roman" w:eastAsia="Times New Roman" w:hAnsi="Times New Roman" w:cs="Times New Roman"/>
                <w:color w:val="000000"/>
                <w:sz w:val="20"/>
                <w:szCs w:val="20"/>
                <w:lang w:val="ru-RU" w:eastAsia="ru-RU"/>
              </w:rPr>
              <w:lastRenderedPageBreak/>
              <w:t>роли приставки в словообразовании.</w:t>
            </w:r>
          </w:p>
        </w:tc>
        <w:tc>
          <w:tcPr>
            <w:tcW w:w="1798"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lastRenderedPageBreak/>
              <w:t>2</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lastRenderedPageBreak/>
              <w:t>18</w:t>
            </w:r>
          </w:p>
        </w:tc>
        <w:tc>
          <w:tcPr>
            <w:tcW w:w="5924" w:type="dxa"/>
            <w:gridSpan w:val="3"/>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Выделение приставки. Одна приставка с разными корнями.</w:t>
            </w:r>
          </w:p>
        </w:tc>
        <w:tc>
          <w:tcPr>
            <w:tcW w:w="1798"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19</w:t>
            </w:r>
          </w:p>
        </w:tc>
        <w:tc>
          <w:tcPr>
            <w:tcW w:w="5924" w:type="dxa"/>
            <w:gridSpan w:val="3"/>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Приставки пространственного значения.</w:t>
            </w:r>
          </w:p>
        </w:tc>
        <w:tc>
          <w:tcPr>
            <w:tcW w:w="1798"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20</w:t>
            </w:r>
          </w:p>
        </w:tc>
        <w:tc>
          <w:tcPr>
            <w:tcW w:w="5924" w:type="dxa"/>
            <w:gridSpan w:val="3"/>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Приставки временного значения.</w:t>
            </w:r>
          </w:p>
        </w:tc>
        <w:tc>
          <w:tcPr>
            <w:tcW w:w="1798"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21</w:t>
            </w:r>
          </w:p>
        </w:tc>
        <w:tc>
          <w:tcPr>
            <w:tcW w:w="5924" w:type="dxa"/>
            <w:gridSpan w:val="3"/>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Многозначные приставки.</w:t>
            </w:r>
          </w:p>
        </w:tc>
        <w:tc>
          <w:tcPr>
            <w:tcW w:w="1798"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22</w:t>
            </w:r>
          </w:p>
        </w:tc>
        <w:tc>
          <w:tcPr>
            <w:tcW w:w="5924" w:type="dxa"/>
            <w:gridSpan w:val="3"/>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Приставка в прилагательных и глаголах.</w:t>
            </w:r>
          </w:p>
        </w:tc>
        <w:tc>
          <w:tcPr>
            <w:tcW w:w="1798"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23</w:t>
            </w:r>
          </w:p>
        </w:tc>
        <w:tc>
          <w:tcPr>
            <w:tcW w:w="5924" w:type="dxa"/>
            <w:gridSpan w:val="3"/>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Дифференциация приставок и предлогов.</w:t>
            </w:r>
          </w:p>
        </w:tc>
        <w:tc>
          <w:tcPr>
            <w:tcW w:w="1798"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24</w:t>
            </w:r>
          </w:p>
        </w:tc>
        <w:tc>
          <w:tcPr>
            <w:tcW w:w="5924" w:type="dxa"/>
            <w:gridSpan w:val="3"/>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Дифференциация приставок и предлогов.</w:t>
            </w:r>
          </w:p>
        </w:tc>
        <w:tc>
          <w:tcPr>
            <w:tcW w:w="1798"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25</w:t>
            </w:r>
          </w:p>
        </w:tc>
        <w:tc>
          <w:tcPr>
            <w:tcW w:w="5924" w:type="dxa"/>
            <w:gridSpan w:val="3"/>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Одинаковые приставки и предлоги.</w:t>
            </w:r>
          </w:p>
        </w:tc>
        <w:tc>
          <w:tcPr>
            <w:tcW w:w="1798"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26</w:t>
            </w:r>
          </w:p>
        </w:tc>
        <w:tc>
          <w:tcPr>
            <w:tcW w:w="5924" w:type="dxa"/>
            <w:gridSpan w:val="3"/>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Различие приставок и предлогов.</w:t>
            </w:r>
          </w:p>
        </w:tc>
        <w:tc>
          <w:tcPr>
            <w:tcW w:w="1798"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27</w:t>
            </w:r>
          </w:p>
        </w:tc>
        <w:tc>
          <w:tcPr>
            <w:tcW w:w="5924" w:type="dxa"/>
            <w:gridSpan w:val="3"/>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Суффикс. Роль суффикса в словообразовании.</w:t>
            </w:r>
          </w:p>
        </w:tc>
        <w:tc>
          <w:tcPr>
            <w:tcW w:w="1798"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28</w:t>
            </w:r>
          </w:p>
        </w:tc>
        <w:tc>
          <w:tcPr>
            <w:tcW w:w="5924" w:type="dxa"/>
            <w:gridSpan w:val="3"/>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Уменьшительно ласкательные суффиксы.</w:t>
            </w:r>
          </w:p>
        </w:tc>
        <w:tc>
          <w:tcPr>
            <w:tcW w:w="1798"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29</w:t>
            </w:r>
          </w:p>
        </w:tc>
        <w:tc>
          <w:tcPr>
            <w:tcW w:w="5924" w:type="dxa"/>
            <w:gridSpan w:val="3"/>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Суффиксы профессий.</w:t>
            </w:r>
          </w:p>
        </w:tc>
        <w:tc>
          <w:tcPr>
            <w:tcW w:w="1798"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30</w:t>
            </w:r>
          </w:p>
        </w:tc>
        <w:tc>
          <w:tcPr>
            <w:tcW w:w="5924" w:type="dxa"/>
            <w:gridSpan w:val="3"/>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Суффиксы прилагательных.</w:t>
            </w:r>
          </w:p>
        </w:tc>
        <w:tc>
          <w:tcPr>
            <w:tcW w:w="1798"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31</w:t>
            </w:r>
          </w:p>
        </w:tc>
        <w:tc>
          <w:tcPr>
            <w:tcW w:w="5924" w:type="dxa"/>
            <w:gridSpan w:val="3"/>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Окончания существительных Р.п. мн.ч., Т.п. мн.ч.</w:t>
            </w:r>
          </w:p>
        </w:tc>
        <w:tc>
          <w:tcPr>
            <w:tcW w:w="1798"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32</w:t>
            </w:r>
          </w:p>
        </w:tc>
        <w:tc>
          <w:tcPr>
            <w:tcW w:w="5924" w:type="dxa"/>
            <w:gridSpan w:val="3"/>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Окончания существительных П.п. мн.ч.</w:t>
            </w:r>
          </w:p>
        </w:tc>
        <w:tc>
          <w:tcPr>
            <w:tcW w:w="1798"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33</w:t>
            </w:r>
          </w:p>
        </w:tc>
        <w:tc>
          <w:tcPr>
            <w:tcW w:w="5924" w:type="dxa"/>
            <w:gridSpan w:val="3"/>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Проверка результативности коррекционной работы.</w:t>
            </w:r>
          </w:p>
        </w:tc>
        <w:tc>
          <w:tcPr>
            <w:tcW w:w="1798"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34</w:t>
            </w:r>
          </w:p>
        </w:tc>
        <w:tc>
          <w:tcPr>
            <w:tcW w:w="5924" w:type="dxa"/>
            <w:gridSpan w:val="3"/>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Работа над ошибками.</w:t>
            </w:r>
          </w:p>
        </w:tc>
        <w:tc>
          <w:tcPr>
            <w:tcW w:w="1798"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w:t>
            </w:r>
          </w:p>
        </w:tc>
      </w:tr>
    </w:tbl>
    <w:p w:rsidR="00542BDE" w:rsidRPr="00736748" w:rsidRDefault="00542BDE" w:rsidP="00F2124E">
      <w:pPr>
        <w:shd w:val="clear" w:color="auto" w:fill="FFFFFF"/>
        <w:spacing w:after="0" w:line="240" w:lineRule="auto"/>
        <w:jc w:val="center"/>
        <w:rPr>
          <w:rFonts w:ascii="Times New Roman" w:eastAsia="Times New Roman" w:hAnsi="Times New Roman" w:cs="Times New Roman"/>
          <w:color w:val="000000"/>
          <w:sz w:val="24"/>
          <w:szCs w:val="24"/>
          <w:lang w:val="ru-RU" w:eastAsia="ru-RU"/>
        </w:rPr>
      </w:pPr>
      <w:r w:rsidRPr="00736748">
        <w:rPr>
          <w:rFonts w:ascii="Times New Roman" w:eastAsia="Times New Roman" w:hAnsi="Times New Roman" w:cs="Times New Roman"/>
          <w:b/>
          <w:bCs/>
          <w:color w:val="000000"/>
          <w:sz w:val="24"/>
          <w:szCs w:val="24"/>
          <w:lang w:val="ru-RU" w:eastAsia="ru-RU"/>
        </w:rPr>
        <w:t>Т</w:t>
      </w:r>
      <w:r>
        <w:rPr>
          <w:rFonts w:ascii="Times New Roman" w:eastAsia="Times New Roman" w:hAnsi="Times New Roman" w:cs="Times New Roman"/>
          <w:b/>
          <w:bCs/>
          <w:color w:val="000000"/>
          <w:sz w:val="24"/>
          <w:szCs w:val="24"/>
          <w:lang w:val="ru-RU" w:eastAsia="ru-RU"/>
        </w:rPr>
        <w:t>ЕМАТИЧЕСКОЕ ПЛАНИРОВАНИЕ ПО КОРРЕКЦИИ</w:t>
      </w:r>
    </w:p>
    <w:p w:rsidR="00542BDE" w:rsidRPr="00736748" w:rsidRDefault="00542BDE" w:rsidP="00542BDE">
      <w:pPr>
        <w:shd w:val="clear" w:color="auto" w:fill="FFFFFF"/>
        <w:spacing w:after="0" w:line="240" w:lineRule="auto"/>
        <w:jc w:val="center"/>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b/>
          <w:bCs/>
          <w:color w:val="000000"/>
          <w:sz w:val="24"/>
          <w:szCs w:val="24"/>
          <w:lang w:val="ru-RU" w:eastAsia="ru-RU"/>
        </w:rPr>
        <w:t>4</w:t>
      </w:r>
      <w:r w:rsidRPr="00736748">
        <w:rPr>
          <w:rFonts w:ascii="Times New Roman" w:eastAsia="Times New Roman" w:hAnsi="Times New Roman" w:cs="Times New Roman"/>
          <w:b/>
          <w:bCs/>
          <w:color w:val="000000"/>
          <w:sz w:val="24"/>
          <w:szCs w:val="24"/>
          <w:lang w:val="ru-RU" w:eastAsia="ru-RU"/>
        </w:rPr>
        <w:t xml:space="preserve">   класс</w:t>
      </w:r>
    </w:p>
    <w:tbl>
      <w:tblPr>
        <w:tblW w:w="0" w:type="auto"/>
        <w:tblCellSpacing w:w="15" w:type="dxa"/>
        <w:tblCellMar>
          <w:top w:w="15" w:type="dxa"/>
          <w:left w:w="15" w:type="dxa"/>
          <w:bottom w:w="15" w:type="dxa"/>
          <w:right w:w="15" w:type="dxa"/>
        </w:tblCellMar>
        <w:tblLook w:val="04A0"/>
      </w:tblPr>
      <w:tblGrid>
        <w:gridCol w:w="1297"/>
        <w:gridCol w:w="142"/>
        <w:gridCol w:w="5812"/>
        <w:gridCol w:w="142"/>
        <w:gridCol w:w="1701"/>
      </w:tblGrid>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after="0"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w:t>
            </w:r>
          </w:p>
        </w:tc>
        <w:tc>
          <w:tcPr>
            <w:tcW w:w="6066" w:type="dxa"/>
            <w:gridSpan w:val="3"/>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b/>
                <w:bCs/>
                <w:color w:val="000000"/>
                <w:sz w:val="20"/>
                <w:szCs w:val="20"/>
                <w:lang w:val="ru-RU" w:eastAsia="ru-RU"/>
              </w:rPr>
              <w:t>Тема коррекционного занятия</w:t>
            </w:r>
          </w:p>
        </w:tc>
        <w:tc>
          <w:tcPr>
            <w:tcW w:w="1656"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b/>
                <w:bCs/>
                <w:color w:val="000000"/>
                <w:sz w:val="20"/>
                <w:szCs w:val="20"/>
                <w:lang w:val="ru-RU" w:eastAsia="ru-RU"/>
              </w:rPr>
              <w:t>Количество часов</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w:t>
            </w:r>
          </w:p>
        </w:tc>
        <w:tc>
          <w:tcPr>
            <w:tcW w:w="6066" w:type="dxa"/>
            <w:gridSpan w:val="3"/>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Письменная работа, включает в себя списывание и диктант слогов, слов, предложений и текстов.</w:t>
            </w:r>
          </w:p>
        </w:tc>
        <w:tc>
          <w:tcPr>
            <w:tcW w:w="1656"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sz w:val="20"/>
                <w:szCs w:val="20"/>
                <w:lang w:val="ru-RU" w:eastAsia="ru-RU"/>
              </w:rPr>
              <w:t>1</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c>
          <w:tcPr>
            <w:tcW w:w="6066" w:type="dxa"/>
            <w:gridSpan w:val="3"/>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Обследование состояния лексико-грамматической стороны речи, связной речи.</w:t>
            </w:r>
          </w:p>
        </w:tc>
        <w:tc>
          <w:tcPr>
            <w:tcW w:w="1656"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sz w:val="20"/>
                <w:szCs w:val="20"/>
                <w:lang w:val="ru-RU" w:eastAsia="ru-RU"/>
              </w:rPr>
              <w:t>1</w:t>
            </w:r>
          </w:p>
        </w:tc>
      </w:tr>
      <w:tr w:rsidR="00151FDC" w:rsidRPr="00151FDC" w:rsidTr="00151FDC">
        <w:trPr>
          <w:tblCellSpacing w:w="15" w:type="dxa"/>
        </w:trPr>
        <w:tc>
          <w:tcPr>
            <w:tcW w:w="9034" w:type="dxa"/>
            <w:gridSpan w:val="5"/>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after="0"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b/>
                <w:bCs/>
                <w:color w:val="000000"/>
                <w:sz w:val="20"/>
                <w:szCs w:val="20"/>
                <w:lang w:val="ru-RU" w:eastAsia="ru-RU"/>
              </w:rPr>
              <w:t>Развитие фонематического анализа и синтеза.</w:t>
            </w:r>
          </w:p>
          <w:p w:rsidR="00151FDC" w:rsidRPr="00151FDC" w:rsidRDefault="00151FDC" w:rsidP="00151FDC">
            <w:pPr>
              <w:spacing w:after="0"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b/>
                <w:bCs/>
                <w:color w:val="000000"/>
                <w:sz w:val="20"/>
                <w:szCs w:val="20"/>
                <w:lang w:val="ru-RU" w:eastAsia="ru-RU"/>
              </w:rPr>
              <w:t>Гласные звуки.</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3</w:t>
            </w:r>
          </w:p>
        </w:tc>
        <w:tc>
          <w:tcPr>
            <w:tcW w:w="5924"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Ударение. Смыслоразличительная и формообразующая роль ударения.</w:t>
            </w:r>
          </w:p>
        </w:tc>
        <w:tc>
          <w:tcPr>
            <w:tcW w:w="1798"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4</w:t>
            </w:r>
          </w:p>
        </w:tc>
        <w:tc>
          <w:tcPr>
            <w:tcW w:w="5924"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Безударные гласные в корне слова.</w:t>
            </w:r>
          </w:p>
        </w:tc>
        <w:tc>
          <w:tcPr>
            <w:tcW w:w="1798"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5</w:t>
            </w:r>
          </w:p>
        </w:tc>
        <w:tc>
          <w:tcPr>
            <w:tcW w:w="5924"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Проверяемые безударные гласные в корне слова.</w:t>
            </w:r>
          </w:p>
        </w:tc>
        <w:tc>
          <w:tcPr>
            <w:tcW w:w="1798"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6</w:t>
            </w:r>
          </w:p>
        </w:tc>
        <w:tc>
          <w:tcPr>
            <w:tcW w:w="5924"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Правописание слов с безударными гласными в корне слова</w:t>
            </w:r>
          </w:p>
        </w:tc>
        <w:tc>
          <w:tcPr>
            <w:tcW w:w="1798"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151FDC" w:rsidTr="00151FDC">
        <w:trPr>
          <w:tblCellSpacing w:w="15" w:type="dxa"/>
        </w:trPr>
        <w:tc>
          <w:tcPr>
            <w:tcW w:w="9034" w:type="dxa"/>
            <w:gridSpan w:val="5"/>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b/>
                <w:bCs/>
                <w:color w:val="000000"/>
                <w:sz w:val="20"/>
                <w:szCs w:val="20"/>
                <w:lang w:val="ru-RU" w:eastAsia="ru-RU"/>
              </w:rPr>
              <w:t>Согласные звуки</w:t>
            </w:r>
          </w:p>
        </w:tc>
      </w:tr>
      <w:tr w:rsidR="00151FDC" w:rsidRPr="00151FDC" w:rsidTr="00151FDC">
        <w:trPr>
          <w:tblCellSpacing w:w="15" w:type="dxa"/>
        </w:trPr>
        <w:tc>
          <w:tcPr>
            <w:tcW w:w="1394"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b/>
                <w:bCs/>
                <w:color w:val="000000"/>
                <w:sz w:val="20"/>
                <w:szCs w:val="20"/>
                <w:lang w:val="ru-RU" w:eastAsia="ru-RU"/>
              </w:rPr>
              <w:t>7</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Звонкие и глухие согласные в корне слова.</w:t>
            </w:r>
          </w:p>
        </w:tc>
        <w:tc>
          <w:tcPr>
            <w:tcW w:w="1798"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w:t>
            </w:r>
          </w:p>
        </w:tc>
      </w:tr>
      <w:tr w:rsidR="00151FDC" w:rsidRPr="00151FDC" w:rsidTr="00151FDC">
        <w:trPr>
          <w:tblCellSpacing w:w="15" w:type="dxa"/>
        </w:trPr>
        <w:tc>
          <w:tcPr>
            <w:tcW w:w="1394"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8</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Звонкие и глухие согласные в корне слова и в словах со стечением согласных.</w:t>
            </w:r>
          </w:p>
        </w:tc>
        <w:tc>
          <w:tcPr>
            <w:tcW w:w="1798"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w:t>
            </w:r>
          </w:p>
        </w:tc>
      </w:tr>
      <w:tr w:rsidR="00151FDC" w:rsidRPr="00151FDC" w:rsidTr="00151FDC">
        <w:trPr>
          <w:tblCellSpacing w:w="15" w:type="dxa"/>
        </w:trPr>
        <w:tc>
          <w:tcPr>
            <w:tcW w:w="1394"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9</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Непроизносимые согласные.</w:t>
            </w:r>
          </w:p>
        </w:tc>
        <w:tc>
          <w:tcPr>
            <w:tcW w:w="1798"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w:t>
            </w:r>
          </w:p>
        </w:tc>
      </w:tr>
      <w:tr w:rsidR="00151FDC" w:rsidRPr="00151FDC" w:rsidTr="00151FDC">
        <w:trPr>
          <w:tblCellSpacing w:w="15" w:type="dxa"/>
        </w:trPr>
        <w:tc>
          <w:tcPr>
            <w:tcW w:w="1394"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10</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Непроизносимые согласные. Подбор проверочных слов.</w:t>
            </w:r>
          </w:p>
        </w:tc>
        <w:tc>
          <w:tcPr>
            <w:tcW w:w="1798"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w:t>
            </w:r>
          </w:p>
        </w:tc>
      </w:tr>
      <w:tr w:rsidR="00151FDC" w:rsidRPr="00151FDC" w:rsidTr="00151FDC">
        <w:trPr>
          <w:tblCellSpacing w:w="15" w:type="dxa"/>
        </w:trPr>
        <w:tc>
          <w:tcPr>
            <w:tcW w:w="1394"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11</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Двойные согласные.</w:t>
            </w:r>
          </w:p>
        </w:tc>
        <w:tc>
          <w:tcPr>
            <w:tcW w:w="1798"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w:t>
            </w:r>
          </w:p>
        </w:tc>
      </w:tr>
      <w:tr w:rsidR="00151FDC" w:rsidRPr="00151FDC" w:rsidTr="00151FDC">
        <w:trPr>
          <w:tblCellSpacing w:w="15" w:type="dxa"/>
        </w:trPr>
        <w:tc>
          <w:tcPr>
            <w:tcW w:w="1394"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12</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Двойные согласные в корне.</w:t>
            </w:r>
          </w:p>
        </w:tc>
        <w:tc>
          <w:tcPr>
            <w:tcW w:w="1798"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w:t>
            </w:r>
          </w:p>
        </w:tc>
      </w:tr>
      <w:tr w:rsidR="00151FDC" w:rsidRPr="00151FDC" w:rsidTr="00151FDC">
        <w:trPr>
          <w:tblCellSpacing w:w="15" w:type="dxa"/>
        </w:trPr>
        <w:tc>
          <w:tcPr>
            <w:tcW w:w="1394"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13</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Мягкий знак. Употребление мягкого знака для обозначения мягкости согласных.</w:t>
            </w:r>
          </w:p>
        </w:tc>
        <w:tc>
          <w:tcPr>
            <w:tcW w:w="1798"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w:t>
            </w:r>
          </w:p>
        </w:tc>
      </w:tr>
      <w:tr w:rsidR="00151FDC" w:rsidRPr="00151FDC" w:rsidTr="00151FDC">
        <w:trPr>
          <w:tblCellSpacing w:w="15" w:type="dxa"/>
        </w:trPr>
        <w:tc>
          <w:tcPr>
            <w:tcW w:w="1394"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14</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Мягкий знак. Употребление мягкого знака после шипящих (средство выражения формы слова).</w:t>
            </w:r>
          </w:p>
        </w:tc>
        <w:tc>
          <w:tcPr>
            <w:tcW w:w="1798"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w:t>
            </w:r>
          </w:p>
        </w:tc>
      </w:tr>
      <w:tr w:rsidR="00151FDC" w:rsidRPr="00151FDC" w:rsidTr="00151FDC">
        <w:trPr>
          <w:tblCellSpacing w:w="15" w:type="dxa"/>
        </w:trPr>
        <w:tc>
          <w:tcPr>
            <w:tcW w:w="1394"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15</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Разделительный мягкий знак.</w:t>
            </w:r>
          </w:p>
        </w:tc>
        <w:tc>
          <w:tcPr>
            <w:tcW w:w="1798"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w:t>
            </w:r>
          </w:p>
        </w:tc>
      </w:tr>
      <w:tr w:rsidR="00151FDC" w:rsidRPr="00151FDC" w:rsidTr="00151FDC">
        <w:trPr>
          <w:tblCellSpacing w:w="15" w:type="dxa"/>
        </w:trPr>
        <w:tc>
          <w:tcPr>
            <w:tcW w:w="1394"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16</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Сопоставление разделительного Ь и мягкого знака – показателя мягкости.</w:t>
            </w:r>
          </w:p>
        </w:tc>
        <w:tc>
          <w:tcPr>
            <w:tcW w:w="1798"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w:t>
            </w:r>
          </w:p>
        </w:tc>
      </w:tr>
      <w:tr w:rsidR="00151FDC" w:rsidRPr="00151FDC" w:rsidTr="00151FDC">
        <w:trPr>
          <w:tblCellSpacing w:w="15" w:type="dxa"/>
        </w:trPr>
        <w:tc>
          <w:tcPr>
            <w:tcW w:w="1394"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17</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Дифференциация разделительного мягкого знака и Ь – показателя мягкости.</w:t>
            </w:r>
          </w:p>
        </w:tc>
        <w:tc>
          <w:tcPr>
            <w:tcW w:w="1798"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151FDC" w:rsidTr="00151FDC">
        <w:trPr>
          <w:tblCellSpacing w:w="15" w:type="dxa"/>
        </w:trPr>
        <w:tc>
          <w:tcPr>
            <w:tcW w:w="1394"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lastRenderedPageBreak/>
              <w:t>18</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Разделительный твёрдый знак.</w:t>
            </w:r>
          </w:p>
        </w:tc>
        <w:tc>
          <w:tcPr>
            <w:tcW w:w="1798"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151FDC" w:rsidTr="00151FDC">
        <w:trPr>
          <w:tblCellSpacing w:w="15" w:type="dxa"/>
        </w:trPr>
        <w:tc>
          <w:tcPr>
            <w:tcW w:w="1394"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19</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Дифференциация разделительного мягкого и твёрдого знаков.</w:t>
            </w:r>
          </w:p>
        </w:tc>
        <w:tc>
          <w:tcPr>
            <w:tcW w:w="1798"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4A07DF" w:rsidTr="00151FDC">
        <w:trPr>
          <w:tblCellSpacing w:w="15" w:type="dxa"/>
        </w:trPr>
        <w:tc>
          <w:tcPr>
            <w:tcW w:w="9034" w:type="dxa"/>
            <w:gridSpan w:val="5"/>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after="0"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b/>
                <w:bCs/>
                <w:color w:val="000000"/>
                <w:sz w:val="20"/>
                <w:szCs w:val="20"/>
                <w:lang w:val="ru-RU" w:eastAsia="ru-RU"/>
              </w:rPr>
              <w:t>Работа на лексическом уровне</w:t>
            </w:r>
          </w:p>
          <w:p w:rsidR="00151FDC" w:rsidRPr="00151FDC" w:rsidRDefault="00151FDC" w:rsidP="00151FDC">
            <w:pPr>
              <w:spacing w:after="0"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b/>
                <w:bCs/>
                <w:color w:val="000000"/>
                <w:sz w:val="20"/>
                <w:szCs w:val="20"/>
                <w:lang w:val="ru-RU" w:eastAsia="ru-RU"/>
              </w:rPr>
              <w:t>Морфемика и словообразование</w:t>
            </w:r>
          </w:p>
        </w:tc>
      </w:tr>
      <w:tr w:rsidR="00151FDC" w:rsidRPr="00151FDC" w:rsidTr="00151FDC">
        <w:trPr>
          <w:tblCellSpacing w:w="15" w:type="dxa"/>
        </w:trPr>
        <w:tc>
          <w:tcPr>
            <w:tcW w:w="1394"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after="0"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20</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after="0"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Корень. Однокоренные слова.</w:t>
            </w:r>
          </w:p>
        </w:tc>
        <w:tc>
          <w:tcPr>
            <w:tcW w:w="1798"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after="0"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151FDC" w:rsidTr="00151FDC">
        <w:trPr>
          <w:tblCellSpacing w:w="15" w:type="dxa"/>
        </w:trPr>
        <w:tc>
          <w:tcPr>
            <w:tcW w:w="1394"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after="0"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21</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Образование однокоренных слов префиксальным, суффиксальным способами и изменением флексий.</w:t>
            </w:r>
          </w:p>
        </w:tc>
        <w:tc>
          <w:tcPr>
            <w:tcW w:w="1798"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151FDC" w:rsidTr="00151FDC">
        <w:trPr>
          <w:tblCellSpacing w:w="15" w:type="dxa"/>
        </w:trPr>
        <w:tc>
          <w:tcPr>
            <w:tcW w:w="1394"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22</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Различение предлогов и приставок.</w:t>
            </w:r>
          </w:p>
        </w:tc>
        <w:tc>
          <w:tcPr>
            <w:tcW w:w="1798"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151FDC" w:rsidTr="00151FDC">
        <w:trPr>
          <w:tblCellSpacing w:w="15" w:type="dxa"/>
        </w:trPr>
        <w:tc>
          <w:tcPr>
            <w:tcW w:w="1394"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23</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Дифференциация предлогов и приставок.</w:t>
            </w:r>
          </w:p>
        </w:tc>
        <w:tc>
          <w:tcPr>
            <w:tcW w:w="1798"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151FDC" w:rsidTr="00151FDC">
        <w:trPr>
          <w:tblCellSpacing w:w="15" w:type="dxa"/>
        </w:trPr>
        <w:tc>
          <w:tcPr>
            <w:tcW w:w="1394"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24</w:t>
            </w:r>
          </w:p>
        </w:tc>
        <w:tc>
          <w:tcPr>
            <w:tcW w:w="578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Дифференциация предлогов и приставок.</w:t>
            </w:r>
          </w:p>
        </w:tc>
        <w:tc>
          <w:tcPr>
            <w:tcW w:w="1798"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151FDC" w:rsidTr="00151FDC">
        <w:trPr>
          <w:tblCellSpacing w:w="15" w:type="dxa"/>
        </w:trPr>
        <w:tc>
          <w:tcPr>
            <w:tcW w:w="9034" w:type="dxa"/>
            <w:gridSpan w:val="5"/>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b/>
                <w:bCs/>
                <w:color w:val="000000"/>
                <w:sz w:val="20"/>
                <w:szCs w:val="20"/>
                <w:lang w:val="ru-RU" w:eastAsia="ru-RU"/>
              </w:rPr>
              <w:t>Расширение словарного запаса</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25</w:t>
            </w:r>
          </w:p>
        </w:tc>
        <w:tc>
          <w:tcPr>
            <w:tcW w:w="5924"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«Слова-приятели» (синонимы). Сопоставление родственных слов и синонимов.</w:t>
            </w:r>
          </w:p>
        </w:tc>
        <w:tc>
          <w:tcPr>
            <w:tcW w:w="1798"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26</w:t>
            </w:r>
          </w:p>
        </w:tc>
        <w:tc>
          <w:tcPr>
            <w:tcW w:w="5924"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Синонимы. Подбор синонимов существительных, прилагательных, глаголов, наречий.</w:t>
            </w:r>
          </w:p>
        </w:tc>
        <w:tc>
          <w:tcPr>
            <w:tcW w:w="1798"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27</w:t>
            </w:r>
          </w:p>
        </w:tc>
        <w:tc>
          <w:tcPr>
            <w:tcW w:w="5924"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«Слова-неприятели» (антонимы). Подбор антонимов.</w:t>
            </w:r>
          </w:p>
        </w:tc>
        <w:tc>
          <w:tcPr>
            <w:tcW w:w="1798"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28</w:t>
            </w:r>
          </w:p>
        </w:tc>
        <w:tc>
          <w:tcPr>
            <w:tcW w:w="5924"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«Слова-близнецы» (омонимы).</w:t>
            </w:r>
          </w:p>
        </w:tc>
        <w:tc>
          <w:tcPr>
            <w:tcW w:w="1798"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29</w:t>
            </w:r>
          </w:p>
        </w:tc>
        <w:tc>
          <w:tcPr>
            <w:tcW w:w="5924"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Однозначные и многозначные слова.</w:t>
            </w:r>
          </w:p>
        </w:tc>
        <w:tc>
          <w:tcPr>
            <w:tcW w:w="1798"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30</w:t>
            </w:r>
          </w:p>
        </w:tc>
        <w:tc>
          <w:tcPr>
            <w:tcW w:w="5924"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Многозначность слова. Наблюдение за изобразительной ролью многозначных слов. Конструирование образных выражений.</w:t>
            </w:r>
          </w:p>
        </w:tc>
        <w:tc>
          <w:tcPr>
            <w:tcW w:w="1798"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31</w:t>
            </w:r>
          </w:p>
        </w:tc>
        <w:tc>
          <w:tcPr>
            <w:tcW w:w="5924"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Фразеологические обороты. Устойчивые словосочетания.</w:t>
            </w:r>
          </w:p>
        </w:tc>
        <w:tc>
          <w:tcPr>
            <w:tcW w:w="1798"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32</w:t>
            </w:r>
          </w:p>
        </w:tc>
        <w:tc>
          <w:tcPr>
            <w:tcW w:w="5924"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Прямое и переносное значение слова.</w:t>
            </w:r>
          </w:p>
        </w:tc>
        <w:tc>
          <w:tcPr>
            <w:tcW w:w="1798"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4A07DF" w:rsidTr="00151FDC">
        <w:trPr>
          <w:tblCellSpacing w:w="15" w:type="dxa"/>
        </w:trPr>
        <w:tc>
          <w:tcPr>
            <w:tcW w:w="9034" w:type="dxa"/>
            <w:gridSpan w:val="5"/>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b/>
                <w:bCs/>
                <w:color w:val="000000"/>
                <w:sz w:val="20"/>
                <w:szCs w:val="20"/>
                <w:lang w:val="ru-RU" w:eastAsia="ru-RU"/>
              </w:rPr>
              <w:t>Связь слов в словосочетаниях и предложениях</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33.</w:t>
            </w:r>
          </w:p>
        </w:tc>
        <w:tc>
          <w:tcPr>
            <w:tcW w:w="5924"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Связь слов в словосочетаниях. Разбор словосочетаний. Определение значения.</w:t>
            </w:r>
          </w:p>
        </w:tc>
        <w:tc>
          <w:tcPr>
            <w:tcW w:w="1798"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34.</w:t>
            </w:r>
          </w:p>
        </w:tc>
        <w:tc>
          <w:tcPr>
            <w:tcW w:w="5924"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Составление предложений по картинкам.</w:t>
            </w:r>
          </w:p>
        </w:tc>
        <w:tc>
          <w:tcPr>
            <w:tcW w:w="1798"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35.</w:t>
            </w:r>
          </w:p>
        </w:tc>
        <w:tc>
          <w:tcPr>
            <w:tcW w:w="5924"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Простые предложения. Составление предложений по картинкам.</w:t>
            </w:r>
          </w:p>
        </w:tc>
        <w:tc>
          <w:tcPr>
            <w:tcW w:w="1798"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36.</w:t>
            </w:r>
          </w:p>
        </w:tc>
        <w:tc>
          <w:tcPr>
            <w:tcW w:w="5924"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Сложные предложения. Распространение и сокращение.</w:t>
            </w:r>
          </w:p>
        </w:tc>
        <w:tc>
          <w:tcPr>
            <w:tcW w:w="1798"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37.</w:t>
            </w:r>
          </w:p>
        </w:tc>
        <w:tc>
          <w:tcPr>
            <w:tcW w:w="5924"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Восстановление деформированного текста.</w:t>
            </w:r>
          </w:p>
        </w:tc>
        <w:tc>
          <w:tcPr>
            <w:tcW w:w="1798" w:type="dxa"/>
            <w:gridSpan w:val="2"/>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w:t>
            </w:r>
          </w:p>
        </w:tc>
      </w:tr>
      <w:tr w:rsidR="00151FDC" w:rsidRPr="00151FDC" w:rsidTr="00151FDC">
        <w:trPr>
          <w:tblCellSpacing w:w="15" w:type="dxa"/>
        </w:trPr>
        <w:tc>
          <w:tcPr>
            <w:tcW w:w="9034" w:type="dxa"/>
            <w:gridSpan w:val="5"/>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b/>
                <w:bCs/>
                <w:color w:val="000000"/>
                <w:sz w:val="20"/>
                <w:szCs w:val="20"/>
                <w:lang w:val="ru-RU" w:eastAsia="ru-RU"/>
              </w:rPr>
              <w:t>Связная речь</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38.</w:t>
            </w:r>
          </w:p>
        </w:tc>
        <w:tc>
          <w:tcPr>
            <w:tcW w:w="6066" w:type="dxa"/>
            <w:gridSpan w:val="3"/>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Составление рассказа из предложений, данных вразбивку.</w:t>
            </w:r>
          </w:p>
        </w:tc>
        <w:tc>
          <w:tcPr>
            <w:tcW w:w="1656"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39.</w:t>
            </w:r>
          </w:p>
        </w:tc>
        <w:tc>
          <w:tcPr>
            <w:tcW w:w="6066" w:type="dxa"/>
            <w:gridSpan w:val="3"/>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Составление рассказа по его началу.</w:t>
            </w:r>
          </w:p>
        </w:tc>
        <w:tc>
          <w:tcPr>
            <w:tcW w:w="1656"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40.</w:t>
            </w:r>
          </w:p>
        </w:tc>
        <w:tc>
          <w:tcPr>
            <w:tcW w:w="6066" w:type="dxa"/>
            <w:gridSpan w:val="3"/>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Составление рассказа по данному концу.</w:t>
            </w:r>
          </w:p>
        </w:tc>
        <w:tc>
          <w:tcPr>
            <w:tcW w:w="1656"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41.</w:t>
            </w:r>
          </w:p>
        </w:tc>
        <w:tc>
          <w:tcPr>
            <w:tcW w:w="6066" w:type="dxa"/>
            <w:gridSpan w:val="3"/>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Составление вступления и заключения к рассказу.</w:t>
            </w:r>
          </w:p>
        </w:tc>
        <w:tc>
          <w:tcPr>
            <w:tcW w:w="1656"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42.</w:t>
            </w:r>
          </w:p>
        </w:tc>
        <w:tc>
          <w:tcPr>
            <w:tcW w:w="6066" w:type="dxa"/>
            <w:gridSpan w:val="3"/>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Составление рассказа по данному плану.</w:t>
            </w:r>
          </w:p>
        </w:tc>
        <w:tc>
          <w:tcPr>
            <w:tcW w:w="1656"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2</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43.</w:t>
            </w:r>
          </w:p>
        </w:tc>
        <w:tc>
          <w:tcPr>
            <w:tcW w:w="6066" w:type="dxa"/>
            <w:gridSpan w:val="3"/>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Проверка результативности коррекционной работы.</w:t>
            </w:r>
          </w:p>
        </w:tc>
        <w:tc>
          <w:tcPr>
            <w:tcW w:w="1656"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w:t>
            </w:r>
          </w:p>
        </w:tc>
      </w:tr>
      <w:tr w:rsidR="00151FDC" w:rsidRPr="00151FDC" w:rsidTr="00151FDC">
        <w:trPr>
          <w:tblCellSpacing w:w="15" w:type="dxa"/>
        </w:trPr>
        <w:tc>
          <w:tcPr>
            <w:tcW w:w="1252"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44.</w:t>
            </w:r>
          </w:p>
        </w:tc>
        <w:tc>
          <w:tcPr>
            <w:tcW w:w="6066" w:type="dxa"/>
            <w:gridSpan w:val="3"/>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Работа над ошибками.</w:t>
            </w:r>
          </w:p>
        </w:tc>
        <w:tc>
          <w:tcPr>
            <w:tcW w:w="1656"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13" w:type="dxa"/>
            </w:tcMar>
            <w:hideMark/>
          </w:tcPr>
          <w:p w:rsidR="00151FDC" w:rsidRPr="00151FDC" w:rsidRDefault="00151FDC" w:rsidP="00151FDC">
            <w:pPr>
              <w:spacing w:before="100" w:beforeAutospacing="1" w:after="100" w:afterAutospacing="1" w:line="240" w:lineRule="auto"/>
              <w:jc w:val="center"/>
              <w:rPr>
                <w:rFonts w:ascii="Times New Roman" w:eastAsia="Times New Roman" w:hAnsi="Times New Roman" w:cs="Times New Roman"/>
                <w:sz w:val="20"/>
                <w:szCs w:val="20"/>
                <w:lang w:val="ru-RU" w:eastAsia="ru-RU"/>
              </w:rPr>
            </w:pPr>
            <w:r w:rsidRPr="00151FDC">
              <w:rPr>
                <w:rFonts w:ascii="Times New Roman" w:eastAsia="Times New Roman" w:hAnsi="Times New Roman" w:cs="Times New Roman"/>
                <w:color w:val="000000"/>
                <w:sz w:val="20"/>
                <w:szCs w:val="20"/>
                <w:lang w:val="ru-RU" w:eastAsia="ru-RU"/>
              </w:rPr>
              <w:t>1</w:t>
            </w:r>
          </w:p>
        </w:tc>
      </w:tr>
    </w:tbl>
    <w:p w:rsidR="00151FDC" w:rsidRPr="00151FDC" w:rsidRDefault="00151FDC" w:rsidP="00151FDC">
      <w:pPr>
        <w:shd w:val="clear" w:color="auto" w:fill="FFFFFF"/>
        <w:spacing w:before="100" w:beforeAutospacing="1" w:after="250" w:line="240" w:lineRule="auto"/>
        <w:rPr>
          <w:rFonts w:ascii="Times New Roman" w:eastAsia="Times New Roman" w:hAnsi="Times New Roman" w:cs="Times New Roman"/>
          <w:color w:val="000000"/>
          <w:sz w:val="20"/>
          <w:szCs w:val="20"/>
          <w:lang w:val="ru-RU" w:eastAsia="ru-RU"/>
        </w:rPr>
      </w:pPr>
    </w:p>
    <w:p w:rsidR="00151FDC" w:rsidRPr="00151FDC" w:rsidRDefault="00151FDC" w:rsidP="00151FDC">
      <w:pPr>
        <w:shd w:val="clear" w:color="auto" w:fill="FFFFFF"/>
        <w:spacing w:before="100" w:beforeAutospacing="1" w:after="100" w:afterAutospacing="1" w:line="240" w:lineRule="auto"/>
        <w:rPr>
          <w:rFonts w:ascii="Verdana" w:eastAsia="Times New Roman" w:hAnsi="Verdana" w:cs="Times New Roman"/>
          <w:color w:val="000000"/>
          <w:sz w:val="25"/>
          <w:szCs w:val="25"/>
          <w:lang w:val="ru-RU" w:eastAsia="ru-RU"/>
        </w:rPr>
      </w:pPr>
    </w:p>
    <w:p w:rsidR="00A938E8" w:rsidRPr="00736748" w:rsidRDefault="00A938E8" w:rsidP="00736748">
      <w:pPr>
        <w:tabs>
          <w:tab w:val="left" w:pos="1588"/>
        </w:tabs>
        <w:spacing w:after="0" w:line="240" w:lineRule="auto"/>
        <w:jc w:val="both"/>
        <w:rPr>
          <w:rFonts w:ascii="Times New Roman" w:hAnsi="Times New Roman" w:cs="Times New Roman"/>
          <w:sz w:val="24"/>
          <w:szCs w:val="24"/>
          <w:lang w:val="ru-RU"/>
        </w:rPr>
      </w:pPr>
    </w:p>
    <w:p w:rsidR="008C2538" w:rsidRPr="00736748" w:rsidRDefault="008C2538" w:rsidP="00736748">
      <w:pPr>
        <w:spacing w:after="0" w:line="240" w:lineRule="auto"/>
        <w:jc w:val="center"/>
        <w:rPr>
          <w:rFonts w:ascii="Times New Roman" w:hAnsi="Times New Roman" w:cs="Times New Roman"/>
          <w:b/>
          <w:bCs/>
          <w:sz w:val="24"/>
          <w:szCs w:val="24"/>
          <w:lang w:val="ru-RU"/>
        </w:rPr>
      </w:pPr>
    </w:p>
    <w:p w:rsidR="008C2538" w:rsidRPr="00736748" w:rsidRDefault="008C2538" w:rsidP="00736748">
      <w:pPr>
        <w:spacing w:after="0" w:line="240" w:lineRule="auto"/>
        <w:jc w:val="center"/>
        <w:rPr>
          <w:rFonts w:ascii="Times New Roman" w:hAnsi="Times New Roman" w:cs="Times New Roman"/>
          <w:b/>
          <w:bCs/>
          <w:sz w:val="24"/>
          <w:szCs w:val="24"/>
          <w:lang w:val="ru-RU"/>
        </w:rPr>
      </w:pPr>
    </w:p>
    <w:p w:rsidR="008C2538" w:rsidRPr="00736748" w:rsidRDefault="008C2538" w:rsidP="00736748">
      <w:pPr>
        <w:spacing w:after="0" w:line="240" w:lineRule="auto"/>
        <w:jc w:val="center"/>
        <w:rPr>
          <w:rFonts w:ascii="Times New Roman" w:hAnsi="Times New Roman" w:cs="Times New Roman"/>
          <w:b/>
          <w:bCs/>
          <w:sz w:val="24"/>
          <w:szCs w:val="24"/>
          <w:lang w:val="ru-RU"/>
        </w:rPr>
      </w:pPr>
    </w:p>
    <w:p w:rsidR="00DC5AF2" w:rsidRPr="00736748" w:rsidRDefault="00DC5AF2" w:rsidP="00736748">
      <w:pPr>
        <w:spacing w:after="0" w:line="240" w:lineRule="auto"/>
        <w:rPr>
          <w:rFonts w:ascii="Times New Roman" w:hAnsi="Times New Roman" w:cs="Times New Roman"/>
          <w:sz w:val="24"/>
          <w:szCs w:val="24"/>
          <w:lang w:val="ru-RU"/>
        </w:rPr>
      </w:pPr>
    </w:p>
    <w:p w:rsidR="002923EB" w:rsidRPr="00736748" w:rsidRDefault="002923EB" w:rsidP="00736748">
      <w:pPr>
        <w:spacing w:after="0" w:line="240" w:lineRule="auto"/>
        <w:rPr>
          <w:rFonts w:ascii="Times New Roman" w:hAnsi="Times New Roman" w:cs="Times New Roman"/>
          <w:sz w:val="24"/>
          <w:szCs w:val="24"/>
          <w:lang w:val="ru-RU"/>
        </w:rPr>
      </w:pPr>
    </w:p>
    <w:p w:rsidR="00151FDC" w:rsidRDefault="00151FDC" w:rsidP="00DF5170">
      <w:pPr>
        <w:spacing w:line="240" w:lineRule="auto"/>
        <w:rPr>
          <w:rFonts w:ascii="Times New Roman" w:hAnsi="Times New Roman" w:cs="Times New Roman"/>
          <w:b/>
          <w:sz w:val="24"/>
          <w:szCs w:val="24"/>
          <w:lang w:val="ru-RU"/>
        </w:rPr>
      </w:pPr>
    </w:p>
    <w:p w:rsidR="00151FDC" w:rsidRDefault="00151FDC" w:rsidP="00542BDE">
      <w:pPr>
        <w:spacing w:line="240" w:lineRule="auto"/>
        <w:rPr>
          <w:rFonts w:ascii="Times New Roman" w:hAnsi="Times New Roman" w:cs="Times New Roman"/>
          <w:b/>
          <w:sz w:val="24"/>
          <w:szCs w:val="24"/>
          <w:lang w:val="ru-RU"/>
        </w:rPr>
      </w:pPr>
    </w:p>
    <w:p w:rsidR="00542BDE" w:rsidRDefault="00542BDE" w:rsidP="00542BDE">
      <w:pPr>
        <w:spacing w:line="240" w:lineRule="auto"/>
        <w:rPr>
          <w:rFonts w:ascii="Times New Roman" w:hAnsi="Times New Roman" w:cs="Times New Roman"/>
          <w:b/>
          <w:sz w:val="24"/>
          <w:szCs w:val="24"/>
          <w:lang w:val="ru-RU"/>
        </w:rPr>
      </w:pPr>
    </w:p>
    <w:p w:rsidR="00172DD1" w:rsidRPr="00736748" w:rsidRDefault="00172DD1" w:rsidP="00736748">
      <w:pPr>
        <w:spacing w:line="240" w:lineRule="auto"/>
        <w:jc w:val="right"/>
        <w:rPr>
          <w:rFonts w:ascii="Times New Roman" w:hAnsi="Times New Roman" w:cs="Times New Roman"/>
          <w:sz w:val="24"/>
          <w:szCs w:val="24"/>
          <w:lang w:val="ru-RU"/>
        </w:rPr>
      </w:pPr>
      <w:r w:rsidRPr="00736748">
        <w:rPr>
          <w:rFonts w:ascii="Times New Roman" w:hAnsi="Times New Roman" w:cs="Times New Roman"/>
          <w:b/>
          <w:sz w:val="24"/>
          <w:szCs w:val="24"/>
          <w:lang w:val="ru-RU"/>
        </w:rPr>
        <w:t>П</w:t>
      </w:r>
      <w:r w:rsidR="00542BDE">
        <w:rPr>
          <w:rFonts w:ascii="Times New Roman" w:hAnsi="Times New Roman" w:cs="Times New Roman"/>
          <w:b/>
          <w:sz w:val="24"/>
          <w:szCs w:val="24"/>
          <w:lang w:val="ru-RU"/>
        </w:rPr>
        <w:t>РИЛОЖЕНИЕ</w:t>
      </w:r>
      <w:r w:rsidRPr="00736748">
        <w:rPr>
          <w:rFonts w:ascii="Times New Roman" w:hAnsi="Times New Roman" w:cs="Times New Roman"/>
          <w:b/>
          <w:sz w:val="24"/>
          <w:szCs w:val="24"/>
          <w:lang w:val="ru-RU"/>
        </w:rPr>
        <w:t xml:space="preserve"> 3</w:t>
      </w:r>
    </w:p>
    <w:p w:rsidR="00542BDE" w:rsidRDefault="00172DD1" w:rsidP="00736748">
      <w:pPr>
        <w:pStyle w:val="3"/>
        <w:spacing w:before="0" w:after="0"/>
        <w:jc w:val="center"/>
        <w:rPr>
          <w:rFonts w:ascii="Times New Roman" w:hAnsi="Times New Roman" w:cs="Times New Roman"/>
          <w:sz w:val="24"/>
          <w:szCs w:val="24"/>
        </w:rPr>
      </w:pPr>
      <w:r w:rsidRPr="00736748">
        <w:rPr>
          <w:rFonts w:ascii="Times New Roman" w:hAnsi="Times New Roman" w:cs="Times New Roman"/>
          <w:sz w:val="24"/>
          <w:szCs w:val="24"/>
        </w:rPr>
        <w:t>З</w:t>
      </w:r>
      <w:r w:rsidR="00542BDE">
        <w:rPr>
          <w:rFonts w:ascii="Times New Roman" w:hAnsi="Times New Roman" w:cs="Times New Roman"/>
          <w:sz w:val="24"/>
          <w:szCs w:val="24"/>
        </w:rPr>
        <w:t>АНЯТИЯ С УЧИТЕЛЕМ</w:t>
      </w:r>
    </w:p>
    <w:p w:rsidR="00312CEC" w:rsidRPr="00736748" w:rsidRDefault="00312CEC" w:rsidP="00736748">
      <w:pPr>
        <w:pStyle w:val="3"/>
        <w:spacing w:before="0" w:after="0"/>
        <w:jc w:val="center"/>
        <w:rPr>
          <w:rFonts w:ascii="Times New Roman" w:hAnsi="Times New Roman" w:cs="Times New Roman"/>
          <w:b w:val="0"/>
          <w:bCs w:val="0"/>
          <w:sz w:val="24"/>
          <w:szCs w:val="24"/>
        </w:rPr>
      </w:pPr>
    </w:p>
    <w:p w:rsidR="00542BDE" w:rsidRPr="00DF5170" w:rsidRDefault="00172DD1" w:rsidP="00DF5170">
      <w:pPr>
        <w:pStyle w:val="3"/>
        <w:spacing w:before="0" w:after="0"/>
        <w:jc w:val="center"/>
        <w:rPr>
          <w:rFonts w:ascii="Times New Roman" w:hAnsi="Times New Roman" w:cs="Times New Roman"/>
          <w:iCs/>
          <w:sz w:val="24"/>
          <w:szCs w:val="24"/>
        </w:rPr>
      </w:pPr>
      <w:r w:rsidRPr="00736748">
        <w:rPr>
          <w:rFonts w:ascii="Times New Roman" w:hAnsi="Times New Roman" w:cs="Times New Roman"/>
          <w:bCs w:val="0"/>
          <w:sz w:val="24"/>
          <w:szCs w:val="24"/>
        </w:rPr>
        <w:t>Пояснительная записка</w:t>
      </w:r>
    </w:p>
    <w:p w:rsidR="00172DD1" w:rsidRPr="00736748" w:rsidRDefault="00172DD1" w:rsidP="00542BDE">
      <w:pPr>
        <w:pStyle w:val="3"/>
        <w:spacing w:before="0" w:after="0"/>
        <w:ind w:firstLine="708"/>
        <w:rPr>
          <w:rStyle w:val="aff5"/>
          <w:rFonts w:ascii="Times New Roman" w:hAnsi="Times New Roman" w:cs="Times New Roman"/>
          <w:b w:val="0"/>
          <w:i w:val="0"/>
          <w:sz w:val="24"/>
          <w:szCs w:val="24"/>
        </w:rPr>
      </w:pPr>
      <w:r w:rsidRPr="00736748">
        <w:rPr>
          <w:rStyle w:val="aff5"/>
          <w:rFonts w:ascii="Times New Roman" w:hAnsi="Times New Roman" w:cs="Times New Roman"/>
          <w:i w:val="0"/>
          <w:sz w:val="24"/>
          <w:szCs w:val="24"/>
        </w:rPr>
        <w:t xml:space="preserve">Цели </w:t>
      </w:r>
      <w:r w:rsidRPr="00736748">
        <w:rPr>
          <w:rStyle w:val="aff5"/>
          <w:rFonts w:ascii="Times New Roman" w:hAnsi="Times New Roman" w:cs="Times New Roman"/>
          <w:b w:val="0"/>
          <w:i w:val="0"/>
          <w:sz w:val="24"/>
          <w:szCs w:val="24"/>
        </w:rPr>
        <w:t>курса</w:t>
      </w:r>
      <w:r w:rsidR="00866B04" w:rsidRPr="00736748">
        <w:rPr>
          <w:rStyle w:val="aff5"/>
          <w:rFonts w:ascii="Times New Roman" w:hAnsi="Times New Roman" w:cs="Times New Roman"/>
          <w:b w:val="0"/>
          <w:i w:val="0"/>
          <w:sz w:val="24"/>
          <w:szCs w:val="24"/>
        </w:rPr>
        <w:t xml:space="preserve">   занятий   по математике</w:t>
      </w:r>
      <w:r w:rsidRPr="00736748">
        <w:rPr>
          <w:rStyle w:val="aff5"/>
          <w:rFonts w:ascii="Times New Roman" w:hAnsi="Times New Roman" w:cs="Times New Roman"/>
          <w:b w:val="0"/>
          <w:i w:val="0"/>
          <w:sz w:val="24"/>
          <w:szCs w:val="24"/>
        </w:rPr>
        <w:t>:</w:t>
      </w:r>
    </w:p>
    <w:p w:rsidR="00172DD1" w:rsidRPr="00736748" w:rsidRDefault="00542BDE" w:rsidP="00736748">
      <w:pPr>
        <w:pStyle w:val="3"/>
        <w:spacing w:before="0" w:after="0"/>
        <w:jc w:val="both"/>
        <w:rPr>
          <w:rStyle w:val="aff5"/>
          <w:rFonts w:ascii="Times New Roman" w:hAnsi="Times New Roman" w:cs="Times New Roman"/>
          <w:b w:val="0"/>
          <w:i w:val="0"/>
          <w:sz w:val="24"/>
          <w:szCs w:val="24"/>
        </w:rPr>
      </w:pPr>
      <w:r>
        <w:rPr>
          <w:rStyle w:val="aff5"/>
          <w:rFonts w:ascii="Times New Roman" w:hAnsi="Times New Roman" w:cs="Times New Roman"/>
          <w:b w:val="0"/>
          <w:i w:val="0"/>
          <w:sz w:val="24"/>
          <w:szCs w:val="24"/>
        </w:rPr>
        <w:t xml:space="preserve">- </w:t>
      </w:r>
      <w:r w:rsidR="00172DD1" w:rsidRPr="00736748">
        <w:rPr>
          <w:rStyle w:val="aff5"/>
          <w:rFonts w:ascii="Times New Roman" w:hAnsi="Times New Roman" w:cs="Times New Roman"/>
          <w:b w:val="0"/>
          <w:i w:val="0"/>
          <w:sz w:val="24"/>
          <w:szCs w:val="24"/>
        </w:rPr>
        <w:t>развитие образного и логического мышления, воображения; формирование предметных умений и навыков, необходимых для успешного решения учебных и практических задач;</w:t>
      </w:r>
    </w:p>
    <w:p w:rsidR="00172DD1" w:rsidRPr="00736748" w:rsidRDefault="00542BDE" w:rsidP="00736748">
      <w:pPr>
        <w:pStyle w:val="3"/>
        <w:spacing w:before="0" w:after="0"/>
        <w:jc w:val="both"/>
        <w:rPr>
          <w:rStyle w:val="aff5"/>
          <w:rFonts w:ascii="Times New Roman" w:hAnsi="Times New Roman" w:cs="Times New Roman"/>
          <w:b w:val="0"/>
          <w:i w:val="0"/>
          <w:sz w:val="24"/>
          <w:szCs w:val="24"/>
        </w:rPr>
      </w:pPr>
      <w:r>
        <w:rPr>
          <w:rStyle w:val="aff5"/>
          <w:rFonts w:ascii="Times New Roman" w:hAnsi="Times New Roman" w:cs="Times New Roman"/>
          <w:b w:val="0"/>
          <w:i w:val="0"/>
          <w:sz w:val="24"/>
          <w:szCs w:val="24"/>
        </w:rPr>
        <w:t xml:space="preserve">- </w:t>
      </w:r>
      <w:r w:rsidR="00172DD1" w:rsidRPr="00736748">
        <w:rPr>
          <w:rStyle w:val="aff5"/>
          <w:rFonts w:ascii="Times New Roman" w:hAnsi="Times New Roman" w:cs="Times New Roman"/>
          <w:b w:val="0"/>
          <w:i w:val="0"/>
          <w:sz w:val="24"/>
          <w:szCs w:val="24"/>
        </w:rPr>
        <w:t>освоение основ математических знаний, формирование первоначальных представлений о математике;</w:t>
      </w:r>
    </w:p>
    <w:p w:rsidR="00172DD1" w:rsidRPr="00736748" w:rsidRDefault="00542BDE" w:rsidP="00736748">
      <w:pPr>
        <w:pStyle w:val="3"/>
        <w:spacing w:before="0" w:after="0"/>
        <w:jc w:val="both"/>
        <w:rPr>
          <w:rStyle w:val="aff5"/>
          <w:rFonts w:ascii="Times New Roman" w:hAnsi="Times New Roman" w:cs="Times New Roman"/>
          <w:b w:val="0"/>
          <w:i w:val="0"/>
          <w:sz w:val="24"/>
          <w:szCs w:val="24"/>
        </w:rPr>
      </w:pPr>
      <w:r>
        <w:rPr>
          <w:rStyle w:val="aff5"/>
          <w:rFonts w:ascii="Times New Roman" w:hAnsi="Times New Roman" w:cs="Times New Roman"/>
          <w:b w:val="0"/>
          <w:i w:val="0"/>
          <w:sz w:val="24"/>
          <w:szCs w:val="24"/>
        </w:rPr>
        <w:t xml:space="preserve">- </w:t>
      </w:r>
      <w:r w:rsidR="00172DD1" w:rsidRPr="00736748">
        <w:rPr>
          <w:rStyle w:val="aff5"/>
          <w:rFonts w:ascii="Times New Roman" w:hAnsi="Times New Roman" w:cs="Times New Roman"/>
          <w:b w:val="0"/>
          <w:i w:val="0"/>
          <w:sz w:val="24"/>
          <w:szCs w:val="24"/>
        </w:rPr>
        <w:t>воспитание интереса к математике, стремления использовать математические знания в повседневной жизни. </w:t>
      </w:r>
    </w:p>
    <w:p w:rsidR="00172DD1" w:rsidRPr="00542BDE" w:rsidRDefault="00172DD1" w:rsidP="00542BDE">
      <w:pPr>
        <w:pStyle w:val="3"/>
        <w:spacing w:before="0" w:after="0"/>
        <w:ind w:firstLine="708"/>
        <w:jc w:val="both"/>
        <w:rPr>
          <w:rStyle w:val="aff5"/>
          <w:rFonts w:ascii="Times New Roman" w:hAnsi="Times New Roman" w:cs="Times New Roman"/>
          <w:i w:val="0"/>
          <w:sz w:val="24"/>
          <w:szCs w:val="24"/>
        </w:rPr>
      </w:pPr>
      <w:r w:rsidRPr="00542BDE">
        <w:rPr>
          <w:rStyle w:val="aff5"/>
          <w:rFonts w:ascii="Times New Roman" w:hAnsi="Times New Roman" w:cs="Times New Roman"/>
          <w:i w:val="0"/>
          <w:sz w:val="24"/>
          <w:szCs w:val="24"/>
        </w:rPr>
        <w:t>Задачи:</w:t>
      </w:r>
    </w:p>
    <w:p w:rsidR="00172DD1" w:rsidRPr="00736748" w:rsidRDefault="00542BDE" w:rsidP="00736748">
      <w:pPr>
        <w:pStyle w:val="3"/>
        <w:spacing w:before="0" w:after="0"/>
        <w:jc w:val="both"/>
        <w:rPr>
          <w:rStyle w:val="aff5"/>
          <w:rFonts w:ascii="Times New Roman" w:hAnsi="Times New Roman" w:cs="Times New Roman"/>
          <w:b w:val="0"/>
          <w:i w:val="0"/>
          <w:sz w:val="24"/>
          <w:szCs w:val="24"/>
        </w:rPr>
      </w:pPr>
      <w:r>
        <w:rPr>
          <w:rStyle w:val="aff5"/>
          <w:rFonts w:ascii="Times New Roman" w:hAnsi="Times New Roman" w:cs="Times New Roman"/>
          <w:b w:val="0"/>
          <w:i w:val="0"/>
          <w:sz w:val="24"/>
          <w:szCs w:val="24"/>
        </w:rPr>
        <w:t xml:space="preserve">- </w:t>
      </w:r>
      <w:r w:rsidR="00172DD1" w:rsidRPr="00736748">
        <w:rPr>
          <w:rStyle w:val="aff5"/>
          <w:rFonts w:ascii="Times New Roman" w:hAnsi="Times New Roman" w:cs="Times New Roman"/>
          <w:b w:val="0"/>
          <w:i w:val="0"/>
          <w:sz w:val="24"/>
          <w:szCs w:val="24"/>
        </w:rPr>
        <w:t>формирование на доступном уровне представлений о натуральных числах и принципе построения натурального ряда чисел; знакомство с десятичной системой счисления;</w:t>
      </w:r>
    </w:p>
    <w:p w:rsidR="00172DD1" w:rsidRPr="00736748" w:rsidRDefault="00542BDE" w:rsidP="00736748">
      <w:pPr>
        <w:pStyle w:val="3"/>
        <w:spacing w:before="0" w:after="0"/>
        <w:jc w:val="both"/>
        <w:rPr>
          <w:rStyle w:val="aff5"/>
          <w:rFonts w:ascii="Times New Roman" w:hAnsi="Times New Roman" w:cs="Times New Roman"/>
          <w:b w:val="0"/>
          <w:i w:val="0"/>
          <w:sz w:val="24"/>
          <w:szCs w:val="24"/>
        </w:rPr>
      </w:pPr>
      <w:r>
        <w:rPr>
          <w:rStyle w:val="aff5"/>
          <w:rFonts w:ascii="Times New Roman" w:hAnsi="Times New Roman" w:cs="Times New Roman"/>
          <w:b w:val="0"/>
          <w:i w:val="0"/>
          <w:sz w:val="24"/>
          <w:szCs w:val="24"/>
        </w:rPr>
        <w:t xml:space="preserve">- </w:t>
      </w:r>
      <w:r w:rsidR="00172DD1" w:rsidRPr="00736748">
        <w:rPr>
          <w:rStyle w:val="aff5"/>
          <w:rFonts w:ascii="Times New Roman" w:hAnsi="Times New Roman" w:cs="Times New Roman"/>
          <w:b w:val="0"/>
          <w:i w:val="0"/>
          <w:sz w:val="24"/>
          <w:szCs w:val="24"/>
        </w:rPr>
        <w:t>формирование на доступном уровне представлений о четырех арифметических действиях: понимание смысла арифметических действий, понимание взаимосвязей между ними, изучение законов арифметических действий;</w:t>
      </w:r>
    </w:p>
    <w:p w:rsidR="00172DD1" w:rsidRPr="00736748" w:rsidRDefault="00542BDE" w:rsidP="00736748">
      <w:pPr>
        <w:pStyle w:val="3"/>
        <w:spacing w:before="0" w:after="0"/>
        <w:jc w:val="both"/>
        <w:rPr>
          <w:rStyle w:val="aff5"/>
          <w:rFonts w:ascii="Times New Roman" w:hAnsi="Times New Roman" w:cs="Times New Roman"/>
          <w:b w:val="0"/>
          <w:i w:val="0"/>
          <w:sz w:val="24"/>
          <w:szCs w:val="24"/>
        </w:rPr>
      </w:pPr>
      <w:r>
        <w:rPr>
          <w:rStyle w:val="aff5"/>
          <w:rFonts w:ascii="Times New Roman" w:hAnsi="Times New Roman" w:cs="Times New Roman"/>
          <w:b w:val="0"/>
          <w:i w:val="0"/>
          <w:sz w:val="24"/>
          <w:szCs w:val="24"/>
        </w:rPr>
        <w:t xml:space="preserve">- </w:t>
      </w:r>
      <w:r w:rsidR="00172DD1" w:rsidRPr="00736748">
        <w:rPr>
          <w:rStyle w:val="aff5"/>
          <w:rFonts w:ascii="Times New Roman" w:hAnsi="Times New Roman" w:cs="Times New Roman"/>
          <w:b w:val="0"/>
          <w:i w:val="0"/>
          <w:sz w:val="24"/>
          <w:szCs w:val="24"/>
        </w:rPr>
        <w:t>формирование на доступном уровне навыков устного счета, письменных вычислений, использование рациональных способов вычислений; применение этих навыков при решении практических задач (измерении величин, вычислении количественных характеристик предметов, решении текстовых задач;</w:t>
      </w:r>
    </w:p>
    <w:p w:rsidR="00172DD1" w:rsidRPr="00736748" w:rsidRDefault="00172DD1" w:rsidP="00736748">
      <w:pPr>
        <w:pStyle w:val="3"/>
        <w:spacing w:before="0" w:after="0"/>
        <w:jc w:val="both"/>
        <w:rPr>
          <w:rStyle w:val="aff5"/>
          <w:rFonts w:ascii="Times New Roman" w:hAnsi="Times New Roman" w:cs="Times New Roman"/>
          <w:b w:val="0"/>
          <w:i w:val="0"/>
          <w:sz w:val="24"/>
          <w:szCs w:val="24"/>
        </w:rPr>
      </w:pPr>
      <w:r w:rsidRPr="00736748">
        <w:rPr>
          <w:rStyle w:val="aff5"/>
          <w:rFonts w:ascii="Times New Roman" w:hAnsi="Times New Roman" w:cs="Times New Roman"/>
          <w:b w:val="0"/>
          <w:i w:val="0"/>
          <w:sz w:val="24"/>
          <w:szCs w:val="24"/>
        </w:rPr>
        <w:t>развитие пространственных представлений учащихся как базовых для становления познавательных психических процессов: внимания, памяти, воображения, мышления;</w:t>
      </w:r>
    </w:p>
    <w:p w:rsidR="00172DD1" w:rsidRPr="00736748" w:rsidRDefault="00172DD1" w:rsidP="00736748">
      <w:pPr>
        <w:pStyle w:val="3"/>
        <w:spacing w:before="0" w:after="0"/>
        <w:jc w:val="both"/>
        <w:rPr>
          <w:rStyle w:val="aff5"/>
          <w:rFonts w:ascii="Times New Roman" w:hAnsi="Times New Roman" w:cs="Times New Roman"/>
          <w:b w:val="0"/>
          <w:i w:val="0"/>
          <w:sz w:val="24"/>
          <w:szCs w:val="24"/>
        </w:rPr>
      </w:pPr>
      <w:r w:rsidRPr="00736748">
        <w:rPr>
          <w:rStyle w:val="aff5"/>
          <w:rFonts w:ascii="Times New Roman" w:hAnsi="Times New Roman" w:cs="Times New Roman"/>
          <w:b w:val="0"/>
          <w:i w:val="0"/>
          <w:sz w:val="24"/>
          <w:szCs w:val="24"/>
        </w:rPr>
        <w:t>развитие логического мышления - основы успешного освоения знаний по математике и другим учебным предметам;</w:t>
      </w:r>
    </w:p>
    <w:p w:rsidR="00172DD1" w:rsidRPr="00736748" w:rsidRDefault="00172DD1" w:rsidP="00736748">
      <w:pPr>
        <w:pStyle w:val="3"/>
        <w:spacing w:before="0" w:after="0"/>
        <w:jc w:val="both"/>
        <w:rPr>
          <w:rStyle w:val="aff5"/>
          <w:rFonts w:ascii="Times New Roman" w:hAnsi="Times New Roman" w:cs="Times New Roman"/>
          <w:b w:val="0"/>
          <w:i w:val="0"/>
          <w:sz w:val="24"/>
          <w:szCs w:val="24"/>
        </w:rPr>
      </w:pPr>
      <w:r w:rsidRPr="00736748">
        <w:rPr>
          <w:rStyle w:val="aff5"/>
          <w:rFonts w:ascii="Times New Roman" w:hAnsi="Times New Roman" w:cs="Times New Roman"/>
          <w:b w:val="0"/>
          <w:i w:val="0"/>
          <w:sz w:val="24"/>
          <w:szCs w:val="24"/>
        </w:rPr>
        <w:t>формирование на доступном уровне обобщенных представлений об изучаемых математических понятиях, способах представления информации, способах решения задач;</w:t>
      </w:r>
    </w:p>
    <w:p w:rsidR="00172DD1" w:rsidRPr="00736748" w:rsidRDefault="00172DD1" w:rsidP="00736748">
      <w:pPr>
        <w:pStyle w:val="3"/>
        <w:spacing w:before="0" w:after="0"/>
        <w:jc w:val="both"/>
        <w:rPr>
          <w:rStyle w:val="aff5"/>
          <w:rFonts w:ascii="Times New Roman" w:hAnsi="Times New Roman" w:cs="Times New Roman"/>
          <w:b w:val="0"/>
          <w:i w:val="0"/>
          <w:sz w:val="24"/>
          <w:szCs w:val="24"/>
        </w:rPr>
      </w:pPr>
      <w:r w:rsidRPr="00736748">
        <w:rPr>
          <w:rStyle w:val="aff5"/>
          <w:rFonts w:ascii="Times New Roman" w:hAnsi="Times New Roman" w:cs="Times New Roman"/>
          <w:b w:val="0"/>
          <w:i w:val="0"/>
          <w:sz w:val="24"/>
          <w:szCs w:val="24"/>
        </w:rPr>
        <w:t>знакомство с методами изучения окружающего мира (наблюдение, сравнение, измерение, моделирование) и способами представления информации;</w:t>
      </w:r>
    </w:p>
    <w:p w:rsidR="00172DD1" w:rsidRPr="00736748" w:rsidRDefault="00172DD1" w:rsidP="00736748">
      <w:pPr>
        <w:pStyle w:val="3"/>
        <w:spacing w:before="0" w:after="0"/>
        <w:jc w:val="both"/>
        <w:rPr>
          <w:rStyle w:val="aff5"/>
          <w:rFonts w:ascii="Times New Roman" w:hAnsi="Times New Roman" w:cs="Times New Roman"/>
          <w:b w:val="0"/>
          <w:i w:val="0"/>
          <w:sz w:val="24"/>
          <w:szCs w:val="24"/>
        </w:rPr>
      </w:pPr>
      <w:r w:rsidRPr="00736748">
        <w:rPr>
          <w:rStyle w:val="aff5"/>
          <w:rFonts w:ascii="Times New Roman" w:hAnsi="Times New Roman" w:cs="Times New Roman"/>
          <w:b w:val="0"/>
          <w:i w:val="0"/>
          <w:sz w:val="24"/>
          <w:szCs w:val="24"/>
        </w:rPr>
        <w:t>формирование на доступном уровне умений работы с информацией, представленной в разных видах (текст, рисунок, схема, символическая запись, модель, таблица, диаграмма);</w:t>
      </w:r>
    </w:p>
    <w:p w:rsidR="00172DD1" w:rsidRPr="00736748" w:rsidRDefault="00172DD1" w:rsidP="00736748">
      <w:pPr>
        <w:pStyle w:val="3"/>
        <w:spacing w:before="0" w:after="0"/>
        <w:jc w:val="both"/>
        <w:rPr>
          <w:rStyle w:val="aff5"/>
          <w:rFonts w:ascii="Times New Roman" w:hAnsi="Times New Roman" w:cs="Times New Roman"/>
          <w:b w:val="0"/>
          <w:i w:val="0"/>
          <w:sz w:val="24"/>
          <w:szCs w:val="24"/>
        </w:rPr>
      </w:pPr>
      <w:r w:rsidRPr="00736748">
        <w:rPr>
          <w:rStyle w:val="aff5"/>
          <w:rFonts w:ascii="Times New Roman" w:hAnsi="Times New Roman" w:cs="Times New Roman"/>
          <w:b w:val="0"/>
          <w:i w:val="0"/>
          <w:sz w:val="24"/>
          <w:szCs w:val="24"/>
        </w:rPr>
        <w:t>формирование на доступном уровне навыков самостоятельной познавательной деятельности;</w:t>
      </w:r>
    </w:p>
    <w:p w:rsidR="00172DD1" w:rsidRPr="00736748" w:rsidRDefault="00172DD1" w:rsidP="00736748">
      <w:pPr>
        <w:pStyle w:val="3"/>
        <w:spacing w:before="0" w:after="0"/>
        <w:jc w:val="both"/>
        <w:rPr>
          <w:rStyle w:val="aff5"/>
          <w:rFonts w:ascii="Times New Roman" w:hAnsi="Times New Roman" w:cs="Times New Roman"/>
          <w:b w:val="0"/>
          <w:i w:val="0"/>
          <w:sz w:val="24"/>
          <w:szCs w:val="24"/>
        </w:rPr>
      </w:pPr>
      <w:r w:rsidRPr="00736748">
        <w:rPr>
          <w:rStyle w:val="aff5"/>
          <w:rFonts w:ascii="Times New Roman" w:hAnsi="Times New Roman" w:cs="Times New Roman"/>
          <w:b w:val="0"/>
          <w:i w:val="0"/>
          <w:sz w:val="24"/>
          <w:szCs w:val="24"/>
        </w:rPr>
        <w:t>формирование навыков самостоятельной индивидуальной и коллективной работы: взаимоконтроля и самопроверки, обсуждения информации, планирования познавательной деятельности и самооценки.</w:t>
      </w:r>
    </w:p>
    <w:p w:rsidR="00172DD1" w:rsidRPr="00736748" w:rsidRDefault="00172DD1" w:rsidP="00736748">
      <w:pPr>
        <w:shd w:val="clear" w:color="auto" w:fill="FFFFFF"/>
        <w:spacing w:after="0" w:line="240" w:lineRule="auto"/>
        <w:ind w:right="58"/>
        <w:jc w:val="both"/>
        <w:rPr>
          <w:rFonts w:ascii="Times New Roman" w:eastAsia="Times New Roman" w:hAnsi="Times New Roman" w:cs="Times New Roman"/>
          <w:color w:val="000000"/>
          <w:sz w:val="24"/>
          <w:szCs w:val="24"/>
          <w:lang w:val="ru-RU" w:eastAsia="ru-RU"/>
        </w:rPr>
      </w:pPr>
      <w:r w:rsidRPr="00736748">
        <w:rPr>
          <w:rFonts w:ascii="Times New Roman" w:eastAsia="Times New Roman" w:hAnsi="Times New Roman" w:cs="Times New Roman"/>
          <w:color w:val="000000"/>
          <w:sz w:val="24"/>
          <w:szCs w:val="24"/>
          <w:lang w:val="ru-RU" w:eastAsia="ru-RU"/>
        </w:rPr>
        <w:t xml:space="preserve">Задания, составляющие основу программы, имеют индивидуальный, подгрупповой и групповой характер занятий. </w:t>
      </w:r>
      <w:r w:rsidRPr="00736748">
        <w:rPr>
          <w:rFonts w:ascii="Times New Roman" w:eastAsia="Times New Roman" w:hAnsi="Times New Roman" w:cs="Times New Roman"/>
          <w:color w:val="000000"/>
          <w:sz w:val="24"/>
          <w:szCs w:val="24"/>
          <w:lang w:eastAsia="ru-RU"/>
        </w:rPr>
        <w:t> </w:t>
      </w:r>
    </w:p>
    <w:p w:rsidR="00172DD1" w:rsidRPr="00736748" w:rsidRDefault="00172DD1" w:rsidP="00151FDC">
      <w:pPr>
        <w:spacing w:after="0" w:line="240" w:lineRule="auto"/>
        <w:jc w:val="both"/>
        <w:rPr>
          <w:rFonts w:ascii="Times New Roman" w:hAnsi="Times New Roman" w:cs="Times New Roman"/>
          <w:sz w:val="24"/>
          <w:szCs w:val="24"/>
          <w:lang w:val="ru-RU"/>
        </w:rPr>
      </w:pPr>
      <w:r w:rsidRPr="00736748">
        <w:rPr>
          <w:rFonts w:ascii="Times New Roman" w:eastAsia="Times New Roman" w:hAnsi="Times New Roman" w:cs="Times New Roman"/>
          <w:color w:val="000000"/>
          <w:sz w:val="24"/>
          <w:szCs w:val="24"/>
          <w:lang w:val="ru-RU" w:eastAsia="ru-RU"/>
        </w:rPr>
        <w:t>В начале каждого занятия в организационный момент включаются специальные корригирующие упражнения, предполагающие развитие высших психических функций ребенка</w:t>
      </w:r>
      <w:r w:rsidRPr="00736748">
        <w:rPr>
          <w:rFonts w:ascii="Times New Roman" w:eastAsia="Times New Roman" w:hAnsi="Times New Roman" w:cs="Times New Roman"/>
          <w:i/>
          <w:iCs/>
          <w:color w:val="000000"/>
          <w:sz w:val="24"/>
          <w:szCs w:val="24"/>
          <w:lang w:val="ru-RU" w:eastAsia="ru-RU"/>
        </w:rPr>
        <w:t>:</w:t>
      </w:r>
      <w:r w:rsidRPr="00736748">
        <w:rPr>
          <w:rFonts w:ascii="Times New Roman" w:eastAsia="Times New Roman" w:hAnsi="Times New Roman" w:cs="Times New Roman"/>
          <w:i/>
          <w:iCs/>
          <w:color w:val="000000"/>
          <w:sz w:val="24"/>
          <w:szCs w:val="24"/>
          <w:lang w:eastAsia="ru-RU"/>
        </w:rPr>
        <w:t> </w:t>
      </w:r>
      <w:r w:rsidRPr="00736748">
        <w:rPr>
          <w:rFonts w:ascii="Times New Roman" w:eastAsia="Times New Roman" w:hAnsi="Times New Roman" w:cs="Times New Roman"/>
          <w:color w:val="000000"/>
          <w:sz w:val="24"/>
          <w:szCs w:val="24"/>
          <w:lang w:val="ru-RU" w:eastAsia="ru-RU"/>
        </w:rPr>
        <w:t>восприятие; различных видов памяти и ее процессов (запоминания, узнавания, воспроизведения); внимания; мышления</w:t>
      </w:r>
      <w:r w:rsidRPr="00736748">
        <w:rPr>
          <w:rFonts w:ascii="Times New Roman" w:eastAsia="Times New Roman" w:hAnsi="Times New Roman" w:cs="Times New Roman"/>
          <w:i/>
          <w:iCs/>
          <w:color w:val="000000"/>
          <w:sz w:val="24"/>
          <w:szCs w:val="24"/>
          <w:lang w:val="ru-RU" w:eastAsia="ru-RU"/>
        </w:rPr>
        <w:t>.</w:t>
      </w:r>
      <w:r w:rsidRPr="00736748">
        <w:rPr>
          <w:rFonts w:ascii="Times New Roman" w:eastAsia="Times New Roman" w:hAnsi="Times New Roman" w:cs="Times New Roman"/>
          <w:i/>
          <w:iCs/>
          <w:color w:val="000000"/>
          <w:sz w:val="24"/>
          <w:szCs w:val="24"/>
          <w:lang w:eastAsia="ru-RU"/>
        </w:rPr>
        <w:t> </w:t>
      </w:r>
      <w:r w:rsidRPr="00736748">
        <w:rPr>
          <w:rFonts w:ascii="Times New Roman" w:eastAsia="Times New Roman" w:hAnsi="Times New Roman" w:cs="Times New Roman"/>
          <w:color w:val="000000"/>
          <w:sz w:val="24"/>
          <w:szCs w:val="24"/>
          <w:lang w:val="ru-RU" w:eastAsia="ru-RU"/>
        </w:rPr>
        <w:t xml:space="preserve">Эти упражнения помогают детям сразу включиться в активную познавательную деятельность и создают положительную мотивационную установку. Это могут быть «пальчиковые» упражнения, артикуляционная гимнастика. Перед выполнением каждого задания дается подробная инструкция (повторяется один или несколько раз). Ученик должен сам оценивать качество выполнения задания и уметь контролировать свои действия. </w:t>
      </w:r>
      <w:r w:rsidRPr="00736748">
        <w:rPr>
          <w:rFonts w:ascii="Times New Roman" w:eastAsia="Times New Roman" w:hAnsi="Times New Roman" w:cs="Times New Roman"/>
          <w:color w:val="000000"/>
          <w:sz w:val="24"/>
          <w:szCs w:val="24"/>
          <w:lang w:eastAsia="ru-RU"/>
        </w:rPr>
        <w:t> </w:t>
      </w:r>
      <w:r w:rsidRPr="00736748">
        <w:rPr>
          <w:rFonts w:ascii="Times New Roman" w:eastAsia="Times New Roman" w:hAnsi="Times New Roman" w:cs="Times New Roman"/>
          <w:color w:val="000000"/>
          <w:sz w:val="24"/>
          <w:szCs w:val="24"/>
          <w:lang w:val="ru-RU" w:eastAsia="ru-RU"/>
        </w:rPr>
        <w:t xml:space="preserve">Выбирается оптимальный темп деятельности, установка делается не на скорость, а на качество. Оценивая работу, </w:t>
      </w:r>
      <w:r w:rsidRPr="00736748">
        <w:rPr>
          <w:rFonts w:ascii="Times New Roman" w:eastAsia="Times New Roman" w:hAnsi="Times New Roman" w:cs="Times New Roman"/>
          <w:color w:val="000000"/>
          <w:sz w:val="24"/>
          <w:szCs w:val="24"/>
          <w:lang w:val="ru-RU" w:eastAsia="ru-RU"/>
        </w:rPr>
        <w:lastRenderedPageBreak/>
        <w:t>внимание акцентируется на положительном моменте и не заостряется на неудаче. Ученик должен быть уверен, что все трудности и проблемы преодолимы и успех</w:t>
      </w:r>
      <w:r w:rsidR="00DF5170">
        <w:rPr>
          <w:rFonts w:ascii="Times New Roman" w:eastAsia="Times New Roman" w:hAnsi="Times New Roman" w:cs="Times New Roman"/>
          <w:color w:val="000000"/>
          <w:sz w:val="24"/>
          <w:szCs w:val="24"/>
          <w:lang w:val="ru-RU" w:eastAsia="ru-RU"/>
        </w:rPr>
        <w:t xml:space="preserve"> </w:t>
      </w:r>
      <w:r w:rsidR="00312CEC" w:rsidRPr="00736748">
        <w:rPr>
          <w:rFonts w:ascii="Times New Roman" w:eastAsia="Times New Roman" w:hAnsi="Times New Roman" w:cs="Times New Roman"/>
          <w:color w:val="000000"/>
          <w:sz w:val="24"/>
          <w:szCs w:val="24"/>
          <w:lang w:val="ru-RU" w:eastAsia="ru-RU"/>
        </w:rPr>
        <w:t>возможен</w:t>
      </w:r>
      <w:r w:rsidR="00DF5170">
        <w:rPr>
          <w:rFonts w:ascii="Times New Roman" w:eastAsia="Times New Roman" w:hAnsi="Times New Roman" w:cs="Times New Roman"/>
          <w:color w:val="000000"/>
          <w:sz w:val="24"/>
          <w:szCs w:val="24"/>
          <w:lang w:val="ru-RU" w:eastAsia="ru-RU"/>
        </w:rPr>
        <w:t>.</w:t>
      </w:r>
    </w:p>
    <w:p w:rsidR="00542BDE" w:rsidRDefault="00542BDE" w:rsidP="00736748">
      <w:pPr>
        <w:spacing w:after="0" w:line="240" w:lineRule="auto"/>
        <w:jc w:val="center"/>
        <w:rPr>
          <w:rFonts w:ascii="Times New Roman" w:eastAsia="Times New Roman" w:hAnsi="Times New Roman" w:cs="Times New Roman"/>
          <w:b/>
          <w:sz w:val="24"/>
          <w:szCs w:val="24"/>
          <w:lang w:val="ru-RU" w:eastAsia="ru-RU"/>
        </w:rPr>
      </w:pPr>
    </w:p>
    <w:p w:rsidR="00172DD1" w:rsidRDefault="00172DD1" w:rsidP="00736748">
      <w:pPr>
        <w:spacing w:after="0" w:line="240" w:lineRule="auto"/>
        <w:jc w:val="center"/>
        <w:rPr>
          <w:rFonts w:ascii="Times New Roman" w:eastAsia="Times New Roman" w:hAnsi="Times New Roman" w:cs="Times New Roman"/>
          <w:b/>
          <w:sz w:val="24"/>
          <w:szCs w:val="24"/>
          <w:lang w:val="ru-RU" w:eastAsia="ru-RU"/>
        </w:rPr>
      </w:pPr>
      <w:r w:rsidRPr="00736748">
        <w:rPr>
          <w:rFonts w:ascii="Times New Roman" w:eastAsia="Times New Roman" w:hAnsi="Times New Roman" w:cs="Times New Roman"/>
          <w:b/>
          <w:sz w:val="24"/>
          <w:szCs w:val="24"/>
          <w:lang w:val="ru-RU" w:eastAsia="ru-RU"/>
        </w:rPr>
        <w:t>Общие закономерности психического развития лиц с ОВЗ</w:t>
      </w:r>
    </w:p>
    <w:p w:rsidR="00542BDE" w:rsidRPr="00736748" w:rsidRDefault="00542BDE" w:rsidP="00736748">
      <w:pPr>
        <w:spacing w:after="0" w:line="240" w:lineRule="auto"/>
        <w:jc w:val="center"/>
        <w:rPr>
          <w:rFonts w:ascii="Times New Roman" w:eastAsia="Times New Roman" w:hAnsi="Times New Roman" w:cs="Times New Roman"/>
          <w:b/>
          <w:sz w:val="24"/>
          <w:szCs w:val="24"/>
          <w:lang w:val="ru-RU" w:eastAsia="ru-RU"/>
        </w:rPr>
      </w:pPr>
    </w:p>
    <w:p w:rsidR="00542BDE" w:rsidRDefault="00172DD1" w:rsidP="00542BDE">
      <w:pPr>
        <w:pStyle w:val="3"/>
        <w:spacing w:before="0" w:after="0"/>
        <w:ind w:firstLine="708"/>
        <w:jc w:val="both"/>
        <w:rPr>
          <w:rFonts w:ascii="Times New Roman" w:hAnsi="Times New Roman" w:cs="Times New Roman"/>
          <w:b w:val="0"/>
          <w:sz w:val="24"/>
          <w:szCs w:val="24"/>
        </w:rPr>
      </w:pPr>
      <w:r w:rsidRPr="00542BDE">
        <w:rPr>
          <w:rFonts w:ascii="Times New Roman" w:hAnsi="Times New Roman" w:cs="Times New Roman"/>
          <w:b w:val="0"/>
          <w:sz w:val="24"/>
          <w:szCs w:val="24"/>
        </w:rPr>
        <w:t>Особые образовательные потребности у детей с ограниченными возможностями здоровья обусловлены закономерностями нарушенного развития:</w:t>
      </w:r>
    </w:p>
    <w:p w:rsidR="00542BDE" w:rsidRDefault="00542BDE" w:rsidP="00542BDE">
      <w:pPr>
        <w:pStyle w:val="3"/>
        <w:spacing w:before="0" w:after="0"/>
        <w:jc w:val="both"/>
        <w:rPr>
          <w:rFonts w:ascii="Times New Roman" w:hAnsi="Times New Roman" w:cs="Times New Roman"/>
          <w:b w:val="0"/>
          <w:sz w:val="24"/>
          <w:szCs w:val="24"/>
        </w:rPr>
      </w:pPr>
      <w:r>
        <w:rPr>
          <w:rFonts w:ascii="Times New Roman" w:hAnsi="Times New Roman" w:cs="Times New Roman"/>
          <w:b w:val="0"/>
          <w:sz w:val="24"/>
          <w:szCs w:val="24"/>
        </w:rPr>
        <w:t xml:space="preserve">- </w:t>
      </w:r>
      <w:r w:rsidR="00172DD1" w:rsidRPr="00542BDE">
        <w:rPr>
          <w:rFonts w:ascii="Times New Roman" w:hAnsi="Times New Roman" w:cs="Times New Roman"/>
          <w:b w:val="0"/>
          <w:sz w:val="24"/>
          <w:szCs w:val="24"/>
        </w:rPr>
        <w:t xml:space="preserve">трудностями взаимодействия с окружающей средой, прежде всего, с окружающими людьми, нарушениями развития личности; </w:t>
      </w:r>
    </w:p>
    <w:p w:rsidR="00542BDE" w:rsidRDefault="00542BDE" w:rsidP="00542BDE">
      <w:pPr>
        <w:pStyle w:val="3"/>
        <w:spacing w:before="0" w:after="0"/>
        <w:jc w:val="both"/>
        <w:rPr>
          <w:rFonts w:ascii="Times New Roman" w:hAnsi="Times New Roman" w:cs="Times New Roman"/>
          <w:b w:val="0"/>
          <w:sz w:val="24"/>
          <w:szCs w:val="24"/>
        </w:rPr>
      </w:pPr>
      <w:r>
        <w:rPr>
          <w:rFonts w:ascii="Times New Roman" w:hAnsi="Times New Roman" w:cs="Times New Roman"/>
          <w:b w:val="0"/>
          <w:sz w:val="24"/>
          <w:szCs w:val="24"/>
        </w:rPr>
        <w:t xml:space="preserve">- </w:t>
      </w:r>
      <w:r w:rsidR="00172DD1" w:rsidRPr="00542BDE">
        <w:rPr>
          <w:rFonts w:ascii="Times New Roman" w:hAnsi="Times New Roman" w:cs="Times New Roman"/>
          <w:b w:val="0"/>
          <w:sz w:val="24"/>
          <w:szCs w:val="24"/>
        </w:rPr>
        <w:t xml:space="preserve">меньшей скоростью приёма и переработки сенсорной информации; </w:t>
      </w:r>
    </w:p>
    <w:p w:rsidR="00542BDE" w:rsidRDefault="00542BDE" w:rsidP="00542BDE">
      <w:pPr>
        <w:pStyle w:val="3"/>
        <w:spacing w:before="0" w:after="0"/>
        <w:jc w:val="both"/>
        <w:rPr>
          <w:rFonts w:ascii="Times New Roman" w:hAnsi="Times New Roman" w:cs="Times New Roman"/>
          <w:b w:val="0"/>
          <w:sz w:val="24"/>
          <w:szCs w:val="24"/>
        </w:rPr>
      </w:pPr>
      <w:r>
        <w:rPr>
          <w:rFonts w:ascii="Times New Roman" w:hAnsi="Times New Roman" w:cs="Times New Roman"/>
          <w:b w:val="0"/>
          <w:sz w:val="24"/>
          <w:szCs w:val="24"/>
        </w:rPr>
        <w:t xml:space="preserve">- </w:t>
      </w:r>
      <w:r w:rsidR="00172DD1" w:rsidRPr="00542BDE">
        <w:rPr>
          <w:rFonts w:ascii="Times New Roman" w:hAnsi="Times New Roman" w:cs="Times New Roman"/>
          <w:b w:val="0"/>
          <w:sz w:val="24"/>
          <w:szCs w:val="24"/>
        </w:rPr>
        <w:t>меньшим объемом информации, запечатляемым</w:t>
      </w:r>
      <w:r w:rsidR="00DF5170">
        <w:rPr>
          <w:rFonts w:ascii="Times New Roman" w:hAnsi="Times New Roman" w:cs="Times New Roman"/>
          <w:b w:val="0"/>
          <w:sz w:val="24"/>
          <w:szCs w:val="24"/>
        </w:rPr>
        <w:t xml:space="preserve"> </w:t>
      </w:r>
      <w:r w:rsidR="00172DD1" w:rsidRPr="00542BDE">
        <w:rPr>
          <w:rFonts w:ascii="Times New Roman" w:hAnsi="Times New Roman" w:cs="Times New Roman"/>
          <w:b w:val="0"/>
          <w:sz w:val="24"/>
          <w:szCs w:val="24"/>
        </w:rPr>
        <w:t xml:space="preserve"> и сохраняющимися в памяти; </w:t>
      </w:r>
    </w:p>
    <w:p w:rsidR="00542BDE" w:rsidRDefault="00542BDE" w:rsidP="00542BDE">
      <w:pPr>
        <w:pStyle w:val="3"/>
        <w:spacing w:before="0" w:after="0"/>
        <w:jc w:val="both"/>
        <w:rPr>
          <w:rFonts w:ascii="Times New Roman" w:hAnsi="Times New Roman" w:cs="Times New Roman"/>
          <w:b w:val="0"/>
          <w:sz w:val="24"/>
          <w:szCs w:val="24"/>
        </w:rPr>
      </w:pPr>
      <w:r>
        <w:rPr>
          <w:rFonts w:ascii="Times New Roman" w:hAnsi="Times New Roman" w:cs="Times New Roman"/>
          <w:b w:val="0"/>
          <w:sz w:val="24"/>
          <w:szCs w:val="24"/>
        </w:rPr>
        <w:t xml:space="preserve">- </w:t>
      </w:r>
      <w:r w:rsidR="00172DD1" w:rsidRPr="00542BDE">
        <w:rPr>
          <w:rFonts w:ascii="Times New Roman" w:hAnsi="Times New Roman" w:cs="Times New Roman"/>
          <w:b w:val="0"/>
          <w:sz w:val="24"/>
          <w:szCs w:val="24"/>
        </w:rPr>
        <w:t>недостатками словесного опосредствования (например, затруднениями в формировании словесных обобщений и в номинации объектов);</w:t>
      </w:r>
    </w:p>
    <w:p w:rsidR="00542BDE" w:rsidRDefault="00542BDE" w:rsidP="00542BDE">
      <w:pPr>
        <w:pStyle w:val="3"/>
        <w:spacing w:before="0" w:after="0"/>
        <w:jc w:val="both"/>
        <w:rPr>
          <w:rFonts w:ascii="Times New Roman" w:hAnsi="Times New Roman" w:cs="Times New Roman"/>
          <w:b w:val="0"/>
          <w:sz w:val="24"/>
          <w:szCs w:val="24"/>
        </w:rPr>
      </w:pPr>
      <w:r>
        <w:rPr>
          <w:rFonts w:ascii="Times New Roman" w:hAnsi="Times New Roman" w:cs="Times New Roman"/>
          <w:b w:val="0"/>
          <w:sz w:val="24"/>
          <w:szCs w:val="24"/>
        </w:rPr>
        <w:t>-</w:t>
      </w:r>
      <w:r w:rsidR="00172DD1" w:rsidRPr="00542BDE">
        <w:rPr>
          <w:rFonts w:ascii="Times New Roman" w:hAnsi="Times New Roman" w:cs="Times New Roman"/>
          <w:b w:val="0"/>
          <w:sz w:val="24"/>
          <w:szCs w:val="24"/>
        </w:rPr>
        <w:t xml:space="preserve"> недостатками развития произвольных движений (отставание, замедленность, трудности координации); </w:t>
      </w:r>
    </w:p>
    <w:p w:rsidR="00542BDE" w:rsidRDefault="00542BDE" w:rsidP="00542BDE">
      <w:pPr>
        <w:pStyle w:val="3"/>
        <w:spacing w:before="0" w:after="0"/>
        <w:jc w:val="both"/>
        <w:rPr>
          <w:rFonts w:ascii="Times New Roman" w:hAnsi="Times New Roman" w:cs="Times New Roman"/>
          <w:b w:val="0"/>
          <w:sz w:val="24"/>
          <w:szCs w:val="24"/>
        </w:rPr>
      </w:pPr>
      <w:r>
        <w:rPr>
          <w:rFonts w:ascii="Times New Roman" w:hAnsi="Times New Roman" w:cs="Times New Roman"/>
          <w:b w:val="0"/>
          <w:sz w:val="24"/>
          <w:szCs w:val="24"/>
        </w:rPr>
        <w:t xml:space="preserve">- </w:t>
      </w:r>
      <w:r w:rsidR="00172DD1" w:rsidRPr="00542BDE">
        <w:rPr>
          <w:rFonts w:ascii="Times New Roman" w:hAnsi="Times New Roman" w:cs="Times New Roman"/>
          <w:b w:val="0"/>
          <w:sz w:val="24"/>
          <w:szCs w:val="24"/>
        </w:rPr>
        <w:t xml:space="preserve">замедленным темпом психического развития в целом; повышенной утомляемостью, высокой истощаемостью. </w:t>
      </w:r>
    </w:p>
    <w:p w:rsidR="000A393F" w:rsidRDefault="00172DD1" w:rsidP="00542BDE">
      <w:pPr>
        <w:pStyle w:val="3"/>
        <w:spacing w:before="0" w:after="0"/>
        <w:jc w:val="both"/>
        <w:rPr>
          <w:rFonts w:ascii="Times New Roman" w:hAnsi="Times New Roman" w:cs="Times New Roman"/>
          <w:b w:val="0"/>
          <w:sz w:val="24"/>
          <w:szCs w:val="24"/>
        </w:rPr>
      </w:pPr>
      <w:r w:rsidRPr="00542BDE">
        <w:rPr>
          <w:rFonts w:ascii="Times New Roman" w:hAnsi="Times New Roman" w:cs="Times New Roman"/>
          <w:b w:val="0"/>
          <w:sz w:val="24"/>
          <w:szCs w:val="24"/>
        </w:rPr>
        <w:t>С учётом особых образовательных потребностей для детей с ОВЗ создаются специальные образовательные условия.</w:t>
      </w:r>
    </w:p>
    <w:p w:rsidR="000A393F" w:rsidRPr="000A393F" w:rsidRDefault="00172DD1" w:rsidP="00542BDE">
      <w:pPr>
        <w:pStyle w:val="3"/>
        <w:spacing w:before="0" w:after="0"/>
        <w:jc w:val="both"/>
        <w:rPr>
          <w:rFonts w:ascii="Times New Roman" w:hAnsi="Times New Roman" w:cs="Times New Roman"/>
          <w:sz w:val="24"/>
          <w:szCs w:val="24"/>
        </w:rPr>
      </w:pPr>
      <w:r w:rsidRPr="000A393F">
        <w:rPr>
          <w:rFonts w:ascii="Times New Roman" w:hAnsi="Times New Roman" w:cs="Times New Roman"/>
          <w:sz w:val="24"/>
          <w:szCs w:val="24"/>
        </w:rPr>
        <w:t xml:space="preserve">Специфические особенности развития ребёнка </w:t>
      </w:r>
    </w:p>
    <w:p w:rsidR="00151FDC" w:rsidRPr="00542BDE" w:rsidRDefault="000A393F" w:rsidP="00542BDE">
      <w:pPr>
        <w:pStyle w:val="3"/>
        <w:spacing w:before="0" w:after="0"/>
        <w:jc w:val="both"/>
        <w:rPr>
          <w:rFonts w:ascii="Times New Roman" w:eastAsia="Symbol" w:hAnsi="Times New Roman" w:cs="Times New Roman"/>
          <w:b w:val="0"/>
          <w:sz w:val="24"/>
          <w:szCs w:val="24"/>
        </w:rPr>
      </w:pPr>
      <w:r>
        <w:rPr>
          <w:rFonts w:ascii="Times New Roman" w:hAnsi="Times New Roman" w:cs="Times New Roman"/>
          <w:b w:val="0"/>
          <w:sz w:val="24"/>
          <w:szCs w:val="24"/>
        </w:rPr>
        <w:t>Н</w:t>
      </w:r>
      <w:r w:rsidR="00151FDC" w:rsidRPr="00542BDE">
        <w:rPr>
          <w:rFonts w:ascii="Times New Roman" w:hAnsi="Times New Roman" w:cs="Times New Roman"/>
          <w:b w:val="0"/>
          <w:sz w:val="24"/>
          <w:szCs w:val="24"/>
        </w:rPr>
        <w:t>едостаточное развитие моторики.</w:t>
      </w:r>
    </w:p>
    <w:p w:rsidR="00151FDC" w:rsidRPr="00736748" w:rsidRDefault="00151FDC" w:rsidP="00151FDC">
      <w:pPr>
        <w:pStyle w:val="3"/>
        <w:spacing w:before="0" w:after="0"/>
        <w:jc w:val="both"/>
        <w:rPr>
          <w:rFonts w:ascii="Times New Roman" w:eastAsia="Symbol" w:hAnsi="Times New Roman" w:cs="Times New Roman"/>
          <w:b w:val="0"/>
          <w:sz w:val="24"/>
          <w:szCs w:val="24"/>
        </w:rPr>
      </w:pPr>
      <w:r w:rsidRPr="00736748">
        <w:rPr>
          <w:rFonts w:ascii="Times New Roman" w:hAnsi="Times New Roman" w:cs="Times New Roman"/>
          <w:b w:val="0"/>
          <w:sz w:val="24"/>
          <w:szCs w:val="24"/>
        </w:rPr>
        <w:t>Недостатки речевого развития.</w:t>
      </w:r>
    </w:p>
    <w:p w:rsidR="00151FDC" w:rsidRPr="00736748" w:rsidRDefault="00151FDC" w:rsidP="00151FDC">
      <w:pPr>
        <w:pStyle w:val="3"/>
        <w:spacing w:before="0" w:after="0"/>
        <w:jc w:val="both"/>
        <w:rPr>
          <w:rFonts w:ascii="Times New Roman" w:eastAsia="Symbol" w:hAnsi="Times New Roman" w:cs="Times New Roman"/>
          <w:b w:val="0"/>
          <w:sz w:val="24"/>
          <w:szCs w:val="24"/>
        </w:rPr>
      </w:pPr>
      <w:r w:rsidRPr="00736748">
        <w:rPr>
          <w:rFonts w:ascii="Times New Roman" w:hAnsi="Times New Roman" w:cs="Times New Roman"/>
          <w:b w:val="0"/>
          <w:sz w:val="24"/>
          <w:szCs w:val="24"/>
        </w:rPr>
        <w:t>Недостатки развития мыслительной деятельности.</w:t>
      </w:r>
    </w:p>
    <w:p w:rsidR="00151FDC" w:rsidRPr="00736748" w:rsidRDefault="00151FDC" w:rsidP="00151FDC">
      <w:pPr>
        <w:pStyle w:val="3"/>
        <w:spacing w:before="0" w:after="0"/>
        <w:jc w:val="both"/>
        <w:rPr>
          <w:rFonts w:ascii="Times New Roman" w:eastAsia="Symbol" w:hAnsi="Times New Roman" w:cs="Times New Roman"/>
          <w:b w:val="0"/>
          <w:sz w:val="24"/>
          <w:szCs w:val="24"/>
        </w:rPr>
      </w:pPr>
      <w:r w:rsidRPr="00736748">
        <w:rPr>
          <w:rFonts w:ascii="Times New Roman" w:hAnsi="Times New Roman" w:cs="Times New Roman"/>
          <w:b w:val="0"/>
          <w:sz w:val="24"/>
          <w:szCs w:val="24"/>
        </w:rPr>
        <w:t>Недостаточность познавательной активности (с позиции добывания знаний).</w:t>
      </w:r>
    </w:p>
    <w:p w:rsidR="00151FDC" w:rsidRPr="00736748" w:rsidRDefault="00151FDC" w:rsidP="00151FDC">
      <w:pPr>
        <w:pStyle w:val="3"/>
        <w:spacing w:before="0" w:after="0"/>
        <w:jc w:val="both"/>
        <w:rPr>
          <w:rFonts w:ascii="Times New Roman" w:eastAsia="Symbol" w:hAnsi="Times New Roman" w:cs="Times New Roman"/>
          <w:b w:val="0"/>
          <w:sz w:val="24"/>
          <w:szCs w:val="24"/>
        </w:rPr>
      </w:pPr>
      <w:r w:rsidRPr="00736748">
        <w:rPr>
          <w:rFonts w:ascii="Times New Roman" w:hAnsi="Times New Roman" w:cs="Times New Roman"/>
          <w:b w:val="0"/>
          <w:sz w:val="24"/>
          <w:szCs w:val="24"/>
        </w:rPr>
        <w:t>Пробелы в знаниях и представлениях об окружающем мире.</w:t>
      </w:r>
    </w:p>
    <w:p w:rsidR="00151FDC" w:rsidRPr="00736748" w:rsidRDefault="00151FDC" w:rsidP="00151FDC">
      <w:pPr>
        <w:pStyle w:val="3"/>
        <w:spacing w:before="0" w:after="0"/>
        <w:jc w:val="both"/>
        <w:rPr>
          <w:rFonts w:ascii="Times New Roman" w:eastAsia="Symbol" w:hAnsi="Times New Roman" w:cs="Times New Roman"/>
          <w:b w:val="0"/>
          <w:sz w:val="24"/>
          <w:szCs w:val="24"/>
        </w:rPr>
      </w:pPr>
      <w:r w:rsidRPr="00736748">
        <w:rPr>
          <w:rFonts w:ascii="Times New Roman" w:hAnsi="Times New Roman" w:cs="Times New Roman"/>
          <w:b w:val="0"/>
          <w:sz w:val="24"/>
          <w:szCs w:val="24"/>
        </w:rPr>
        <w:t>Недостатки в развитии свойств личности, состояниях.</w:t>
      </w:r>
    </w:p>
    <w:p w:rsidR="00151FDC" w:rsidRPr="00736748" w:rsidRDefault="00151FDC" w:rsidP="00151FDC">
      <w:pPr>
        <w:pStyle w:val="3"/>
        <w:spacing w:before="0" w:after="0"/>
        <w:jc w:val="both"/>
        <w:rPr>
          <w:rFonts w:ascii="Times New Roman" w:eastAsia="Symbol" w:hAnsi="Times New Roman" w:cs="Times New Roman"/>
          <w:b w:val="0"/>
          <w:sz w:val="24"/>
          <w:szCs w:val="24"/>
        </w:rPr>
      </w:pPr>
      <w:r w:rsidRPr="00736748">
        <w:rPr>
          <w:rFonts w:ascii="Times New Roman" w:hAnsi="Times New Roman" w:cs="Times New Roman"/>
          <w:b w:val="0"/>
          <w:sz w:val="24"/>
          <w:szCs w:val="24"/>
        </w:rPr>
        <w:t>Неумение регулировать собственную деятельность и поведение.</w:t>
      </w:r>
    </w:p>
    <w:p w:rsidR="00151FDC" w:rsidRPr="00736748" w:rsidRDefault="00151FDC" w:rsidP="00151FDC">
      <w:pPr>
        <w:pStyle w:val="3"/>
        <w:spacing w:before="0" w:after="0"/>
        <w:jc w:val="both"/>
        <w:rPr>
          <w:rFonts w:ascii="Times New Roman" w:eastAsia="Symbol" w:hAnsi="Times New Roman" w:cs="Times New Roman"/>
          <w:b w:val="0"/>
          <w:sz w:val="24"/>
          <w:szCs w:val="24"/>
        </w:rPr>
      </w:pPr>
      <w:r w:rsidRPr="00736748">
        <w:rPr>
          <w:rFonts w:ascii="Times New Roman" w:hAnsi="Times New Roman" w:cs="Times New Roman"/>
          <w:b w:val="0"/>
          <w:sz w:val="24"/>
          <w:szCs w:val="24"/>
        </w:rPr>
        <w:t>Социальная дезадаптация.</w:t>
      </w:r>
    </w:p>
    <w:p w:rsidR="00151FDC" w:rsidRPr="000A393F" w:rsidRDefault="00151FDC" w:rsidP="00151FDC">
      <w:pPr>
        <w:pStyle w:val="3"/>
        <w:spacing w:before="0" w:after="0"/>
        <w:jc w:val="both"/>
        <w:rPr>
          <w:rFonts w:ascii="Times New Roman" w:hAnsi="Times New Roman" w:cs="Times New Roman"/>
          <w:sz w:val="24"/>
          <w:szCs w:val="24"/>
        </w:rPr>
      </w:pPr>
      <w:r w:rsidRPr="000A393F">
        <w:rPr>
          <w:rFonts w:ascii="Times New Roman" w:hAnsi="Times New Roman" w:cs="Times New Roman"/>
          <w:sz w:val="24"/>
          <w:szCs w:val="24"/>
        </w:rPr>
        <w:t>Условия обучения детей с ОВЗ</w:t>
      </w:r>
    </w:p>
    <w:p w:rsidR="00151FDC" w:rsidRPr="00736748" w:rsidRDefault="00151FDC" w:rsidP="00151FDC">
      <w:pPr>
        <w:pStyle w:val="3"/>
        <w:spacing w:before="0" w:after="0"/>
        <w:jc w:val="both"/>
        <w:rPr>
          <w:rFonts w:ascii="Times New Roman" w:hAnsi="Times New Roman" w:cs="Times New Roman"/>
          <w:b w:val="0"/>
          <w:sz w:val="24"/>
          <w:szCs w:val="24"/>
        </w:rPr>
      </w:pPr>
      <w:r w:rsidRPr="00736748">
        <w:rPr>
          <w:rFonts w:ascii="Times New Roman" w:hAnsi="Times New Roman" w:cs="Times New Roman"/>
          <w:b w:val="0"/>
          <w:sz w:val="24"/>
          <w:szCs w:val="24"/>
        </w:rPr>
        <w:t>Они выражаются в конкретных требованиях к специальным образовательным условиям, содержанию и темпу педагогической работы, необходимых для всех детей с ОВЗ:</w:t>
      </w:r>
    </w:p>
    <w:p w:rsidR="00151FDC" w:rsidRPr="00736748" w:rsidRDefault="000A393F" w:rsidP="00151FDC">
      <w:pPr>
        <w:pStyle w:val="3"/>
        <w:spacing w:before="0" w:after="0"/>
        <w:jc w:val="both"/>
        <w:rPr>
          <w:rFonts w:ascii="Times New Roman" w:hAnsi="Times New Roman" w:cs="Times New Roman"/>
          <w:b w:val="0"/>
          <w:sz w:val="24"/>
          <w:szCs w:val="24"/>
        </w:rPr>
      </w:pPr>
      <w:r>
        <w:rPr>
          <w:rFonts w:ascii="Times New Roman" w:hAnsi="Times New Roman" w:cs="Times New Roman"/>
          <w:b w:val="0"/>
          <w:sz w:val="24"/>
          <w:szCs w:val="24"/>
        </w:rPr>
        <w:t>- п</w:t>
      </w:r>
      <w:r w:rsidR="00151FDC" w:rsidRPr="00736748">
        <w:rPr>
          <w:rFonts w:ascii="Times New Roman" w:hAnsi="Times New Roman" w:cs="Times New Roman"/>
          <w:b w:val="0"/>
          <w:sz w:val="24"/>
          <w:szCs w:val="24"/>
        </w:rPr>
        <w:t>одготовка детей к овладению школьной программой путем пропедевтических занятий (т. е. формирование у них необходимых знаний);</w:t>
      </w:r>
    </w:p>
    <w:p w:rsidR="00151FDC" w:rsidRPr="00736748" w:rsidRDefault="000A393F" w:rsidP="00151FDC">
      <w:pPr>
        <w:pStyle w:val="3"/>
        <w:spacing w:before="0" w:after="0"/>
        <w:jc w:val="both"/>
        <w:rPr>
          <w:rFonts w:ascii="Times New Roman" w:hAnsi="Times New Roman" w:cs="Times New Roman"/>
          <w:b w:val="0"/>
          <w:sz w:val="24"/>
          <w:szCs w:val="24"/>
        </w:rPr>
      </w:pPr>
      <w:r>
        <w:rPr>
          <w:rFonts w:ascii="Times New Roman" w:hAnsi="Times New Roman" w:cs="Times New Roman"/>
          <w:b w:val="0"/>
          <w:sz w:val="24"/>
          <w:szCs w:val="24"/>
        </w:rPr>
        <w:t>- ф</w:t>
      </w:r>
      <w:r w:rsidR="00151FDC" w:rsidRPr="00736748">
        <w:rPr>
          <w:rFonts w:ascii="Times New Roman" w:hAnsi="Times New Roman" w:cs="Times New Roman"/>
          <w:b w:val="0"/>
          <w:sz w:val="24"/>
          <w:szCs w:val="24"/>
        </w:rPr>
        <w:t>ормирование у них познавательной мотивации и положительного отношения к учению;</w:t>
      </w:r>
    </w:p>
    <w:p w:rsidR="00151FDC" w:rsidRPr="00736748" w:rsidRDefault="000A393F" w:rsidP="00151FDC">
      <w:pPr>
        <w:pStyle w:val="3"/>
        <w:spacing w:before="0" w:after="0"/>
        <w:jc w:val="both"/>
        <w:rPr>
          <w:rFonts w:ascii="Times New Roman" w:hAnsi="Times New Roman" w:cs="Times New Roman"/>
          <w:b w:val="0"/>
          <w:sz w:val="24"/>
          <w:szCs w:val="24"/>
        </w:rPr>
      </w:pPr>
      <w:r>
        <w:rPr>
          <w:rFonts w:ascii="Times New Roman" w:hAnsi="Times New Roman" w:cs="Times New Roman"/>
          <w:b w:val="0"/>
          <w:sz w:val="24"/>
          <w:szCs w:val="24"/>
        </w:rPr>
        <w:t>- з</w:t>
      </w:r>
      <w:r w:rsidR="00151FDC" w:rsidRPr="00736748">
        <w:rPr>
          <w:rFonts w:ascii="Times New Roman" w:hAnsi="Times New Roman" w:cs="Times New Roman"/>
          <w:b w:val="0"/>
          <w:sz w:val="24"/>
          <w:szCs w:val="24"/>
        </w:rPr>
        <w:t>амедленный темп преподнесения новых знаний;</w:t>
      </w:r>
    </w:p>
    <w:p w:rsidR="00151FDC" w:rsidRPr="00736748" w:rsidRDefault="000A393F" w:rsidP="00151FDC">
      <w:pPr>
        <w:pStyle w:val="3"/>
        <w:spacing w:before="0" w:after="0"/>
        <w:jc w:val="both"/>
        <w:rPr>
          <w:rFonts w:ascii="Times New Roman" w:hAnsi="Times New Roman" w:cs="Times New Roman"/>
          <w:b w:val="0"/>
          <w:sz w:val="24"/>
          <w:szCs w:val="24"/>
        </w:rPr>
      </w:pPr>
      <w:r>
        <w:rPr>
          <w:rFonts w:ascii="Times New Roman" w:hAnsi="Times New Roman" w:cs="Times New Roman"/>
          <w:b w:val="0"/>
          <w:sz w:val="24"/>
          <w:szCs w:val="24"/>
        </w:rPr>
        <w:t>- и</w:t>
      </w:r>
      <w:r w:rsidR="00151FDC" w:rsidRPr="00736748">
        <w:rPr>
          <w:rFonts w:ascii="Times New Roman" w:hAnsi="Times New Roman" w:cs="Times New Roman"/>
          <w:b w:val="0"/>
          <w:sz w:val="24"/>
          <w:szCs w:val="24"/>
        </w:rPr>
        <w:t>спользование наиболее эффективных методов обучения (в том числе усиление наглядности в разных её формах, включение практической деятельности, применение не доступном уровне проблемного подхода);</w:t>
      </w:r>
    </w:p>
    <w:p w:rsidR="00151FDC" w:rsidRPr="00736748" w:rsidRDefault="000A393F" w:rsidP="000A393F">
      <w:pPr>
        <w:pStyle w:val="3"/>
        <w:spacing w:before="0" w:after="0"/>
        <w:jc w:val="both"/>
        <w:rPr>
          <w:rFonts w:ascii="Times New Roman" w:hAnsi="Times New Roman" w:cs="Times New Roman"/>
          <w:b w:val="0"/>
          <w:sz w:val="24"/>
          <w:szCs w:val="24"/>
        </w:rPr>
      </w:pPr>
      <w:r>
        <w:rPr>
          <w:rFonts w:ascii="Times New Roman" w:hAnsi="Times New Roman" w:cs="Times New Roman"/>
          <w:b w:val="0"/>
          <w:sz w:val="24"/>
          <w:szCs w:val="24"/>
        </w:rPr>
        <w:t>- о</w:t>
      </w:r>
      <w:r w:rsidR="00151FDC" w:rsidRPr="00736748">
        <w:rPr>
          <w:rFonts w:ascii="Times New Roman" w:hAnsi="Times New Roman" w:cs="Times New Roman"/>
          <w:b w:val="0"/>
          <w:sz w:val="24"/>
          <w:szCs w:val="24"/>
        </w:rPr>
        <w:t>рганизация занятий таким образом, чтобы избегать утомления детей;</w:t>
      </w:r>
    </w:p>
    <w:p w:rsidR="00151FDC" w:rsidRPr="000A393F" w:rsidRDefault="000A393F" w:rsidP="000A393F">
      <w:pPr>
        <w:pStyle w:val="3"/>
        <w:spacing w:before="0" w:after="0"/>
        <w:jc w:val="both"/>
        <w:rPr>
          <w:rFonts w:ascii="Times New Roman" w:hAnsi="Times New Roman" w:cs="Times New Roman"/>
          <w:b w:val="0"/>
          <w:sz w:val="24"/>
          <w:szCs w:val="24"/>
        </w:rPr>
      </w:pPr>
      <w:r>
        <w:rPr>
          <w:rFonts w:ascii="Times New Roman" w:hAnsi="Times New Roman" w:cs="Times New Roman"/>
          <w:b w:val="0"/>
          <w:sz w:val="24"/>
          <w:szCs w:val="24"/>
        </w:rPr>
        <w:t>- м</w:t>
      </w:r>
      <w:r w:rsidR="00151FDC" w:rsidRPr="00736748">
        <w:rPr>
          <w:rFonts w:ascii="Times New Roman" w:hAnsi="Times New Roman" w:cs="Times New Roman"/>
          <w:b w:val="0"/>
          <w:sz w:val="24"/>
          <w:szCs w:val="24"/>
        </w:rPr>
        <w:t xml:space="preserve">аксимальное ограничение посторонней по отношению к учебному процессу </w:t>
      </w:r>
      <w:r w:rsidR="00151FDC" w:rsidRPr="000A393F">
        <w:rPr>
          <w:rFonts w:ascii="Times New Roman" w:hAnsi="Times New Roman" w:cs="Times New Roman"/>
          <w:b w:val="0"/>
          <w:sz w:val="24"/>
          <w:szCs w:val="24"/>
        </w:rPr>
        <w:t>стимуляции;</w:t>
      </w:r>
    </w:p>
    <w:p w:rsidR="000A393F" w:rsidRDefault="000A393F" w:rsidP="000A393F">
      <w:pPr>
        <w:spacing w:after="0"/>
        <w:jc w:val="both"/>
        <w:rPr>
          <w:rFonts w:ascii="Times New Roman" w:hAnsi="Times New Roman" w:cs="Times New Roman"/>
          <w:sz w:val="24"/>
          <w:szCs w:val="24"/>
          <w:lang w:val="ru-RU"/>
        </w:rPr>
      </w:pPr>
      <w:r>
        <w:rPr>
          <w:rFonts w:ascii="Times New Roman" w:hAnsi="Times New Roman" w:cs="Times New Roman"/>
          <w:lang w:val="ru-RU" w:eastAsia="ru-RU"/>
        </w:rPr>
        <w:t xml:space="preserve">-  </w:t>
      </w:r>
      <w:r w:rsidRPr="000A393F">
        <w:rPr>
          <w:rFonts w:ascii="Times New Roman" w:hAnsi="Times New Roman" w:cs="Times New Roman"/>
          <w:sz w:val="24"/>
          <w:szCs w:val="24"/>
          <w:lang w:val="ru-RU" w:eastAsia="ru-RU"/>
        </w:rPr>
        <w:t>к</w:t>
      </w:r>
      <w:r w:rsidR="00151FDC" w:rsidRPr="000A393F">
        <w:rPr>
          <w:rFonts w:ascii="Times New Roman" w:hAnsi="Times New Roman" w:cs="Times New Roman"/>
          <w:sz w:val="24"/>
          <w:szCs w:val="24"/>
          <w:lang w:val="ru-RU"/>
        </w:rPr>
        <w:t>онтроль понимания детьми всего,</w:t>
      </w:r>
      <w:r>
        <w:rPr>
          <w:rFonts w:ascii="Times New Roman" w:hAnsi="Times New Roman" w:cs="Times New Roman"/>
          <w:sz w:val="24"/>
          <w:szCs w:val="24"/>
          <w:lang w:val="ru-RU"/>
        </w:rPr>
        <w:t xml:space="preserve"> особенно вербального, учебного </w:t>
      </w:r>
      <w:r w:rsidR="00151FDC" w:rsidRPr="000A393F">
        <w:rPr>
          <w:rFonts w:ascii="Times New Roman" w:hAnsi="Times New Roman" w:cs="Times New Roman"/>
          <w:sz w:val="24"/>
          <w:szCs w:val="24"/>
          <w:lang w:val="ru-RU"/>
        </w:rPr>
        <w:t>материала</w:t>
      </w:r>
      <w:r>
        <w:rPr>
          <w:rFonts w:ascii="Times New Roman" w:hAnsi="Times New Roman" w:cs="Times New Roman"/>
          <w:sz w:val="24"/>
          <w:szCs w:val="24"/>
          <w:lang w:val="ru-RU"/>
        </w:rPr>
        <w:t>;</w:t>
      </w:r>
    </w:p>
    <w:p w:rsidR="00172DD1" w:rsidRPr="000A393F" w:rsidRDefault="000A393F" w:rsidP="000A393F">
      <w:pPr>
        <w:spacing w:after="0"/>
        <w:jc w:val="both"/>
        <w:rPr>
          <w:rFonts w:ascii="Times New Roman" w:hAnsi="Times New Roman" w:cs="Times New Roman"/>
          <w:sz w:val="24"/>
          <w:szCs w:val="24"/>
          <w:lang w:val="ru-RU" w:eastAsia="ru-RU"/>
        </w:rPr>
      </w:pPr>
      <w:r>
        <w:rPr>
          <w:rFonts w:ascii="Times New Roman" w:hAnsi="Times New Roman" w:cs="Times New Roman"/>
          <w:sz w:val="24"/>
          <w:szCs w:val="24"/>
          <w:lang w:val="ru-RU"/>
        </w:rPr>
        <w:t xml:space="preserve"> - з</w:t>
      </w:r>
      <w:r w:rsidR="00172DD1" w:rsidRPr="000A393F">
        <w:rPr>
          <w:rFonts w:ascii="Times New Roman" w:hAnsi="Times New Roman" w:cs="Times New Roman"/>
          <w:sz w:val="24"/>
          <w:szCs w:val="24"/>
          <w:lang w:val="ru-RU"/>
        </w:rPr>
        <w:t>амедленное ограниченное восприятие.</w:t>
      </w:r>
    </w:p>
    <w:p w:rsidR="00172DD1" w:rsidRPr="00736748" w:rsidRDefault="00172DD1" w:rsidP="00736748">
      <w:pPr>
        <w:pStyle w:val="3"/>
        <w:spacing w:before="0" w:after="0"/>
        <w:jc w:val="both"/>
        <w:rPr>
          <w:rFonts w:ascii="Times New Roman" w:hAnsi="Times New Roman" w:cs="Times New Roman"/>
          <w:b w:val="0"/>
          <w:sz w:val="24"/>
          <w:szCs w:val="24"/>
        </w:rPr>
      </w:pPr>
      <w:r w:rsidRPr="00736748">
        <w:rPr>
          <w:rFonts w:ascii="Times New Roman" w:hAnsi="Times New Roman" w:cs="Times New Roman"/>
          <w:b w:val="0"/>
          <w:i/>
          <w:sz w:val="24"/>
          <w:szCs w:val="24"/>
        </w:rPr>
        <w:lastRenderedPageBreak/>
        <w:t>Отставание в мыслительной деятельности:</w:t>
      </w:r>
      <w:r w:rsidRPr="00736748">
        <w:rPr>
          <w:rFonts w:ascii="Times New Roman" w:hAnsi="Times New Roman" w:cs="Times New Roman"/>
          <w:b w:val="0"/>
          <w:sz w:val="24"/>
          <w:szCs w:val="24"/>
        </w:rPr>
        <w:t xml:space="preserve"> преобладание более простых мыслительных операций, снижении уровня логичности и отвлеченности мышления, трудности перехода к понятийным формам мышления. Неумение ориентироваться в задании, анализировать его, обдумывать и планировать предстоящую деятельность, что становится причиной многочисленных ошибок. </w:t>
      </w:r>
    </w:p>
    <w:p w:rsidR="00172DD1" w:rsidRPr="00736748" w:rsidRDefault="00172DD1" w:rsidP="00736748">
      <w:pPr>
        <w:pStyle w:val="3"/>
        <w:spacing w:before="0" w:after="0"/>
        <w:jc w:val="both"/>
        <w:rPr>
          <w:rFonts w:ascii="Times New Roman" w:hAnsi="Times New Roman" w:cs="Times New Roman"/>
          <w:b w:val="0"/>
          <w:sz w:val="24"/>
          <w:szCs w:val="24"/>
        </w:rPr>
      </w:pPr>
      <w:r w:rsidRPr="00736748">
        <w:rPr>
          <w:rFonts w:ascii="Times New Roman" w:hAnsi="Times New Roman" w:cs="Times New Roman"/>
          <w:b w:val="0"/>
          <w:i/>
          <w:sz w:val="24"/>
          <w:szCs w:val="24"/>
        </w:rPr>
        <w:t xml:space="preserve">Особенности памяти: </w:t>
      </w:r>
      <w:r w:rsidRPr="00736748">
        <w:rPr>
          <w:rFonts w:ascii="Times New Roman" w:hAnsi="Times New Roman" w:cs="Times New Roman"/>
          <w:b w:val="0"/>
          <w:sz w:val="24"/>
          <w:szCs w:val="24"/>
        </w:rPr>
        <w:t xml:space="preserve">у всех школьников с ЗПР отмечаются изъяны в памяти, причём это касается всех видов запоминания – непроизвольного и произвольного, кратковременного и долговременного. В первую очередь у учащихся ограничен объем памяти и снижена прочность запоминания, продуктивность непроизвольного запоминания. </w:t>
      </w:r>
    </w:p>
    <w:p w:rsidR="00172DD1" w:rsidRPr="00736748" w:rsidRDefault="00172DD1" w:rsidP="00736748">
      <w:pPr>
        <w:pStyle w:val="3"/>
        <w:spacing w:before="0" w:after="0"/>
        <w:jc w:val="both"/>
        <w:rPr>
          <w:rFonts w:ascii="Times New Roman" w:hAnsi="Times New Roman" w:cs="Times New Roman"/>
          <w:b w:val="0"/>
          <w:i/>
          <w:sz w:val="24"/>
          <w:szCs w:val="24"/>
        </w:rPr>
      </w:pPr>
      <w:r w:rsidRPr="00736748">
        <w:rPr>
          <w:rFonts w:ascii="Times New Roman" w:hAnsi="Times New Roman" w:cs="Times New Roman"/>
          <w:b w:val="0"/>
          <w:i/>
          <w:sz w:val="24"/>
          <w:szCs w:val="24"/>
        </w:rPr>
        <w:t xml:space="preserve">Зависимость восприятия от уровня внимания: </w:t>
      </w:r>
      <w:r w:rsidRPr="00736748">
        <w:rPr>
          <w:rFonts w:ascii="Times New Roman" w:hAnsi="Times New Roman" w:cs="Times New Roman"/>
          <w:b w:val="0"/>
          <w:sz w:val="24"/>
          <w:szCs w:val="24"/>
        </w:rPr>
        <w:t>снижение внимания замедляет скорость восприятия. Внимание младших школьников с задержкой психического развития характеризуется повышенной отвлекаемостью, недостаточной концентрированностью на объекте, недостаточной сформированностью произвольного внимания.</w:t>
      </w:r>
    </w:p>
    <w:p w:rsidR="00172DD1" w:rsidRPr="00736748" w:rsidRDefault="00172DD1" w:rsidP="00736748">
      <w:pPr>
        <w:pStyle w:val="3"/>
        <w:spacing w:before="0" w:after="0"/>
        <w:rPr>
          <w:rFonts w:ascii="Times New Roman" w:hAnsi="Times New Roman" w:cs="Times New Roman"/>
          <w:b w:val="0"/>
          <w:sz w:val="24"/>
          <w:szCs w:val="24"/>
        </w:rPr>
      </w:pPr>
      <w:r w:rsidRPr="00736748">
        <w:rPr>
          <w:rFonts w:ascii="Times New Roman" w:hAnsi="Times New Roman" w:cs="Times New Roman"/>
          <w:b w:val="0"/>
          <w:sz w:val="24"/>
          <w:szCs w:val="24"/>
        </w:rPr>
        <w:t>Ожидаемые результаты:</w:t>
      </w:r>
    </w:p>
    <w:p w:rsidR="00172DD1" w:rsidRPr="00736748" w:rsidRDefault="00172DD1" w:rsidP="009B109C">
      <w:pPr>
        <w:pStyle w:val="3"/>
        <w:numPr>
          <w:ilvl w:val="0"/>
          <w:numId w:val="24"/>
        </w:numPr>
        <w:spacing w:before="0" w:after="0"/>
        <w:ind w:left="0" w:firstLine="0"/>
        <w:rPr>
          <w:rFonts w:ascii="Times New Roman" w:hAnsi="Times New Roman" w:cs="Times New Roman"/>
          <w:b w:val="0"/>
          <w:sz w:val="24"/>
          <w:szCs w:val="24"/>
        </w:rPr>
      </w:pPr>
      <w:r w:rsidRPr="00736748">
        <w:rPr>
          <w:rFonts w:ascii="Times New Roman" w:hAnsi="Times New Roman" w:cs="Times New Roman"/>
          <w:b w:val="0"/>
          <w:sz w:val="24"/>
          <w:szCs w:val="24"/>
        </w:rPr>
        <w:t>Использование начальных математических знаний для описания и объяснения окружающих предметов, процессов, явлений, а также оценки их количественных и пространственных отношений;</w:t>
      </w:r>
    </w:p>
    <w:p w:rsidR="00172DD1" w:rsidRPr="00736748" w:rsidRDefault="00172DD1" w:rsidP="009B109C">
      <w:pPr>
        <w:pStyle w:val="3"/>
        <w:numPr>
          <w:ilvl w:val="0"/>
          <w:numId w:val="24"/>
        </w:numPr>
        <w:spacing w:before="0" w:after="0"/>
        <w:ind w:left="0" w:firstLine="0"/>
        <w:rPr>
          <w:rFonts w:ascii="Times New Roman" w:hAnsi="Times New Roman" w:cs="Times New Roman"/>
          <w:b w:val="0"/>
          <w:sz w:val="24"/>
          <w:szCs w:val="24"/>
        </w:rPr>
      </w:pPr>
      <w:r w:rsidRPr="00736748">
        <w:rPr>
          <w:rFonts w:ascii="Times New Roman" w:hAnsi="Times New Roman" w:cs="Times New Roman"/>
          <w:b w:val="0"/>
          <w:sz w:val="24"/>
          <w:szCs w:val="24"/>
        </w:rPr>
        <w:t>приобретение начального опыта применения математических знаний для решения учебно-познавательных и учебно-практических задач;</w:t>
      </w:r>
    </w:p>
    <w:p w:rsidR="00172DD1" w:rsidRPr="00736748" w:rsidRDefault="00172DD1" w:rsidP="009B109C">
      <w:pPr>
        <w:pStyle w:val="3"/>
        <w:numPr>
          <w:ilvl w:val="0"/>
          <w:numId w:val="24"/>
        </w:numPr>
        <w:spacing w:before="0" w:after="0"/>
        <w:ind w:left="0" w:firstLine="0"/>
        <w:rPr>
          <w:rFonts w:ascii="Times New Roman" w:hAnsi="Times New Roman" w:cs="Times New Roman"/>
          <w:b w:val="0"/>
          <w:sz w:val="24"/>
          <w:szCs w:val="24"/>
        </w:rPr>
      </w:pPr>
      <w:r w:rsidRPr="00736748">
        <w:rPr>
          <w:rFonts w:ascii="Times New Roman" w:hAnsi="Times New Roman" w:cs="Times New Roman"/>
          <w:b w:val="0"/>
          <w:sz w:val="24"/>
          <w:szCs w:val="24"/>
        </w:rPr>
        <w:t>умение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и строить простейшие алгоритмы, исследовать, распознавать и изображать геометрические фигуры, работать с таблицами, схемами, графиками и диаграммами, цепочками, совокупностями, представлять, анализировать и интерпретировать данные.</w:t>
      </w:r>
    </w:p>
    <w:p w:rsidR="00172DD1" w:rsidRPr="00736748" w:rsidRDefault="00172DD1" w:rsidP="00736748">
      <w:pPr>
        <w:spacing w:after="0" w:line="240" w:lineRule="auto"/>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b/>
          <w:sz w:val="24"/>
          <w:szCs w:val="24"/>
          <w:lang w:val="ru-RU" w:eastAsia="ru-RU"/>
        </w:rPr>
        <w:t xml:space="preserve">Образовательные условия: </w:t>
      </w:r>
      <w:r w:rsidRPr="00736748">
        <w:rPr>
          <w:rFonts w:ascii="Times New Roman" w:eastAsia="Times New Roman" w:hAnsi="Times New Roman" w:cs="Times New Roman"/>
          <w:sz w:val="24"/>
          <w:szCs w:val="24"/>
          <w:lang w:val="ru-RU" w:eastAsia="ru-RU"/>
        </w:rPr>
        <w:t>в обучении школьников с ОВЗ делается</w:t>
      </w:r>
      <w:r w:rsidR="00DF5170">
        <w:rPr>
          <w:rFonts w:ascii="Times New Roman" w:eastAsia="Times New Roman" w:hAnsi="Times New Roman" w:cs="Times New Roman"/>
          <w:sz w:val="24"/>
          <w:szCs w:val="24"/>
          <w:lang w:val="ru-RU" w:eastAsia="ru-RU"/>
        </w:rPr>
        <w:t xml:space="preserve"> </w:t>
      </w:r>
      <w:r w:rsidRPr="00736748">
        <w:rPr>
          <w:rFonts w:ascii="Times New Roman" w:eastAsia="Times New Roman" w:hAnsi="Times New Roman" w:cs="Times New Roman"/>
          <w:sz w:val="24"/>
          <w:szCs w:val="24"/>
          <w:lang w:val="ru-RU" w:eastAsia="ru-RU"/>
        </w:rPr>
        <w:t>большой акцент на наглядных и практических методах обучения. А также применяются игровые методы, приёмы опережающего обучения, приёмы развития мыслительной активности, приёмы выделения главного, приём комментирования и пр.</w:t>
      </w:r>
    </w:p>
    <w:p w:rsidR="00172DD1" w:rsidRPr="00736748" w:rsidRDefault="00172DD1" w:rsidP="00736748">
      <w:pPr>
        <w:spacing w:after="0" w:line="240" w:lineRule="auto"/>
        <w:jc w:val="both"/>
        <w:rPr>
          <w:rFonts w:ascii="Times New Roman" w:eastAsia="Times New Roman" w:hAnsi="Times New Roman" w:cs="Times New Roman"/>
          <w:sz w:val="24"/>
          <w:szCs w:val="24"/>
          <w:u w:val="single"/>
          <w:lang w:val="ru-RU" w:eastAsia="ru-RU"/>
        </w:rPr>
      </w:pPr>
      <w:r w:rsidRPr="00736748">
        <w:rPr>
          <w:rFonts w:ascii="Times New Roman" w:eastAsia="Times New Roman" w:hAnsi="Times New Roman" w:cs="Times New Roman"/>
          <w:b/>
          <w:sz w:val="24"/>
          <w:szCs w:val="24"/>
          <w:u w:val="single"/>
          <w:lang w:val="ru-RU" w:eastAsia="ru-RU"/>
        </w:rPr>
        <w:t xml:space="preserve">Важно: </w:t>
      </w:r>
      <w:r w:rsidRPr="00736748">
        <w:rPr>
          <w:rFonts w:ascii="Times New Roman" w:eastAsia="Times New Roman" w:hAnsi="Times New Roman" w:cs="Times New Roman"/>
          <w:sz w:val="24"/>
          <w:szCs w:val="24"/>
          <w:u w:val="single"/>
          <w:lang w:val="ru-RU" w:eastAsia="ru-RU"/>
        </w:rPr>
        <w:t>в период проведения занятия используются здоровьесберегающие технологии:динамические паузы,частота смены деятельности.</w:t>
      </w:r>
    </w:p>
    <w:p w:rsidR="00172DD1" w:rsidRPr="00736748" w:rsidRDefault="00172DD1" w:rsidP="00736748">
      <w:pPr>
        <w:spacing w:after="0" w:line="240" w:lineRule="auto"/>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sz w:val="24"/>
          <w:szCs w:val="24"/>
          <w:lang w:val="ru-RU" w:eastAsia="ru-RU"/>
        </w:rPr>
        <w:t>Обучение математике является важнейшей составляющей начального общего образования. Этот предмет играет важную роль в формировании у младших школьников умение учиться.</w:t>
      </w:r>
    </w:p>
    <w:p w:rsidR="00172DD1" w:rsidRPr="00736748" w:rsidRDefault="00172DD1" w:rsidP="00736748">
      <w:pPr>
        <w:spacing w:after="0" w:line="240" w:lineRule="auto"/>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sz w:val="24"/>
          <w:szCs w:val="24"/>
          <w:lang w:val="ru-RU" w:eastAsia="ru-RU"/>
        </w:rPr>
        <w:t xml:space="preserve">Начальное обучение математике закладывает основы для формирования приёмов умственной деятельности: школьники учатся проводить анализ, сравнение, классификацию объектов, устанавливать причинно-следственные связи, закономерности, выстраивать логические цепочки рассуждений. Изучая математику, они усваивают определённые обобщённые знания и способы действий. Универсальные математические способы познания способствуют целостному восприятию мира, позволяют выстраивать модели его отдельных процессов и явлений, а также являются основой формирования универсальных учебных действий. Универсальные учебные действия обеспечивают усвоение предметных знаний и интеллектуальное развитие учащихся, формирует способность к самостоятельному поиску и усвоению новой информации, новых знаний и способов действий, что составляет основу умения учиться. </w:t>
      </w:r>
    </w:p>
    <w:p w:rsidR="00172DD1" w:rsidRPr="00736748" w:rsidRDefault="00172DD1" w:rsidP="00736748">
      <w:pPr>
        <w:spacing w:line="240" w:lineRule="auto"/>
        <w:jc w:val="both"/>
        <w:rPr>
          <w:rFonts w:ascii="Times New Roman" w:eastAsia="Times New Roman" w:hAnsi="Times New Roman" w:cs="Times New Roman"/>
          <w:sz w:val="24"/>
          <w:szCs w:val="24"/>
          <w:lang w:val="ru-RU"/>
        </w:rPr>
      </w:pPr>
      <w:r w:rsidRPr="00736748">
        <w:rPr>
          <w:rFonts w:ascii="Times New Roman" w:eastAsia="Times New Roman" w:hAnsi="Times New Roman" w:cs="Times New Roman"/>
          <w:sz w:val="24"/>
          <w:szCs w:val="24"/>
          <w:lang w:val="ru-RU"/>
        </w:rPr>
        <w:t>Программа определяет максимальный объем знаний и умений, который доступен учащихся с ОВЗ. Для коррекции знаний могут быть предложены облегченные варианты примеров, задач, других заданий.</w:t>
      </w:r>
    </w:p>
    <w:p w:rsidR="00172DD1" w:rsidRPr="00736748" w:rsidRDefault="00172DD1" w:rsidP="00736748">
      <w:pPr>
        <w:spacing w:after="0" w:line="240" w:lineRule="auto"/>
        <w:jc w:val="both"/>
        <w:rPr>
          <w:rFonts w:ascii="Times New Roman" w:eastAsia="Times New Roman" w:hAnsi="Times New Roman" w:cs="Times New Roman"/>
          <w:b/>
          <w:sz w:val="24"/>
          <w:szCs w:val="24"/>
          <w:u w:val="single"/>
          <w:lang w:val="ru-RU" w:eastAsia="ru-RU"/>
        </w:rPr>
      </w:pPr>
      <w:r w:rsidRPr="00736748">
        <w:rPr>
          <w:rFonts w:ascii="Times New Roman" w:eastAsia="Times New Roman" w:hAnsi="Times New Roman" w:cs="Times New Roman"/>
          <w:b/>
          <w:sz w:val="24"/>
          <w:szCs w:val="24"/>
          <w:u w:val="single"/>
          <w:lang w:val="ru-RU" w:eastAsia="ru-RU"/>
        </w:rPr>
        <w:t>Планируем результаты</w:t>
      </w:r>
    </w:p>
    <w:p w:rsidR="00172DD1" w:rsidRPr="00736748" w:rsidRDefault="00172DD1" w:rsidP="00736748">
      <w:pPr>
        <w:spacing w:after="0" w:line="240" w:lineRule="auto"/>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b/>
          <w:sz w:val="24"/>
          <w:szCs w:val="24"/>
          <w:lang w:val="ru-RU" w:eastAsia="ru-RU"/>
        </w:rPr>
        <w:t xml:space="preserve">Личностными результатами </w:t>
      </w:r>
      <w:r w:rsidRPr="00736748">
        <w:rPr>
          <w:rFonts w:ascii="Times New Roman" w:eastAsia="Times New Roman" w:hAnsi="Times New Roman" w:cs="Times New Roman"/>
          <w:sz w:val="24"/>
          <w:szCs w:val="24"/>
          <w:lang w:val="ru-RU" w:eastAsia="ru-RU"/>
        </w:rPr>
        <w:t>изучения курса«Математика»является формирование следующих умений:</w:t>
      </w:r>
    </w:p>
    <w:p w:rsidR="00172DD1" w:rsidRPr="00736748" w:rsidRDefault="00172DD1" w:rsidP="00736748">
      <w:pPr>
        <w:spacing w:after="0" w:line="240" w:lineRule="auto"/>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sz w:val="24"/>
          <w:szCs w:val="24"/>
          <w:lang w:val="ru-RU" w:eastAsia="ru-RU"/>
        </w:rPr>
        <w:lastRenderedPageBreak/>
        <w:t>1) формирование уважительного отношения к иному мнению, истории и культуре других народов;</w:t>
      </w:r>
    </w:p>
    <w:p w:rsidR="00172DD1" w:rsidRPr="00736748" w:rsidRDefault="00172DD1" w:rsidP="00736748">
      <w:pPr>
        <w:spacing w:after="0" w:line="240" w:lineRule="auto"/>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sz w:val="24"/>
          <w:szCs w:val="24"/>
          <w:lang w:val="ru-RU" w:eastAsia="ru-RU"/>
        </w:rPr>
        <w:t>2) принятие и освоение социальной роли обучающегося, развитие мотивов учебной деятельности и формирование личностного смысла учения;</w:t>
      </w:r>
    </w:p>
    <w:p w:rsidR="00172DD1" w:rsidRPr="00736748" w:rsidRDefault="00172DD1" w:rsidP="00736748">
      <w:pPr>
        <w:spacing w:after="0" w:line="240" w:lineRule="auto"/>
        <w:ind w:right="20"/>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sz w:val="24"/>
          <w:szCs w:val="24"/>
          <w:lang w:val="ru-RU" w:eastAsia="ru-RU"/>
        </w:rPr>
        <w:t>3)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172DD1" w:rsidRPr="00736748" w:rsidRDefault="00172DD1" w:rsidP="00736748">
      <w:pPr>
        <w:spacing w:after="0" w:line="240" w:lineRule="auto"/>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sz w:val="24"/>
          <w:szCs w:val="24"/>
          <w:lang w:val="ru-RU" w:eastAsia="ru-RU"/>
        </w:rPr>
        <w:t>4) развитие этических чувств, доброжелательности и эмоционально-нравственной отзывчивости, понимания и сопереживания чувствам других людей;</w:t>
      </w:r>
    </w:p>
    <w:p w:rsidR="00172DD1" w:rsidRPr="00736748" w:rsidRDefault="00172DD1" w:rsidP="00736748">
      <w:pPr>
        <w:spacing w:after="0" w:line="240" w:lineRule="auto"/>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sz w:val="24"/>
          <w:szCs w:val="24"/>
          <w:lang w:val="ru-RU" w:eastAsia="ru-RU"/>
        </w:rPr>
        <w:t>5)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172DD1" w:rsidRPr="00736748" w:rsidRDefault="00172DD1" w:rsidP="00736748">
      <w:pPr>
        <w:spacing w:after="0" w:line="240" w:lineRule="auto"/>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sz w:val="24"/>
          <w:szCs w:val="24"/>
          <w:lang w:val="ru-RU" w:eastAsia="ru-RU"/>
        </w:rPr>
        <w:t>6)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172DD1" w:rsidRPr="00736748" w:rsidRDefault="00172DD1" w:rsidP="00736748">
      <w:pPr>
        <w:spacing w:after="0" w:line="240" w:lineRule="auto"/>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b/>
          <w:sz w:val="24"/>
          <w:szCs w:val="24"/>
          <w:lang w:val="ru-RU" w:eastAsia="ru-RU"/>
        </w:rPr>
        <w:t xml:space="preserve">Метапредметными результатами </w:t>
      </w:r>
      <w:r w:rsidRPr="00736748">
        <w:rPr>
          <w:rFonts w:ascii="Times New Roman" w:eastAsia="Times New Roman" w:hAnsi="Times New Roman" w:cs="Times New Roman"/>
          <w:sz w:val="24"/>
          <w:szCs w:val="24"/>
          <w:lang w:val="ru-RU" w:eastAsia="ru-RU"/>
        </w:rPr>
        <w:t>изучения курса</w:t>
      </w:r>
      <w:r w:rsidRPr="00736748">
        <w:rPr>
          <w:rFonts w:ascii="Times New Roman" w:eastAsia="Times New Roman" w:hAnsi="Times New Roman" w:cs="Times New Roman"/>
          <w:b/>
          <w:sz w:val="24"/>
          <w:szCs w:val="24"/>
          <w:lang w:val="ru-RU" w:eastAsia="ru-RU"/>
        </w:rPr>
        <w:t xml:space="preserve"> «Математика</w:t>
      </w:r>
      <w:r w:rsidRPr="00736748">
        <w:rPr>
          <w:rFonts w:ascii="Times New Roman" w:eastAsia="Times New Roman" w:hAnsi="Times New Roman" w:cs="Times New Roman"/>
          <w:sz w:val="24"/>
          <w:szCs w:val="24"/>
          <w:lang w:val="ru-RU" w:eastAsia="ru-RU"/>
        </w:rPr>
        <w:t>»являются формирование следующих универсальных учебных</w:t>
      </w:r>
      <w:r w:rsidR="00DF5170">
        <w:rPr>
          <w:rFonts w:ascii="Times New Roman" w:eastAsia="Times New Roman" w:hAnsi="Times New Roman" w:cs="Times New Roman"/>
          <w:sz w:val="24"/>
          <w:szCs w:val="24"/>
          <w:lang w:val="ru-RU" w:eastAsia="ru-RU"/>
        </w:rPr>
        <w:t xml:space="preserve"> </w:t>
      </w:r>
      <w:r w:rsidRPr="00736748">
        <w:rPr>
          <w:rFonts w:ascii="Times New Roman" w:eastAsia="Times New Roman" w:hAnsi="Times New Roman" w:cs="Times New Roman"/>
          <w:sz w:val="24"/>
          <w:szCs w:val="24"/>
          <w:lang w:val="ru-RU" w:eastAsia="ru-RU"/>
        </w:rPr>
        <w:t xml:space="preserve">действий (УУД). </w:t>
      </w:r>
    </w:p>
    <w:p w:rsidR="00172DD1" w:rsidRPr="00736748" w:rsidRDefault="00172DD1" w:rsidP="009B109C">
      <w:pPr>
        <w:numPr>
          <w:ilvl w:val="0"/>
          <w:numId w:val="23"/>
        </w:numPr>
        <w:tabs>
          <w:tab w:val="left" w:pos="267"/>
        </w:tabs>
        <w:spacing w:after="0" w:line="240" w:lineRule="auto"/>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sz w:val="24"/>
          <w:szCs w:val="24"/>
          <w:lang w:val="ru-RU" w:eastAsia="ru-RU"/>
        </w:rPr>
        <w:t>овладение способностью принимать и сохранять цели и задачи учебной деятельности, поиска средств ее осуществления;</w:t>
      </w:r>
    </w:p>
    <w:p w:rsidR="00172DD1" w:rsidRPr="00736748" w:rsidRDefault="00172DD1" w:rsidP="009B109C">
      <w:pPr>
        <w:numPr>
          <w:ilvl w:val="0"/>
          <w:numId w:val="23"/>
        </w:numPr>
        <w:tabs>
          <w:tab w:val="left" w:pos="267"/>
        </w:tabs>
        <w:spacing w:after="0" w:line="240" w:lineRule="auto"/>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sz w:val="24"/>
          <w:szCs w:val="24"/>
          <w:lang w:val="ru-RU" w:eastAsia="ru-RU"/>
        </w:rPr>
        <w:t>освоение способов решения проблем творческого и поискового характера;</w:t>
      </w:r>
    </w:p>
    <w:p w:rsidR="00172DD1" w:rsidRPr="00736748" w:rsidRDefault="00172DD1" w:rsidP="009B109C">
      <w:pPr>
        <w:numPr>
          <w:ilvl w:val="0"/>
          <w:numId w:val="23"/>
        </w:numPr>
        <w:tabs>
          <w:tab w:val="left" w:pos="295"/>
        </w:tabs>
        <w:spacing w:after="0" w:line="240" w:lineRule="auto"/>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sz w:val="24"/>
          <w:szCs w:val="24"/>
          <w:lang w:val="ru-RU" w:eastAsia="ru-RU"/>
        </w:rPr>
        <w:t>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172DD1" w:rsidRPr="00736748" w:rsidRDefault="00172DD1" w:rsidP="009B109C">
      <w:pPr>
        <w:numPr>
          <w:ilvl w:val="0"/>
          <w:numId w:val="23"/>
        </w:numPr>
        <w:tabs>
          <w:tab w:val="left" w:pos="343"/>
        </w:tabs>
        <w:spacing w:after="0" w:line="240" w:lineRule="auto"/>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sz w:val="24"/>
          <w:szCs w:val="24"/>
          <w:lang w:val="ru-RU" w:eastAsia="ru-RU"/>
        </w:rPr>
        <w:t>формирование умения понимать причины успеха (неуспеха) учебной деятельности и способности конструктивно действовать даже в ситуациях неуспеха;</w:t>
      </w:r>
    </w:p>
    <w:p w:rsidR="00172DD1" w:rsidRPr="00736748" w:rsidRDefault="00172DD1" w:rsidP="009B109C">
      <w:pPr>
        <w:numPr>
          <w:ilvl w:val="0"/>
          <w:numId w:val="23"/>
        </w:numPr>
        <w:tabs>
          <w:tab w:val="left" w:pos="314"/>
        </w:tabs>
        <w:spacing w:after="0" w:line="240" w:lineRule="auto"/>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sz w:val="24"/>
          <w:szCs w:val="24"/>
          <w:lang w:val="ru-RU" w:eastAsia="ru-RU"/>
        </w:rPr>
        <w:t>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172DD1" w:rsidRPr="00736748" w:rsidRDefault="00172DD1" w:rsidP="00736748">
      <w:pPr>
        <w:spacing w:after="0" w:line="240" w:lineRule="auto"/>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sz w:val="24"/>
          <w:szCs w:val="24"/>
          <w:lang w:val="ru-RU" w:eastAsia="ru-RU"/>
        </w:rPr>
        <w:t>6)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172DD1" w:rsidRPr="00736748" w:rsidRDefault="00172DD1" w:rsidP="00736748">
      <w:pPr>
        <w:spacing w:after="0" w:line="240" w:lineRule="auto"/>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sz w:val="24"/>
          <w:szCs w:val="24"/>
          <w:lang w:val="ru-RU" w:eastAsia="ru-RU"/>
        </w:rPr>
        <w:t>7)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172DD1" w:rsidRPr="00736748" w:rsidRDefault="00172DD1" w:rsidP="00736748">
      <w:pPr>
        <w:spacing w:after="0" w:line="240" w:lineRule="auto"/>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sz w:val="24"/>
          <w:szCs w:val="24"/>
          <w:lang w:val="ru-RU" w:eastAsia="ru-RU"/>
        </w:rPr>
        <w:t>8)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 9) готовность конструктивно разрешать конфликты посредством учета интересов сторон и сотрудничества;</w:t>
      </w:r>
    </w:p>
    <w:p w:rsidR="00172DD1" w:rsidRPr="00736748" w:rsidRDefault="00172DD1" w:rsidP="00736748">
      <w:pPr>
        <w:spacing w:after="0" w:line="240" w:lineRule="auto"/>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sz w:val="24"/>
          <w:szCs w:val="24"/>
          <w:lang w:val="ru-RU" w:eastAsia="ru-RU"/>
        </w:rPr>
        <w:t>10) 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w:t>
      </w:r>
    </w:p>
    <w:p w:rsidR="00172DD1" w:rsidRPr="00736748" w:rsidRDefault="00172DD1" w:rsidP="00736748">
      <w:pPr>
        <w:spacing w:after="0" w:line="240" w:lineRule="auto"/>
        <w:jc w:val="both"/>
        <w:rPr>
          <w:rFonts w:ascii="Times New Roman" w:eastAsia="Times New Roman" w:hAnsi="Times New Roman" w:cs="Times New Roman"/>
          <w:sz w:val="24"/>
          <w:szCs w:val="24"/>
          <w:lang w:val="ru-RU" w:eastAsia="ru-RU"/>
        </w:rPr>
      </w:pPr>
    </w:p>
    <w:p w:rsidR="00312CEC" w:rsidRPr="00736748" w:rsidRDefault="00312CEC" w:rsidP="00736748">
      <w:pPr>
        <w:spacing w:after="0" w:line="240" w:lineRule="auto"/>
        <w:jc w:val="center"/>
        <w:rPr>
          <w:rFonts w:ascii="Times New Roman" w:hAnsi="Times New Roman" w:cs="Times New Roman"/>
          <w:b/>
          <w:sz w:val="24"/>
          <w:szCs w:val="24"/>
          <w:lang w:val="ru-RU"/>
        </w:rPr>
      </w:pPr>
    </w:p>
    <w:p w:rsidR="000A393F" w:rsidRPr="000A393F" w:rsidRDefault="00312CEC" w:rsidP="00736748">
      <w:pPr>
        <w:spacing w:after="0" w:line="240" w:lineRule="auto"/>
        <w:jc w:val="center"/>
        <w:rPr>
          <w:rFonts w:ascii="Times New Roman" w:hAnsi="Times New Roman" w:cs="Times New Roman"/>
          <w:b/>
          <w:i/>
          <w:sz w:val="24"/>
          <w:szCs w:val="24"/>
          <w:lang w:val="ru-RU"/>
        </w:rPr>
      </w:pPr>
      <w:r w:rsidRPr="00736748">
        <w:rPr>
          <w:rFonts w:ascii="Times New Roman" w:hAnsi="Times New Roman" w:cs="Times New Roman"/>
          <w:b/>
          <w:sz w:val="24"/>
          <w:szCs w:val="24"/>
          <w:lang w:val="ru-RU"/>
        </w:rPr>
        <w:t xml:space="preserve">Недельный учебный план учащихся с </w:t>
      </w:r>
      <w:r w:rsidR="000A393F">
        <w:rPr>
          <w:rFonts w:ascii="Times New Roman" w:hAnsi="Times New Roman" w:cs="Times New Roman"/>
          <w:b/>
          <w:sz w:val="24"/>
          <w:szCs w:val="24"/>
          <w:lang w:val="ru-RU"/>
        </w:rPr>
        <w:t>ЗПР</w:t>
      </w:r>
      <w:r w:rsidRPr="000A393F">
        <w:rPr>
          <w:rFonts w:ascii="Times New Roman" w:hAnsi="Times New Roman" w:cs="Times New Roman"/>
          <w:b/>
          <w:i/>
          <w:sz w:val="24"/>
          <w:szCs w:val="24"/>
          <w:lang w:val="ru-RU"/>
        </w:rPr>
        <w:t>(</w:t>
      </w:r>
      <w:r w:rsidR="000A393F" w:rsidRPr="000A393F">
        <w:rPr>
          <w:rFonts w:ascii="Times New Roman" w:hAnsi="Times New Roman" w:cs="Times New Roman"/>
          <w:b/>
          <w:i/>
          <w:sz w:val="24"/>
          <w:szCs w:val="24"/>
          <w:lang w:val="ru-RU"/>
        </w:rPr>
        <w:t xml:space="preserve">вариант </w:t>
      </w:r>
      <w:r w:rsidRPr="000A393F">
        <w:rPr>
          <w:rFonts w:ascii="Times New Roman" w:hAnsi="Times New Roman" w:cs="Times New Roman"/>
          <w:b/>
          <w:i/>
          <w:sz w:val="24"/>
          <w:szCs w:val="24"/>
          <w:lang w:val="ru-RU"/>
        </w:rPr>
        <w:t xml:space="preserve">7.1) </w:t>
      </w:r>
    </w:p>
    <w:p w:rsidR="00312CEC" w:rsidRPr="00736748" w:rsidRDefault="00312CEC" w:rsidP="00736748">
      <w:pPr>
        <w:spacing w:after="0" w:line="240" w:lineRule="auto"/>
        <w:jc w:val="center"/>
        <w:rPr>
          <w:rFonts w:ascii="Times New Roman" w:hAnsi="Times New Roman" w:cs="Times New Roman"/>
          <w:b/>
          <w:sz w:val="24"/>
          <w:szCs w:val="24"/>
          <w:lang w:val="ru-RU"/>
        </w:rPr>
      </w:pPr>
      <w:r w:rsidRPr="00736748">
        <w:rPr>
          <w:rFonts w:ascii="Times New Roman" w:hAnsi="Times New Roman" w:cs="Times New Roman"/>
          <w:b/>
          <w:sz w:val="24"/>
          <w:szCs w:val="24"/>
          <w:lang w:val="ru-RU"/>
        </w:rPr>
        <w:t>коррекци</w:t>
      </w:r>
      <w:r w:rsidR="000A393F">
        <w:rPr>
          <w:rFonts w:ascii="Times New Roman" w:hAnsi="Times New Roman" w:cs="Times New Roman"/>
          <w:b/>
          <w:sz w:val="24"/>
          <w:szCs w:val="24"/>
          <w:lang w:val="ru-RU"/>
        </w:rPr>
        <w:t>онно - развивающей области</w:t>
      </w:r>
    </w:p>
    <w:p w:rsidR="00312CEC" w:rsidRPr="00736748" w:rsidRDefault="00312CEC" w:rsidP="00736748">
      <w:pPr>
        <w:spacing w:after="0" w:line="240" w:lineRule="auto"/>
        <w:jc w:val="center"/>
        <w:rPr>
          <w:rFonts w:ascii="Times New Roman" w:hAnsi="Times New Roman" w:cs="Times New Roman"/>
          <w:b/>
          <w:sz w:val="24"/>
          <w:szCs w:val="24"/>
          <w:lang w:val="ru-RU"/>
        </w:rPr>
      </w:pPr>
    </w:p>
    <w:tbl>
      <w:tblPr>
        <w:tblStyle w:val="afa"/>
        <w:tblW w:w="0" w:type="auto"/>
        <w:tblLayout w:type="fixed"/>
        <w:tblLook w:val="04A0"/>
      </w:tblPr>
      <w:tblGrid>
        <w:gridCol w:w="3369"/>
        <w:gridCol w:w="1134"/>
        <w:gridCol w:w="1275"/>
        <w:gridCol w:w="1134"/>
        <w:gridCol w:w="1134"/>
        <w:gridCol w:w="959"/>
      </w:tblGrid>
      <w:tr w:rsidR="00312CEC" w:rsidRPr="000A393F" w:rsidTr="000A393F">
        <w:tc>
          <w:tcPr>
            <w:tcW w:w="3369" w:type="dxa"/>
            <w:vMerge w:val="restart"/>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sz w:val="20"/>
                <w:szCs w:val="20"/>
              </w:rPr>
              <w:t xml:space="preserve">Специальные курсы </w:t>
            </w:r>
          </w:p>
        </w:tc>
        <w:tc>
          <w:tcPr>
            <w:tcW w:w="1134"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sz w:val="20"/>
                <w:szCs w:val="20"/>
              </w:rPr>
              <w:t>Количество часов в неделю</w:t>
            </w:r>
          </w:p>
        </w:tc>
        <w:tc>
          <w:tcPr>
            <w:tcW w:w="1275"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sz w:val="20"/>
                <w:szCs w:val="20"/>
              </w:rPr>
              <w:t>Количество часов в неделю</w:t>
            </w:r>
          </w:p>
        </w:tc>
        <w:tc>
          <w:tcPr>
            <w:tcW w:w="1134"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sz w:val="20"/>
                <w:szCs w:val="20"/>
              </w:rPr>
              <w:t>Количество часов в неделю</w:t>
            </w:r>
          </w:p>
        </w:tc>
        <w:tc>
          <w:tcPr>
            <w:tcW w:w="1134"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sz w:val="20"/>
                <w:szCs w:val="20"/>
              </w:rPr>
              <w:t>Количество часов в неделю</w:t>
            </w:r>
          </w:p>
        </w:tc>
        <w:tc>
          <w:tcPr>
            <w:tcW w:w="959" w:type="dxa"/>
          </w:tcPr>
          <w:p w:rsidR="00312CEC" w:rsidRPr="000A393F" w:rsidRDefault="00312CEC" w:rsidP="00736748">
            <w:pPr>
              <w:jc w:val="center"/>
              <w:rPr>
                <w:rFonts w:ascii="Times New Roman" w:hAnsi="Times New Roman" w:cs="Times New Roman"/>
                <w:b/>
                <w:sz w:val="20"/>
                <w:szCs w:val="20"/>
              </w:rPr>
            </w:pPr>
          </w:p>
        </w:tc>
      </w:tr>
      <w:tr w:rsidR="00312CEC" w:rsidRPr="000A393F" w:rsidTr="000A393F">
        <w:tc>
          <w:tcPr>
            <w:tcW w:w="3369" w:type="dxa"/>
            <w:vMerge/>
          </w:tcPr>
          <w:p w:rsidR="00312CEC" w:rsidRPr="000A393F" w:rsidRDefault="00312CEC" w:rsidP="00736748">
            <w:pPr>
              <w:jc w:val="center"/>
              <w:rPr>
                <w:rFonts w:ascii="Times New Roman" w:hAnsi="Times New Roman" w:cs="Times New Roman"/>
                <w:b/>
                <w:sz w:val="20"/>
                <w:szCs w:val="20"/>
              </w:rPr>
            </w:pPr>
          </w:p>
        </w:tc>
        <w:tc>
          <w:tcPr>
            <w:tcW w:w="1134"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b/>
                <w:sz w:val="20"/>
                <w:szCs w:val="20"/>
              </w:rPr>
              <w:t>1 класс</w:t>
            </w:r>
          </w:p>
        </w:tc>
        <w:tc>
          <w:tcPr>
            <w:tcW w:w="1275"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b/>
                <w:sz w:val="20"/>
                <w:szCs w:val="20"/>
              </w:rPr>
              <w:t>2 класс</w:t>
            </w:r>
          </w:p>
        </w:tc>
        <w:tc>
          <w:tcPr>
            <w:tcW w:w="1134" w:type="dxa"/>
          </w:tcPr>
          <w:p w:rsidR="00312CEC" w:rsidRPr="000A393F" w:rsidRDefault="00312CEC" w:rsidP="00736748">
            <w:pPr>
              <w:jc w:val="center"/>
              <w:rPr>
                <w:rFonts w:ascii="Times New Roman" w:hAnsi="Times New Roman" w:cs="Times New Roman"/>
                <w:sz w:val="20"/>
                <w:szCs w:val="20"/>
              </w:rPr>
            </w:pPr>
            <w:r w:rsidRPr="000A393F">
              <w:rPr>
                <w:rFonts w:ascii="Times New Roman" w:hAnsi="Times New Roman" w:cs="Times New Roman"/>
                <w:b/>
                <w:sz w:val="20"/>
                <w:szCs w:val="20"/>
              </w:rPr>
              <w:t>3 класс</w:t>
            </w:r>
          </w:p>
        </w:tc>
        <w:tc>
          <w:tcPr>
            <w:tcW w:w="1134" w:type="dxa"/>
          </w:tcPr>
          <w:p w:rsidR="00312CEC" w:rsidRPr="000A393F" w:rsidRDefault="00312CEC" w:rsidP="00736748">
            <w:pPr>
              <w:jc w:val="center"/>
              <w:rPr>
                <w:rFonts w:ascii="Times New Roman" w:hAnsi="Times New Roman" w:cs="Times New Roman"/>
                <w:sz w:val="20"/>
                <w:szCs w:val="20"/>
              </w:rPr>
            </w:pPr>
            <w:r w:rsidRPr="000A393F">
              <w:rPr>
                <w:rFonts w:ascii="Times New Roman" w:hAnsi="Times New Roman" w:cs="Times New Roman"/>
                <w:b/>
                <w:sz w:val="20"/>
                <w:szCs w:val="20"/>
              </w:rPr>
              <w:t>4 класс</w:t>
            </w:r>
          </w:p>
        </w:tc>
        <w:tc>
          <w:tcPr>
            <w:tcW w:w="959" w:type="dxa"/>
          </w:tcPr>
          <w:p w:rsidR="00312CEC" w:rsidRPr="000A393F" w:rsidRDefault="000A393F" w:rsidP="000A393F">
            <w:pPr>
              <w:jc w:val="center"/>
              <w:rPr>
                <w:rFonts w:ascii="Times New Roman" w:hAnsi="Times New Roman" w:cs="Times New Roman"/>
                <w:b/>
                <w:sz w:val="20"/>
                <w:szCs w:val="20"/>
              </w:rPr>
            </w:pPr>
            <w:r>
              <w:rPr>
                <w:rFonts w:ascii="Times New Roman" w:hAnsi="Times New Roman" w:cs="Times New Roman"/>
                <w:b/>
                <w:sz w:val="20"/>
                <w:szCs w:val="20"/>
                <w:lang w:val="ru-RU"/>
              </w:rPr>
              <w:t>В</w:t>
            </w:r>
            <w:r w:rsidR="00312CEC" w:rsidRPr="000A393F">
              <w:rPr>
                <w:rFonts w:ascii="Times New Roman" w:hAnsi="Times New Roman" w:cs="Times New Roman"/>
                <w:b/>
                <w:sz w:val="20"/>
                <w:szCs w:val="20"/>
              </w:rPr>
              <w:t>сего</w:t>
            </w:r>
          </w:p>
        </w:tc>
      </w:tr>
      <w:tr w:rsidR="00312CEC" w:rsidRPr="000A393F" w:rsidTr="000A393F">
        <w:tc>
          <w:tcPr>
            <w:tcW w:w="3369" w:type="dxa"/>
          </w:tcPr>
          <w:p w:rsidR="00312CEC" w:rsidRPr="000A393F" w:rsidRDefault="00312CEC" w:rsidP="000A393F">
            <w:pPr>
              <w:rPr>
                <w:rFonts w:ascii="Times New Roman" w:hAnsi="Times New Roman" w:cs="Times New Roman"/>
                <w:sz w:val="20"/>
                <w:szCs w:val="20"/>
                <w:lang w:val="ru-RU"/>
              </w:rPr>
            </w:pPr>
            <w:r w:rsidRPr="000A393F">
              <w:rPr>
                <w:rFonts w:ascii="Times New Roman" w:hAnsi="Times New Roman" w:cs="Times New Roman"/>
                <w:bCs/>
                <w:sz w:val="20"/>
                <w:szCs w:val="20"/>
                <w:lang w:val="ru-RU"/>
              </w:rPr>
              <w:t>«Коррекция нарушений устной и письменной речи»</w:t>
            </w:r>
          </w:p>
        </w:tc>
        <w:tc>
          <w:tcPr>
            <w:tcW w:w="1134"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b/>
                <w:sz w:val="20"/>
                <w:szCs w:val="20"/>
              </w:rPr>
              <w:t>2</w:t>
            </w:r>
          </w:p>
        </w:tc>
        <w:tc>
          <w:tcPr>
            <w:tcW w:w="1275"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b/>
                <w:sz w:val="20"/>
                <w:szCs w:val="20"/>
              </w:rPr>
              <w:t>2</w:t>
            </w:r>
          </w:p>
        </w:tc>
        <w:tc>
          <w:tcPr>
            <w:tcW w:w="1134"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b/>
                <w:sz w:val="20"/>
                <w:szCs w:val="20"/>
              </w:rPr>
              <w:t>2</w:t>
            </w:r>
          </w:p>
        </w:tc>
        <w:tc>
          <w:tcPr>
            <w:tcW w:w="1134"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b/>
                <w:sz w:val="20"/>
                <w:szCs w:val="20"/>
              </w:rPr>
              <w:t>2</w:t>
            </w:r>
          </w:p>
        </w:tc>
        <w:tc>
          <w:tcPr>
            <w:tcW w:w="959"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b/>
                <w:sz w:val="20"/>
                <w:szCs w:val="20"/>
              </w:rPr>
              <w:t>4</w:t>
            </w:r>
          </w:p>
        </w:tc>
      </w:tr>
      <w:tr w:rsidR="00312CEC" w:rsidRPr="000A393F" w:rsidTr="000A393F">
        <w:tc>
          <w:tcPr>
            <w:tcW w:w="3369" w:type="dxa"/>
          </w:tcPr>
          <w:p w:rsidR="00312CEC" w:rsidRPr="000A393F" w:rsidRDefault="00312CEC" w:rsidP="000A393F">
            <w:pPr>
              <w:rPr>
                <w:rFonts w:ascii="Times New Roman" w:hAnsi="Times New Roman" w:cs="Times New Roman"/>
                <w:b/>
                <w:sz w:val="20"/>
                <w:szCs w:val="20"/>
                <w:lang w:val="ru-RU"/>
              </w:rPr>
            </w:pPr>
            <w:r w:rsidRPr="000A393F">
              <w:rPr>
                <w:rFonts w:ascii="Times New Roman" w:hAnsi="Times New Roman" w:cs="Times New Roman"/>
                <w:sz w:val="20"/>
                <w:szCs w:val="20"/>
                <w:lang w:val="ru-RU"/>
              </w:rPr>
              <w:t xml:space="preserve">Коррекционно-развивающие </w:t>
            </w:r>
            <w:r w:rsidRPr="000A393F">
              <w:rPr>
                <w:rFonts w:ascii="Times New Roman" w:hAnsi="Times New Roman" w:cs="Times New Roman"/>
                <w:sz w:val="20"/>
                <w:szCs w:val="20"/>
                <w:lang w:val="ru-RU"/>
              </w:rPr>
              <w:lastRenderedPageBreak/>
              <w:t>занятия с психологом</w:t>
            </w:r>
          </w:p>
        </w:tc>
        <w:tc>
          <w:tcPr>
            <w:tcW w:w="1134"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b/>
                <w:sz w:val="20"/>
                <w:szCs w:val="20"/>
              </w:rPr>
              <w:lastRenderedPageBreak/>
              <w:t>1</w:t>
            </w:r>
          </w:p>
        </w:tc>
        <w:tc>
          <w:tcPr>
            <w:tcW w:w="1275"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b/>
                <w:sz w:val="20"/>
                <w:szCs w:val="20"/>
              </w:rPr>
              <w:t>1</w:t>
            </w:r>
          </w:p>
        </w:tc>
        <w:tc>
          <w:tcPr>
            <w:tcW w:w="1134"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b/>
                <w:sz w:val="20"/>
                <w:szCs w:val="20"/>
              </w:rPr>
              <w:t>1</w:t>
            </w:r>
          </w:p>
        </w:tc>
        <w:tc>
          <w:tcPr>
            <w:tcW w:w="1134"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b/>
                <w:sz w:val="20"/>
                <w:szCs w:val="20"/>
              </w:rPr>
              <w:t>1</w:t>
            </w:r>
          </w:p>
        </w:tc>
        <w:tc>
          <w:tcPr>
            <w:tcW w:w="959"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b/>
                <w:sz w:val="20"/>
                <w:szCs w:val="20"/>
              </w:rPr>
              <w:t>4</w:t>
            </w:r>
          </w:p>
        </w:tc>
      </w:tr>
      <w:tr w:rsidR="00312CEC" w:rsidRPr="000A393F" w:rsidTr="000A393F">
        <w:tc>
          <w:tcPr>
            <w:tcW w:w="3369" w:type="dxa"/>
          </w:tcPr>
          <w:p w:rsidR="00312CEC" w:rsidRPr="000A393F" w:rsidRDefault="00312CEC" w:rsidP="000A393F">
            <w:pPr>
              <w:rPr>
                <w:rFonts w:ascii="Times New Roman" w:hAnsi="Times New Roman" w:cs="Times New Roman"/>
                <w:sz w:val="20"/>
                <w:szCs w:val="20"/>
              </w:rPr>
            </w:pPr>
            <w:r w:rsidRPr="000A393F">
              <w:rPr>
                <w:rFonts w:ascii="Times New Roman" w:hAnsi="Times New Roman" w:cs="Times New Roman"/>
                <w:sz w:val="20"/>
                <w:szCs w:val="20"/>
              </w:rPr>
              <w:lastRenderedPageBreak/>
              <w:t>Занятия с учителем</w:t>
            </w:r>
          </w:p>
        </w:tc>
        <w:tc>
          <w:tcPr>
            <w:tcW w:w="1134"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b/>
                <w:sz w:val="20"/>
                <w:szCs w:val="20"/>
              </w:rPr>
              <w:t>2</w:t>
            </w:r>
          </w:p>
        </w:tc>
        <w:tc>
          <w:tcPr>
            <w:tcW w:w="1275"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b/>
                <w:sz w:val="20"/>
                <w:szCs w:val="20"/>
              </w:rPr>
              <w:t>2</w:t>
            </w:r>
          </w:p>
        </w:tc>
        <w:tc>
          <w:tcPr>
            <w:tcW w:w="1134"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b/>
                <w:sz w:val="20"/>
                <w:szCs w:val="20"/>
              </w:rPr>
              <w:t>2</w:t>
            </w:r>
          </w:p>
        </w:tc>
        <w:tc>
          <w:tcPr>
            <w:tcW w:w="1134"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b/>
                <w:sz w:val="20"/>
                <w:szCs w:val="20"/>
              </w:rPr>
              <w:t>2</w:t>
            </w:r>
          </w:p>
        </w:tc>
        <w:tc>
          <w:tcPr>
            <w:tcW w:w="959"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b/>
                <w:sz w:val="20"/>
                <w:szCs w:val="20"/>
              </w:rPr>
              <w:t>8</w:t>
            </w:r>
          </w:p>
        </w:tc>
      </w:tr>
      <w:tr w:rsidR="00312CEC" w:rsidRPr="000A393F" w:rsidTr="000A393F">
        <w:tc>
          <w:tcPr>
            <w:tcW w:w="3369" w:type="dxa"/>
          </w:tcPr>
          <w:p w:rsidR="00312CEC" w:rsidRPr="000A393F" w:rsidRDefault="00312CEC" w:rsidP="00736748">
            <w:pPr>
              <w:jc w:val="center"/>
              <w:rPr>
                <w:rFonts w:ascii="Times New Roman" w:hAnsi="Times New Roman" w:cs="Times New Roman"/>
                <w:sz w:val="20"/>
                <w:szCs w:val="20"/>
              </w:rPr>
            </w:pPr>
          </w:p>
        </w:tc>
        <w:tc>
          <w:tcPr>
            <w:tcW w:w="1134"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b/>
                <w:sz w:val="20"/>
                <w:szCs w:val="20"/>
              </w:rPr>
              <w:t>5</w:t>
            </w:r>
          </w:p>
        </w:tc>
        <w:tc>
          <w:tcPr>
            <w:tcW w:w="1275"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b/>
                <w:sz w:val="20"/>
                <w:szCs w:val="20"/>
              </w:rPr>
              <w:t>5</w:t>
            </w:r>
          </w:p>
        </w:tc>
        <w:tc>
          <w:tcPr>
            <w:tcW w:w="1134"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b/>
                <w:sz w:val="20"/>
                <w:szCs w:val="20"/>
              </w:rPr>
              <w:t>5</w:t>
            </w:r>
          </w:p>
        </w:tc>
        <w:tc>
          <w:tcPr>
            <w:tcW w:w="1134"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b/>
                <w:sz w:val="20"/>
                <w:szCs w:val="20"/>
              </w:rPr>
              <w:t>5</w:t>
            </w:r>
          </w:p>
        </w:tc>
        <w:tc>
          <w:tcPr>
            <w:tcW w:w="959"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b/>
                <w:sz w:val="20"/>
                <w:szCs w:val="20"/>
              </w:rPr>
              <w:t>20</w:t>
            </w:r>
          </w:p>
        </w:tc>
      </w:tr>
    </w:tbl>
    <w:p w:rsidR="00312CEC" w:rsidRPr="000A393F" w:rsidRDefault="00312CEC" w:rsidP="00151FDC">
      <w:pPr>
        <w:spacing w:after="0" w:line="240" w:lineRule="auto"/>
        <w:rPr>
          <w:rFonts w:ascii="Times New Roman" w:hAnsi="Times New Roman" w:cs="Times New Roman"/>
          <w:b/>
          <w:sz w:val="20"/>
          <w:szCs w:val="20"/>
          <w:lang w:val="ru-RU"/>
        </w:rPr>
      </w:pPr>
    </w:p>
    <w:p w:rsidR="000A393F" w:rsidRPr="000A393F" w:rsidRDefault="00312CEC" w:rsidP="00F2124E">
      <w:pPr>
        <w:spacing w:after="0" w:line="240" w:lineRule="auto"/>
        <w:jc w:val="center"/>
        <w:rPr>
          <w:rFonts w:ascii="Times New Roman" w:hAnsi="Times New Roman" w:cs="Times New Roman"/>
          <w:b/>
          <w:i/>
          <w:sz w:val="24"/>
          <w:szCs w:val="24"/>
          <w:lang w:val="ru-RU"/>
        </w:rPr>
      </w:pPr>
      <w:r w:rsidRPr="000A393F">
        <w:rPr>
          <w:rFonts w:ascii="Times New Roman" w:hAnsi="Times New Roman" w:cs="Times New Roman"/>
          <w:b/>
          <w:sz w:val="24"/>
          <w:szCs w:val="24"/>
          <w:lang w:val="ru-RU"/>
        </w:rPr>
        <w:t xml:space="preserve">Годовой учебный план учащихся </w:t>
      </w:r>
      <w:r w:rsidR="000A393F" w:rsidRPr="00736748">
        <w:rPr>
          <w:rFonts w:ascii="Times New Roman" w:hAnsi="Times New Roman" w:cs="Times New Roman"/>
          <w:b/>
          <w:sz w:val="24"/>
          <w:szCs w:val="24"/>
          <w:lang w:val="ru-RU"/>
        </w:rPr>
        <w:t xml:space="preserve">с </w:t>
      </w:r>
      <w:r w:rsidR="000A393F">
        <w:rPr>
          <w:rFonts w:ascii="Times New Roman" w:hAnsi="Times New Roman" w:cs="Times New Roman"/>
          <w:b/>
          <w:sz w:val="24"/>
          <w:szCs w:val="24"/>
          <w:lang w:val="ru-RU"/>
        </w:rPr>
        <w:t>ЗПР</w:t>
      </w:r>
      <w:r w:rsidR="000A393F" w:rsidRPr="000A393F">
        <w:rPr>
          <w:rFonts w:ascii="Times New Roman" w:hAnsi="Times New Roman" w:cs="Times New Roman"/>
          <w:b/>
          <w:i/>
          <w:sz w:val="24"/>
          <w:szCs w:val="24"/>
          <w:lang w:val="ru-RU"/>
        </w:rPr>
        <w:t xml:space="preserve">(вариант 7.1) </w:t>
      </w:r>
    </w:p>
    <w:p w:rsidR="000A393F" w:rsidRDefault="000A393F" w:rsidP="000A393F">
      <w:pPr>
        <w:spacing w:after="0" w:line="240" w:lineRule="auto"/>
        <w:jc w:val="center"/>
        <w:rPr>
          <w:rFonts w:ascii="Times New Roman" w:hAnsi="Times New Roman" w:cs="Times New Roman"/>
          <w:b/>
          <w:sz w:val="24"/>
          <w:szCs w:val="24"/>
          <w:lang w:val="ru-RU"/>
        </w:rPr>
      </w:pPr>
      <w:r w:rsidRPr="00736748">
        <w:rPr>
          <w:rFonts w:ascii="Times New Roman" w:hAnsi="Times New Roman" w:cs="Times New Roman"/>
          <w:b/>
          <w:sz w:val="24"/>
          <w:szCs w:val="24"/>
          <w:lang w:val="ru-RU"/>
        </w:rPr>
        <w:t>коррекци</w:t>
      </w:r>
      <w:r>
        <w:rPr>
          <w:rFonts w:ascii="Times New Roman" w:hAnsi="Times New Roman" w:cs="Times New Roman"/>
          <w:b/>
          <w:sz w:val="24"/>
          <w:szCs w:val="24"/>
          <w:lang w:val="ru-RU"/>
        </w:rPr>
        <w:t>онно - развивающей области</w:t>
      </w:r>
    </w:p>
    <w:p w:rsidR="000A393F" w:rsidRPr="00736748" w:rsidRDefault="000A393F" w:rsidP="000A393F">
      <w:pPr>
        <w:spacing w:after="0" w:line="240" w:lineRule="auto"/>
        <w:jc w:val="center"/>
        <w:rPr>
          <w:rFonts w:ascii="Times New Roman" w:hAnsi="Times New Roman" w:cs="Times New Roman"/>
          <w:b/>
          <w:sz w:val="24"/>
          <w:szCs w:val="24"/>
          <w:lang w:val="ru-RU"/>
        </w:rPr>
      </w:pPr>
    </w:p>
    <w:tbl>
      <w:tblPr>
        <w:tblStyle w:val="afa"/>
        <w:tblW w:w="0" w:type="auto"/>
        <w:tblLayout w:type="fixed"/>
        <w:tblLook w:val="04A0"/>
      </w:tblPr>
      <w:tblGrid>
        <w:gridCol w:w="3369"/>
        <w:gridCol w:w="1134"/>
        <w:gridCol w:w="1275"/>
        <w:gridCol w:w="1134"/>
        <w:gridCol w:w="1276"/>
        <w:gridCol w:w="817"/>
      </w:tblGrid>
      <w:tr w:rsidR="00312CEC" w:rsidRPr="000A393F" w:rsidTr="000A393F">
        <w:tc>
          <w:tcPr>
            <w:tcW w:w="3369" w:type="dxa"/>
            <w:vMerge w:val="restart"/>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sz w:val="20"/>
                <w:szCs w:val="20"/>
              </w:rPr>
              <w:t xml:space="preserve">Специальные курсы </w:t>
            </w:r>
          </w:p>
        </w:tc>
        <w:tc>
          <w:tcPr>
            <w:tcW w:w="1134"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sz w:val="20"/>
                <w:szCs w:val="20"/>
              </w:rPr>
              <w:t>Количество часов в год</w:t>
            </w:r>
          </w:p>
        </w:tc>
        <w:tc>
          <w:tcPr>
            <w:tcW w:w="1275"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sz w:val="20"/>
                <w:szCs w:val="20"/>
              </w:rPr>
              <w:t>Количество часов в год</w:t>
            </w:r>
          </w:p>
        </w:tc>
        <w:tc>
          <w:tcPr>
            <w:tcW w:w="1134"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sz w:val="20"/>
                <w:szCs w:val="20"/>
              </w:rPr>
              <w:t>Количество часов в год</w:t>
            </w:r>
          </w:p>
        </w:tc>
        <w:tc>
          <w:tcPr>
            <w:tcW w:w="1276"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sz w:val="20"/>
                <w:szCs w:val="20"/>
              </w:rPr>
              <w:t>Количество часов в год</w:t>
            </w:r>
          </w:p>
        </w:tc>
        <w:tc>
          <w:tcPr>
            <w:tcW w:w="817" w:type="dxa"/>
          </w:tcPr>
          <w:p w:rsidR="00312CEC" w:rsidRPr="000A393F" w:rsidRDefault="00312CEC" w:rsidP="00736748">
            <w:pPr>
              <w:jc w:val="center"/>
              <w:rPr>
                <w:rFonts w:ascii="Times New Roman" w:hAnsi="Times New Roman" w:cs="Times New Roman"/>
                <w:b/>
                <w:sz w:val="20"/>
                <w:szCs w:val="20"/>
              </w:rPr>
            </w:pPr>
          </w:p>
        </w:tc>
      </w:tr>
      <w:tr w:rsidR="00312CEC" w:rsidRPr="000A393F" w:rsidTr="000A393F">
        <w:tc>
          <w:tcPr>
            <w:tcW w:w="3369" w:type="dxa"/>
            <w:vMerge/>
          </w:tcPr>
          <w:p w:rsidR="00312CEC" w:rsidRPr="000A393F" w:rsidRDefault="00312CEC" w:rsidP="00736748">
            <w:pPr>
              <w:jc w:val="center"/>
              <w:rPr>
                <w:rFonts w:ascii="Times New Roman" w:hAnsi="Times New Roman" w:cs="Times New Roman"/>
                <w:b/>
                <w:sz w:val="20"/>
                <w:szCs w:val="20"/>
              </w:rPr>
            </w:pPr>
          </w:p>
        </w:tc>
        <w:tc>
          <w:tcPr>
            <w:tcW w:w="1134"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b/>
                <w:sz w:val="20"/>
                <w:szCs w:val="20"/>
              </w:rPr>
              <w:t>1 класс</w:t>
            </w:r>
          </w:p>
        </w:tc>
        <w:tc>
          <w:tcPr>
            <w:tcW w:w="1275"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b/>
                <w:sz w:val="20"/>
                <w:szCs w:val="20"/>
              </w:rPr>
              <w:t>2 класс</w:t>
            </w:r>
          </w:p>
        </w:tc>
        <w:tc>
          <w:tcPr>
            <w:tcW w:w="1134" w:type="dxa"/>
          </w:tcPr>
          <w:p w:rsidR="00312CEC" w:rsidRPr="000A393F" w:rsidRDefault="00312CEC" w:rsidP="00736748">
            <w:pPr>
              <w:jc w:val="center"/>
              <w:rPr>
                <w:rFonts w:ascii="Times New Roman" w:hAnsi="Times New Roman" w:cs="Times New Roman"/>
                <w:sz w:val="20"/>
                <w:szCs w:val="20"/>
              </w:rPr>
            </w:pPr>
            <w:r w:rsidRPr="000A393F">
              <w:rPr>
                <w:rFonts w:ascii="Times New Roman" w:hAnsi="Times New Roman" w:cs="Times New Roman"/>
                <w:b/>
                <w:sz w:val="20"/>
                <w:szCs w:val="20"/>
              </w:rPr>
              <w:t>3 класс</w:t>
            </w:r>
          </w:p>
        </w:tc>
        <w:tc>
          <w:tcPr>
            <w:tcW w:w="1276" w:type="dxa"/>
          </w:tcPr>
          <w:p w:rsidR="00312CEC" w:rsidRPr="000A393F" w:rsidRDefault="00312CEC" w:rsidP="00736748">
            <w:pPr>
              <w:jc w:val="center"/>
              <w:rPr>
                <w:rFonts w:ascii="Times New Roman" w:hAnsi="Times New Roman" w:cs="Times New Roman"/>
                <w:sz w:val="20"/>
                <w:szCs w:val="20"/>
              </w:rPr>
            </w:pPr>
            <w:r w:rsidRPr="000A393F">
              <w:rPr>
                <w:rFonts w:ascii="Times New Roman" w:hAnsi="Times New Roman" w:cs="Times New Roman"/>
                <w:b/>
                <w:sz w:val="20"/>
                <w:szCs w:val="20"/>
              </w:rPr>
              <w:t>4 класс</w:t>
            </w:r>
          </w:p>
        </w:tc>
        <w:tc>
          <w:tcPr>
            <w:tcW w:w="817" w:type="dxa"/>
          </w:tcPr>
          <w:p w:rsidR="00312CEC" w:rsidRPr="000A393F" w:rsidRDefault="000A393F" w:rsidP="000A393F">
            <w:pPr>
              <w:jc w:val="center"/>
              <w:rPr>
                <w:rFonts w:ascii="Times New Roman" w:hAnsi="Times New Roman" w:cs="Times New Roman"/>
                <w:b/>
                <w:sz w:val="20"/>
                <w:szCs w:val="20"/>
              </w:rPr>
            </w:pPr>
            <w:r>
              <w:rPr>
                <w:rFonts w:ascii="Times New Roman" w:hAnsi="Times New Roman" w:cs="Times New Roman"/>
                <w:b/>
                <w:sz w:val="20"/>
                <w:szCs w:val="20"/>
                <w:lang w:val="ru-RU"/>
              </w:rPr>
              <w:t>В</w:t>
            </w:r>
            <w:r w:rsidR="00312CEC" w:rsidRPr="000A393F">
              <w:rPr>
                <w:rFonts w:ascii="Times New Roman" w:hAnsi="Times New Roman" w:cs="Times New Roman"/>
                <w:b/>
                <w:sz w:val="20"/>
                <w:szCs w:val="20"/>
              </w:rPr>
              <w:t>сего</w:t>
            </w:r>
          </w:p>
        </w:tc>
      </w:tr>
      <w:tr w:rsidR="00312CEC" w:rsidRPr="000A393F" w:rsidTr="000A393F">
        <w:tc>
          <w:tcPr>
            <w:tcW w:w="3369" w:type="dxa"/>
          </w:tcPr>
          <w:p w:rsidR="00312CEC" w:rsidRPr="000A393F" w:rsidRDefault="00312CEC" w:rsidP="00736748">
            <w:pPr>
              <w:rPr>
                <w:rFonts w:ascii="Times New Roman" w:hAnsi="Times New Roman" w:cs="Times New Roman"/>
                <w:b/>
                <w:sz w:val="20"/>
                <w:szCs w:val="20"/>
                <w:lang w:val="ru-RU"/>
              </w:rPr>
            </w:pPr>
            <w:r w:rsidRPr="000A393F">
              <w:rPr>
                <w:rFonts w:ascii="Times New Roman" w:hAnsi="Times New Roman" w:cs="Times New Roman"/>
                <w:bCs/>
                <w:sz w:val="20"/>
                <w:szCs w:val="20"/>
                <w:lang w:val="ru-RU"/>
              </w:rPr>
              <w:t>«Коррекция нарушений устной и письменной речи»</w:t>
            </w:r>
          </w:p>
        </w:tc>
        <w:tc>
          <w:tcPr>
            <w:tcW w:w="1134"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b/>
                <w:sz w:val="20"/>
                <w:szCs w:val="20"/>
              </w:rPr>
              <w:t>33</w:t>
            </w:r>
          </w:p>
        </w:tc>
        <w:tc>
          <w:tcPr>
            <w:tcW w:w="1275"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b/>
                <w:sz w:val="20"/>
                <w:szCs w:val="20"/>
              </w:rPr>
              <w:t>34</w:t>
            </w:r>
          </w:p>
        </w:tc>
        <w:tc>
          <w:tcPr>
            <w:tcW w:w="1134"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b/>
                <w:sz w:val="20"/>
                <w:szCs w:val="20"/>
              </w:rPr>
              <w:t>34</w:t>
            </w:r>
          </w:p>
        </w:tc>
        <w:tc>
          <w:tcPr>
            <w:tcW w:w="1276"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b/>
                <w:sz w:val="20"/>
                <w:szCs w:val="20"/>
              </w:rPr>
              <w:t>34</w:t>
            </w:r>
          </w:p>
        </w:tc>
        <w:tc>
          <w:tcPr>
            <w:tcW w:w="817"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b/>
                <w:sz w:val="20"/>
                <w:szCs w:val="20"/>
              </w:rPr>
              <w:t>135</w:t>
            </w:r>
          </w:p>
        </w:tc>
      </w:tr>
      <w:tr w:rsidR="00312CEC" w:rsidRPr="000A393F" w:rsidTr="000A393F">
        <w:tc>
          <w:tcPr>
            <w:tcW w:w="3369" w:type="dxa"/>
          </w:tcPr>
          <w:p w:rsidR="00312CEC" w:rsidRPr="000A393F" w:rsidRDefault="00312CEC" w:rsidP="00736748">
            <w:pPr>
              <w:rPr>
                <w:rFonts w:ascii="Times New Roman" w:hAnsi="Times New Roman" w:cs="Times New Roman"/>
                <w:b/>
                <w:sz w:val="20"/>
                <w:szCs w:val="20"/>
                <w:lang w:val="ru-RU"/>
              </w:rPr>
            </w:pPr>
            <w:r w:rsidRPr="000A393F">
              <w:rPr>
                <w:rFonts w:ascii="Times New Roman" w:hAnsi="Times New Roman" w:cs="Times New Roman"/>
                <w:sz w:val="20"/>
                <w:szCs w:val="20"/>
                <w:lang w:val="ru-RU"/>
              </w:rPr>
              <w:t>Коррекционно-развивающие занятия с психологом</w:t>
            </w:r>
          </w:p>
        </w:tc>
        <w:tc>
          <w:tcPr>
            <w:tcW w:w="1134"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b/>
                <w:sz w:val="20"/>
                <w:szCs w:val="20"/>
              </w:rPr>
              <w:t>30</w:t>
            </w:r>
          </w:p>
        </w:tc>
        <w:tc>
          <w:tcPr>
            <w:tcW w:w="1275"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b/>
                <w:sz w:val="20"/>
                <w:szCs w:val="20"/>
              </w:rPr>
              <w:t>30</w:t>
            </w:r>
          </w:p>
        </w:tc>
        <w:tc>
          <w:tcPr>
            <w:tcW w:w="1134"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b/>
                <w:sz w:val="20"/>
                <w:szCs w:val="20"/>
              </w:rPr>
              <w:t>30</w:t>
            </w:r>
          </w:p>
        </w:tc>
        <w:tc>
          <w:tcPr>
            <w:tcW w:w="1276"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b/>
                <w:sz w:val="20"/>
                <w:szCs w:val="20"/>
              </w:rPr>
              <w:t>30</w:t>
            </w:r>
          </w:p>
        </w:tc>
        <w:tc>
          <w:tcPr>
            <w:tcW w:w="817"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b/>
                <w:sz w:val="20"/>
                <w:szCs w:val="20"/>
              </w:rPr>
              <w:t>120</w:t>
            </w:r>
          </w:p>
        </w:tc>
      </w:tr>
      <w:tr w:rsidR="00312CEC" w:rsidRPr="000A393F" w:rsidTr="000A393F">
        <w:tc>
          <w:tcPr>
            <w:tcW w:w="3369" w:type="dxa"/>
          </w:tcPr>
          <w:p w:rsidR="00312CEC" w:rsidRPr="000A393F" w:rsidRDefault="00312CEC" w:rsidP="00736748">
            <w:pPr>
              <w:rPr>
                <w:rFonts w:ascii="Times New Roman" w:hAnsi="Times New Roman" w:cs="Times New Roman"/>
                <w:sz w:val="20"/>
                <w:szCs w:val="20"/>
              </w:rPr>
            </w:pPr>
            <w:r w:rsidRPr="000A393F">
              <w:rPr>
                <w:rFonts w:ascii="Times New Roman" w:hAnsi="Times New Roman" w:cs="Times New Roman"/>
                <w:sz w:val="20"/>
                <w:szCs w:val="20"/>
              </w:rPr>
              <w:t>Занятия с учителем</w:t>
            </w:r>
          </w:p>
        </w:tc>
        <w:tc>
          <w:tcPr>
            <w:tcW w:w="1134"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b/>
                <w:sz w:val="20"/>
                <w:szCs w:val="20"/>
              </w:rPr>
              <w:t>66</w:t>
            </w:r>
          </w:p>
        </w:tc>
        <w:tc>
          <w:tcPr>
            <w:tcW w:w="1275"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b/>
                <w:sz w:val="20"/>
                <w:szCs w:val="20"/>
              </w:rPr>
              <w:t>68</w:t>
            </w:r>
          </w:p>
        </w:tc>
        <w:tc>
          <w:tcPr>
            <w:tcW w:w="1134"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b/>
                <w:sz w:val="20"/>
                <w:szCs w:val="20"/>
              </w:rPr>
              <w:t>68</w:t>
            </w:r>
          </w:p>
        </w:tc>
        <w:tc>
          <w:tcPr>
            <w:tcW w:w="1276"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b/>
                <w:sz w:val="20"/>
                <w:szCs w:val="20"/>
              </w:rPr>
              <w:t>68</w:t>
            </w:r>
          </w:p>
        </w:tc>
        <w:tc>
          <w:tcPr>
            <w:tcW w:w="817"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b/>
                <w:sz w:val="20"/>
                <w:szCs w:val="20"/>
              </w:rPr>
              <w:t>270</w:t>
            </w:r>
          </w:p>
        </w:tc>
      </w:tr>
      <w:tr w:rsidR="00312CEC" w:rsidRPr="000A393F" w:rsidTr="000A393F">
        <w:tc>
          <w:tcPr>
            <w:tcW w:w="3369" w:type="dxa"/>
          </w:tcPr>
          <w:p w:rsidR="00312CEC" w:rsidRPr="000A393F" w:rsidRDefault="00312CEC" w:rsidP="00736748">
            <w:pPr>
              <w:jc w:val="center"/>
              <w:rPr>
                <w:rFonts w:ascii="Times New Roman" w:hAnsi="Times New Roman" w:cs="Times New Roman"/>
                <w:sz w:val="20"/>
                <w:szCs w:val="20"/>
              </w:rPr>
            </w:pPr>
          </w:p>
        </w:tc>
        <w:tc>
          <w:tcPr>
            <w:tcW w:w="1134"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b/>
                <w:sz w:val="20"/>
                <w:szCs w:val="20"/>
              </w:rPr>
              <w:t>1</w:t>
            </w:r>
          </w:p>
        </w:tc>
        <w:tc>
          <w:tcPr>
            <w:tcW w:w="1275"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b/>
                <w:sz w:val="20"/>
                <w:szCs w:val="20"/>
              </w:rPr>
              <w:t>2</w:t>
            </w:r>
          </w:p>
        </w:tc>
        <w:tc>
          <w:tcPr>
            <w:tcW w:w="1134"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b/>
                <w:sz w:val="20"/>
                <w:szCs w:val="20"/>
              </w:rPr>
              <w:t>2</w:t>
            </w:r>
          </w:p>
        </w:tc>
        <w:tc>
          <w:tcPr>
            <w:tcW w:w="1276"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b/>
                <w:sz w:val="20"/>
                <w:szCs w:val="20"/>
              </w:rPr>
              <w:t>2</w:t>
            </w:r>
          </w:p>
        </w:tc>
        <w:tc>
          <w:tcPr>
            <w:tcW w:w="817" w:type="dxa"/>
          </w:tcPr>
          <w:p w:rsidR="00312CEC" w:rsidRPr="000A393F" w:rsidRDefault="00312CEC" w:rsidP="00736748">
            <w:pPr>
              <w:jc w:val="center"/>
              <w:rPr>
                <w:rFonts w:ascii="Times New Roman" w:hAnsi="Times New Roman" w:cs="Times New Roman"/>
                <w:b/>
                <w:sz w:val="20"/>
                <w:szCs w:val="20"/>
              </w:rPr>
            </w:pPr>
            <w:r w:rsidRPr="000A393F">
              <w:rPr>
                <w:rFonts w:ascii="Times New Roman" w:hAnsi="Times New Roman" w:cs="Times New Roman"/>
                <w:b/>
                <w:sz w:val="20"/>
                <w:szCs w:val="20"/>
              </w:rPr>
              <w:t>8</w:t>
            </w:r>
          </w:p>
        </w:tc>
      </w:tr>
    </w:tbl>
    <w:p w:rsidR="000A393F" w:rsidRDefault="000A393F" w:rsidP="00736748">
      <w:pPr>
        <w:shd w:val="clear" w:color="auto" w:fill="FFFFFF"/>
        <w:autoSpaceDE w:val="0"/>
        <w:spacing w:after="0" w:line="240" w:lineRule="auto"/>
        <w:jc w:val="both"/>
        <w:rPr>
          <w:rFonts w:ascii="Times New Roman" w:hAnsi="Times New Roman" w:cs="Times New Roman"/>
          <w:b/>
          <w:sz w:val="24"/>
          <w:szCs w:val="24"/>
          <w:lang w:val="ru-RU"/>
        </w:rPr>
      </w:pPr>
    </w:p>
    <w:p w:rsidR="00312CEC" w:rsidRPr="00151FDC" w:rsidRDefault="00312CEC" w:rsidP="00736748">
      <w:pPr>
        <w:shd w:val="clear" w:color="auto" w:fill="FFFFFF"/>
        <w:autoSpaceDE w:val="0"/>
        <w:spacing w:after="0" w:line="240" w:lineRule="auto"/>
        <w:jc w:val="both"/>
        <w:rPr>
          <w:rFonts w:ascii="Times New Roman" w:hAnsi="Times New Roman" w:cs="Times New Roman"/>
          <w:b/>
          <w:sz w:val="24"/>
          <w:szCs w:val="24"/>
          <w:lang w:val="ru-RU"/>
        </w:rPr>
      </w:pPr>
      <w:r w:rsidRPr="00151FDC">
        <w:rPr>
          <w:rFonts w:ascii="Times New Roman" w:hAnsi="Times New Roman" w:cs="Times New Roman"/>
          <w:b/>
          <w:sz w:val="24"/>
          <w:szCs w:val="24"/>
          <w:lang w:val="ru-RU"/>
        </w:rPr>
        <w:t>Сроки проведения промежуточных аттестаций прописаны в ООП НОО МАОУ «Гимназия №1 г. Орска».</w:t>
      </w:r>
    </w:p>
    <w:p w:rsidR="00654218" w:rsidRPr="00736748" w:rsidRDefault="00654218" w:rsidP="00736748">
      <w:pPr>
        <w:spacing w:after="0" w:line="240" w:lineRule="auto"/>
        <w:jc w:val="center"/>
        <w:rPr>
          <w:rFonts w:ascii="Times New Roman" w:hAnsi="Times New Roman" w:cs="Times New Roman"/>
          <w:b/>
          <w:sz w:val="24"/>
          <w:szCs w:val="24"/>
          <w:lang w:val="ru-RU"/>
        </w:rPr>
      </w:pPr>
    </w:p>
    <w:p w:rsidR="00654218" w:rsidRPr="00736748" w:rsidRDefault="00654218" w:rsidP="00736748">
      <w:pPr>
        <w:spacing w:after="0" w:line="240" w:lineRule="auto"/>
        <w:jc w:val="center"/>
        <w:rPr>
          <w:rFonts w:ascii="Times New Roman" w:hAnsi="Times New Roman" w:cs="Times New Roman"/>
          <w:b/>
          <w:sz w:val="24"/>
          <w:szCs w:val="24"/>
          <w:lang w:val="ru-RU"/>
        </w:rPr>
      </w:pPr>
    </w:p>
    <w:p w:rsidR="005D0EEA" w:rsidRDefault="000A393F" w:rsidP="00736748">
      <w:pPr>
        <w:spacing w:line="240" w:lineRule="auto"/>
        <w:jc w:val="center"/>
        <w:rPr>
          <w:rFonts w:ascii="Times New Roman" w:eastAsia="Times New Roman" w:hAnsi="Times New Roman" w:cs="Times New Roman"/>
          <w:b/>
          <w:sz w:val="24"/>
          <w:szCs w:val="24"/>
          <w:lang w:val="ru-RU" w:eastAsia="ru-RU"/>
        </w:rPr>
      </w:pPr>
      <w:r>
        <w:rPr>
          <w:rFonts w:ascii="Times New Roman" w:hAnsi="Times New Roman" w:cs="Times New Roman"/>
          <w:b/>
          <w:sz w:val="24"/>
          <w:szCs w:val="24"/>
          <w:lang w:val="ru-RU"/>
        </w:rPr>
        <w:t>ТЕМАТИЧЕСКОЕ ПЛАНИРОВАНИЕ</w:t>
      </w:r>
    </w:p>
    <w:p w:rsidR="005D0EEA" w:rsidRDefault="005D0EEA" w:rsidP="00736748">
      <w:pPr>
        <w:spacing w:line="240" w:lineRule="auto"/>
        <w:jc w:val="center"/>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Математика</w:t>
      </w:r>
    </w:p>
    <w:p w:rsidR="00E43244" w:rsidRPr="00736748" w:rsidRDefault="00E43244" w:rsidP="00736748">
      <w:pPr>
        <w:spacing w:line="240" w:lineRule="auto"/>
        <w:jc w:val="center"/>
        <w:rPr>
          <w:rFonts w:ascii="Times New Roman" w:hAnsi="Times New Roman" w:cs="Times New Roman"/>
          <w:b/>
          <w:sz w:val="24"/>
          <w:szCs w:val="24"/>
          <w:lang w:val="ru-RU"/>
        </w:rPr>
      </w:pPr>
      <w:bookmarkStart w:id="12" w:name="_GoBack"/>
      <w:bookmarkEnd w:id="12"/>
      <w:r w:rsidRPr="00736748">
        <w:rPr>
          <w:rFonts w:ascii="Times New Roman" w:hAnsi="Times New Roman" w:cs="Times New Roman"/>
          <w:b/>
          <w:sz w:val="24"/>
          <w:szCs w:val="24"/>
          <w:lang w:val="ru-RU"/>
        </w:rPr>
        <w:t>1 класс (33 часа)</w:t>
      </w:r>
    </w:p>
    <w:tbl>
      <w:tblPr>
        <w:tblW w:w="0" w:type="auto"/>
        <w:jc w:val="center"/>
        <w:tblInd w:w="-4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83"/>
        <w:gridCol w:w="7313"/>
        <w:gridCol w:w="808"/>
      </w:tblGrid>
      <w:tr w:rsidR="00E43244" w:rsidRPr="00736748" w:rsidTr="006625CA">
        <w:trPr>
          <w:cantSplit/>
          <w:trHeight w:val="303"/>
          <w:jc w:val="center"/>
        </w:trPr>
        <w:tc>
          <w:tcPr>
            <w:tcW w:w="1083" w:type="dxa"/>
            <w:vMerge w:val="restart"/>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w:t>
            </w:r>
          </w:p>
        </w:tc>
        <w:tc>
          <w:tcPr>
            <w:tcW w:w="7313" w:type="dxa"/>
            <w:vMerge w:val="restart"/>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Наименование разделов и тем</w:t>
            </w:r>
          </w:p>
        </w:tc>
        <w:tc>
          <w:tcPr>
            <w:tcW w:w="772" w:type="dxa"/>
            <w:vMerge w:val="restart"/>
          </w:tcPr>
          <w:p w:rsidR="00E43244" w:rsidRPr="00736748" w:rsidRDefault="00E43244" w:rsidP="00736748">
            <w:pPr>
              <w:spacing w:after="0" w:line="240" w:lineRule="auto"/>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Всего часов</w:t>
            </w:r>
          </w:p>
        </w:tc>
      </w:tr>
      <w:tr w:rsidR="00E43244" w:rsidRPr="00736748" w:rsidTr="006625CA">
        <w:trPr>
          <w:cantSplit/>
          <w:trHeight w:val="303"/>
          <w:jc w:val="center"/>
        </w:trPr>
        <w:tc>
          <w:tcPr>
            <w:tcW w:w="1083" w:type="dxa"/>
            <w:vMerge/>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p>
        </w:tc>
        <w:tc>
          <w:tcPr>
            <w:tcW w:w="7313" w:type="dxa"/>
            <w:vMerge/>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p>
        </w:tc>
        <w:tc>
          <w:tcPr>
            <w:tcW w:w="772" w:type="dxa"/>
            <w:vMerge/>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p>
        </w:tc>
      </w:tr>
      <w:tr w:rsidR="00E43244" w:rsidRPr="00736748" w:rsidTr="006625CA">
        <w:trPr>
          <w:trHeight w:val="238"/>
          <w:jc w:val="center"/>
        </w:trPr>
        <w:tc>
          <w:tcPr>
            <w:tcW w:w="1083" w:type="dxa"/>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1</w:t>
            </w:r>
          </w:p>
        </w:tc>
        <w:tc>
          <w:tcPr>
            <w:tcW w:w="7313" w:type="dxa"/>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Подготовка к изучению чисел</w:t>
            </w:r>
          </w:p>
        </w:tc>
        <w:tc>
          <w:tcPr>
            <w:tcW w:w="772" w:type="dxa"/>
          </w:tcPr>
          <w:p w:rsidR="00E43244" w:rsidRPr="00736748" w:rsidRDefault="00E43244" w:rsidP="00736748">
            <w:pPr>
              <w:spacing w:after="0" w:line="240" w:lineRule="auto"/>
              <w:jc w:val="center"/>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2</w:t>
            </w:r>
          </w:p>
        </w:tc>
      </w:tr>
      <w:tr w:rsidR="00E43244" w:rsidRPr="00736748" w:rsidTr="006625CA">
        <w:trPr>
          <w:trHeight w:val="256"/>
          <w:jc w:val="center"/>
        </w:trPr>
        <w:tc>
          <w:tcPr>
            <w:tcW w:w="1083" w:type="dxa"/>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2</w:t>
            </w:r>
          </w:p>
        </w:tc>
        <w:tc>
          <w:tcPr>
            <w:tcW w:w="7313" w:type="dxa"/>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Числа от 1 до 10. Нумерация</w:t>
            </w:r>
          </w:p>
        </w:tc>
        <w:tc>
          <w:tcPr>
            <w:tcW w:w="772" w:type="dxa"/>
          </w:tcPr>
          <w:p w:rsidR="00E43244" w:rsidRPr="00736748" w:rsidRDefault="00E43244" w:rsidP="00736748">
            <w:pPr>
              <w:spacing w:after="0" w:line="240" w:lineRule="auto"/>
              <w:jc w:val="center"/>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7</w:t>
            </w:r>
          </w:p>
        </w:tc>
      </w:tr>
      <w:tr w:rsidR="00E43244" w:rsidRPr="00736748" w:rsidTr="006625CA">
        <w:trPr>
          <w:trHeight w:val="256"/>
          <w:jc w:val="center"/>
        </w:trPr>
        <w:tc>
          <w:tcPr>
            <w:tcW w:w="1083" w:type="dxa"/>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3</w:t>
            </w:r>
          </w:p>
        </w:tc>
        <w:tc>
          <w:tcPr>
            <w:tcW w:w="7313" w:type="dxa"/>
          </w:tcPr>
          <w:p w:rsidR="00E43244" w:rsidRPr="00736748" w:rsidRDefault="00E43244" w:rsidP="00736748">
            <w:pPr>
              <w:spacing w:after="0" w:line="240" w:lineRule="auto"/>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sz w:val="24"/>
                <w:szCs w:val="24"/>
                <w:lang w:val="ru-RU" w:eastAsia="ru-RU"/>
              </w:rPr>
              <w:t>Числа от 1 до 10. Сложение и вычитание</w:t>
            </w:r>
          </w:p>
        </w:tc>
        <w:tc>
          <w:tcPr>
            <w:tcW w:w="772" w:type="dxa"/>
          </w:tcPr>
          <w:p w:rsidR="00E43244" w:rsidRPr="00736748" w:rsidRDefault="00E43244" w:rsidP="00736748">
            <w:pPr>
              <w:spacing w:after="0" w:line="240" w:lineRule="auto"/>
              <w:jc w:val="center"/>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14</w:t>
            </w:r>
          </w:p>
        </w:tc>
      </w:tr>
      <w:tr w:rsidR="00E43244" w:rsidRPr="00736748" w:rsidTr="006625CA">
        <w:trPr>
          <w:trHeight w:val="256"/>
          <w:jc w:val="center"/>
        </w:trPr>
        <w:tc>
          <w:tcPr>
            <w:tcW w:w="1083" w:type="dxa"/>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4</w:t>
            </w:r>
          </w:p>
        </w:tc>
        <w:tc>
          <w:tcPr>
            <w:tcW w:w="7313" w:type="dxa"/>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Числа от 1 до 20. Нумерация</w:t>
            </w:r>
          </w:p>
        </w:tc>
        <w:tc>
          <w:tcPr>
            <w:tcW w:w="772" w:type="dxa"/>
          </w:tcPr>
          <w:p w:rsidR="00E43244" w:rsidRPr="00736748" w:rsidRDefault="00E43244" w:rsidP="00736748">
            <w:pPr>
              <w:spacing w:after="0" w:line="240" w:lineRule="auto"/>
              <w:jc w:val="center"/>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4</w:t>
            </w:r>
          </w:p>
        </w:tc>
      </w:tr>
      <w:tr w:rsidR="00E43244" w:rsidRPr="00736748" w:rsidTr="006625CA">
        <w:trPr>
          <w:trHeight w:val="100"/>
          <w:jc w:val="center"/>
        </w:trPr>
        <w:tc>
          <w:tcPr>
            <w:tcW w:w="1083" w:type="dxa"/>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5</w:t>
            </w:r>
          </w:p>
        </w:tc>
        <w:tc>
          <w:tcPr>
            <w:tcW w:w="7313" w:type="dxa"/>
          </w:tcPr>
          <w:p w:rsidR="00E43244" w:rsidRPr="00736748" w:rsidRDefault="00E43244" w:rsidP="00736748">
            <w:pPr>
              <w:spacing w:after="0" w:line="240" w:lineRule="auto"/>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sz w:val="24"/>
                <w:szCs w:val="24"/>
                <w:lang w:val="ru-RU" w:eastAsia="ru-RU"/>
              </w:rPr>
              <w:t>Числа от 1 до 20. Табличное сложение и вычитание</w:t>
            </w:r>
          </w:p>
        </w:tc>
        <w:tc>
          <w:tcPr>
            <w:tcW w:w="772" w:type="dxa"/>
          </w:tcPr>
          <w:p w:rsidR="00E43244" w:rsidRPr="00736748" w:rsidRDefault="00E43244" w:rsidP="00736748">
            <w:pPr>
              <w:spacing w:after="0" w:line="240" w:lineRule="auto"/>
              <w:jc w:val="center"/>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6</w:t>
            </w:r>
          </w:p>
        </w:tc>
      </w:tr>
      <w:tr w:rsidR="00E43244" w:rsidRPr="00736748" w:rsidTr="006625CA">
        <w:trPr>
          <w:trHeight w:val="256"/>
          <w:jc w:val="center"/>
        </w:trPr>
        <w:tc>
          <w:tcPr>
            <w:tcW w:w="1083" w:type="dxa"/>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p>
        </w:tc>
        <w:tc>
          <w:tcPr>
            <w:tcW w:w="7313" w:type="dxa"/>
          </w:tcPr>
          <w:p w:rsidR="00E43244" w:rsidRPr="00736748" w:rsidRDefault="00E43244" w:rsidP="00736748">
            <w:pPr>
              <w:spacing w:after="0" w:line="240" w:lineRule="auto"/>
              <w:jc w:val="center"/>
              <w:rPr>
                <w:rFonts w:ascii="Times New Roman" w:eastAsia="Times New Roman" w:hAnsi="Times New Roman" w:cs="Times New Roman"/>
                <w:b/>
                <w:sz w:val="24"/>
                <w:szCs w:val="24"/>
                <w:lang w:eastAsia="ru-RU"/>
              </w:rPr>
            </w:pPr>
            <w:r w:rsidRPr="00736748">
              <w:rPr>
                <w:rFonts w:ascii="Times New Roman" w:eastAsia="Times New Roman" w:hAnsi="Times New Roman" w:cs="Times New Roman"/>
                <w:b/>
                <w:sz w:val="24"/>
                <w:szCs w:val="24"/>
                <w:lang w:eastAsia="ru-RU"/>
              </w:rPr>
              <w:t>Итого</w:t>
            </w:r>
          </w:p>
        </w:tc>
        <w:tc>
          <w:tcPr>
            <w:tcW w:w="772" w:type="dxa"/>
          </w:tcPr>
          <w:p w:rsidR="00E43244" w:rsidRPr="00736748" w:rsidRDefault="00E43244" w:rsidP="00736748">
            <w:pPr>
              <w:spacing w:after="0" w:line="240" w:lineRule="auto"/>
              <w:jc w:val="center"/>
              <w:rPr>
                <w:rFonts w:ascii="Times New Roman" w:eastAsia="Times New Roman" w:hAnsi="Times New Roman" w:cs="Times New Roman"/>
                <w:b/>
                <w:sz w:val="24"/>
                <w:szCs w:val="24"/>
                <w:lang w:eastAsia="ru-RU"/>
              </w:rPr>
            </w:pPr>
            <w:r w:rsidRPr="00736748">
              <w:rPr>
                <w:rFonts w:ascii="Times New Roman" w:eastAsia="Times New Roman" w:hAnsi="Times New Roman" w:cs="Times New Roman"/>
                <w:b/>
                <w:sz w:val="24"/>
                <w:szCs w:val="24"/>
                <w:lang w:eastAsia="ru-RU"/>
              </w:rPr>
              <w:t>33</w:t>
            </w:r>
          </w:p>
        </w:tc>
      </w:tr>
    </w:tbl>
    <w:p w:rsidR="00E43244" w:rsidRPr="00736748" w:rsidRDefault="00E43244" w:rsidP="006625CA">
      <w:pPr>
        <w:spacing w:after="0" w:line="240" w:lineRule="auto"/>
        <w:rPr>
          <w:rFonts w:ascii="Times New Roman" w:hAnsi="Times New Roman" w:cs="Times New Roman"/>
          <w:sz w:val="24"/>
          <w:szCs w:val="24"/>
        </w:rPr>
      </w:pPr>
    </w:p>
    <w:p w:rsidR="00E43244" w:rsidRPr="00736748" w:rsidRDefault="00E43244" w:rsidP="006625CA">
      <w:pPr>
        <w:spacing w:after="0" w:line="240" w:lineRule="auto"/>
        <w:jc w:val="center"/>
        <w:rPr>
          <w:rFonts w:ascii="Times New Roman" w:hAnsi="Times New Roman" w:cs="Times New Roman"/>
          <w:b/>
          <w:sz w:val="24"/>
          <w:szCs w:val="24"/>
        </w:rPr>
      </w:pPr>
      <w:r w:rsidRPr="00736748">
        <w:rPr>
          <w:rFonts w:ascii="Times New Roman" w:hAnsi="Times New Roman" w:cs="Times New Roman"/>
          <w:b/>
          <w:sz w:val="24"/>
          <w:szCs w:val="24"/>
        </w:rPr>
        <w:t>2 класс (34 часа)</w:t>
      </w:r>
    </w:p>
    <w:p w:rsidR="00E43244" w:rsidRPr="00736748" w:rsidRDefault="00E43244" w:rsidP="006625CA">
      <w:pPr>
        <w:spacing w:after="0" w:line="240" w:lineRule="auto"/>
        <w:jc w:val="both"/>
        <w:rPr>
          <w:rFonts w:ascii="Times New Roman" w:eastAsia="Times New Roman" w:hAnsi="Times New Roman" w:cs="Times New Roman"/>
          <w:b/>
          <w:bCs/>
          <w:sz w:val="24"/>
          <w:szCs w:val="24"/>
          <w:lang w:eastAsia="ru-RU"/>
        </w:rPr>
      </w:pPr>
    </w:p>
    <w:tbl>
      <w:tblPr>
        <w:tblW w:w="0" w:type="auto"/>
        <w:jc w:val="center"/>
        <w:tblInd w:w="-2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6"/>
        <w:gridCol w:w="6962"/>
        <w:gridCol w:w="1715"/>
      </w:tblGrid>
      <w:tr w:rsidR="00E43244" w:rsidRPr="00736748" w:rsidTr="00866B04">
        <w:trPr>
          <w:cantSplit/>
          <w:trHeight w:val="327"/>
          <w:jc w:val="center"/>
        </w:trPr>
        <w:tc>
          <w:tcPr>
            <w:tcW w:w="596" w:type="dxa"/>
            <w:vMerge w:val="restart"/>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w:t>
            </w:r>
          </w:p>
        </w:tc>
        <w:tc>
          <w:tcPr>
            <w:tcW w:w="6962" w:type="dxa"/>
            <w:vMerge w:val="restart"/>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Наименование разделов и тем</w:t>
            </w:r>
          </w:p>
        </w:tc>
        <w:tc>
          <w:tcPr>
            <w:tcW w:w="1715" w:type="dxa"/>
            <w:vMerge w:val="restart"/>
          </w:tcPr>
          <w:p w:rsidR="00E43244" w:rsidRPr="00736748" w:rsidRDefault="00E43244" w:rsidP="00736748">
            <w:pPr>
              <w:spacing w:after="0" w:line="240" w:lineRule="auto"/>
              <w:jc w:val="center"/>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Всего часов</w:t>
            </w:r>
          </w:p>
        </w:tc>
      </w:tr>
      <w:tr w:rsidR="00E43244" w:rsidRPr="00736748" w:rsidTr="00866B04">
        <w:trPr>
          <w:cantSplit/>
          <w:trHeight w:val="327"/>
          <w:jc w:val="center"/>
        </w:trPr>
        <w:tc>
          <w:tcPr>
            <w:tcW w:w="596" w:type="dxa"/>
            <w:vMerge/>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p>
        </w:tc>
        <w:tc>
          <w:tcPr>
            <w:tcW w:w="6962" w:type="dxa"/>
            <w:vMerge/>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p>
        </w:tc>
        <w:tc>
          <w:tcPr>
            <w:tcW w:w="1715" w:type="dxa"/>
            <w:vMerge/>
          </w:tcPr>
          <w:p w:rsidR="00E43244" w:rsidRPr="00736748" w:rsidRDefault="00E43244" w:rsidP="00736748">
            <w:pPr>
              <w:spacing w:after="0" w:line="240" w:lineRule="auto"/>
              <w:jc w:val="center"/>
              <w:rPr>
                <w:rFonts w:ascii="Times New Roman" w:eastAsia="Times New Roman" w:hAnsi="Times New Roman" w:cs="Times New Roman"/>
                <w:sz w:val="24"/>
                <w:szCs w:val="24"/>
                <w:lang w:eastAsia="ru-RU"/>
              </w:rPr>
            </w:pPr>
          </w:p>
        </w:tc>
      </w:tr>
      <w:tr w:rsidR="00E43244" w:rsidRPr="00736748" w:rsidTr="00866B04">
        <w:trPr>
          <w:trHeight w:val="220"/>
          <w:jc w:val="center"/>
        </w:trPr>
        <w:tc>
          <w:tcPr>
            <w:tcW w:w="596" w:type="dxa"/>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1</w:t>
            </w:r>
          </w:p>
        </w:tc>
        <w:tc>
          <w:tcPr>
            <w:tcW w:w="6962" w:type="dxa"/>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Числа от 1 до 100 (нумерация)</w:t>
            </w:r>
          </w:p>
        </w:tc>
        <w:tc>
          <w:tcPr>
            <w:tcW w:w="1715" w:type="dxa"/>
          </w:tcPr>
          <w:p w:rsidR="00E43244" w:rsidRPr="00736748" w:rsidRDefault="00E43244" w:rsidP="00736748">
            <w:pPr>
              <w:spacing w:after="0" w:line="240" w:lineRule="auto"/>
              <w:jc w:val="center"/>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4</w:t>
            </w:r>
          </w:p>
        </w:tc>
      </w:tr>
      <w:tr w:rsidR="00E43244" w:rsidRPr="00736748" w:rsidTr="00866B04">
        <w:trPr>
          <w:trHeight w:val="220"/>
          <w:jc w:val="center"/>
        </w:trPr>
        <w:tc>
          <w:tcPr>
            <w:tcW w:w="596" w:type="dxa"/>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2</w:t>
            </w:r>
          </w:p>
        </w:tc>
        <w:tc>
          <w:tcPr>
            <w:tcW w:w="6962" w:type="dxa"/>
          </w:tcPr>
          <w:p w:rsidR="00E43244" w:rsidRPr="00736748" w:rsidRDefault="00E43244" w:rsidP="00736748">
            <w:pPr>
              <w:spacing w:after="0" w:line="240" w:lineRule="auto"/>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sz w:val="24"/>
                <w:szCs w:val="24"/>
                <w:lang w:val="ru-RU" w:eastAsia="ru-RU"/>
              </w:rPr>
              <w:t>Числа от 1 до 100. Сложение и вычитание</w:t>
            </w:r>
          </w:p>
        </w:tc>
        <w:tc>
          <w:tcPr>
            <w:tcW w:w="1715" w:type="dxa"/>
          </w:tcPr>
          <w:p w:rsidR="00E43244" w:rsidRPr="00736748" w:rsidRDefault="00E43244" w:rsidP="00736748">
            <w:pPr>
              <w:spacing w:after="0" w:line="240" w:lineRule="auto"/>
              <w:jc w:val="center"/>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18</w:t>
            </w:r>
          </w:p>
        </w:tc>
      </w:tr>
      <w:tr w:rsidR="00E43244" w:rsidRPr="00736748" w:rsidTr="00866B04">
        <w:trPr>
          <w:trHeight w:val="220"/>
          <w:jc w:val="center"/>
        </w:trPr>
        <w:tc>
          <w:tcPr>
            <w:tcW w:w="596" w:type="dxa"/>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3</w:t>
            </w:r>
          </w:p>
        </w:tc>
        <w:tc>
          <w:tcPr>
            <w:tcW w:w="6962" w:type="dxa"/>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Умножение и деление</w:t>
            </w:r>
          </w:p>
        </w:tc>
        <w:tc>
          <w:tcPr>
            <w:tcW w:w="1715" w:type="dxa"/>
          </w:tcPr>
          <w:p w:rsidR="00E43244" w:rsidRPr="00736748" w:rsidRDefault="00E43244" w:rsidP="00736748">
            <w:pPr>
              <w:tabs>
                <w:tab w:val="left" w:pos="966"/>
              </w:tabs>
              <w:spacing w:after="0" w:line="240" w:lineRule="auto"/>
              <w:jc w:val="center"/>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8</w:t>
            </w:r>
          </w:p>
        </w:tc>
      </w:tr>
      <w:tr w:rsidR="00E43244" w:rsidRPr="00736748" w:rsidTr="00866B04">
        <w:trPr>
          <w:trHeight w:val="403"/>
          <w:jc w:val="center"/>
        </w:trPr>
        <w:tc>
          <w:tcPr>
            <w:tcW w:w="596" w:type="dxa"/>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4</w:t>
            </w:r>
          </w:p>
        </w:tc>
        <w:tc>
          <w:tcPr>
            <w:tcW w:w="6962" w:type="dxa"/>
          </w:tcPr>
          <w:p w:rsidR="00E43244" w:rsidRPr="00736748" w:rsidRDefault="00E43244" w:rsidP="00736748">
            <w:pPr>
              <w:keepNext/>
              <w:spacing w:after="0" w:line="240" w:lineRule="auto"/>
              <w:jc w:val="both"/>
              <w:outlineLvl w:val="1"/>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Повторение</w:t>
            </w:r>
          </w:p>
        </w:tc>
        <w:tc>
          <w:tcPr>
            <w:tcW w:w="1715" w:type="dxa"/>
          </w:tcPr>
          <w:p w:rsidR="00E43244" w:rsidRPr="00736748" w:rsidRDefault="00E43244" w:rsidP="00736748">
            <w:pPr>
              <w:spacing w:after="0" w:line="240" w:lineRule="auto"/>
              <w:jc w:val="center"/>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4</w:t>
            </w:r>
          </w:p>
        </w:tc>
      </w:tr>
      <w:tr w:rsidR="00E43244" w:rsidRPr="00736748" w:rsidTr="00866B04">
        <w:trPr>
          <w:trHeight w:val="279"/>
          <w:jc w:val="center"/>
        </w:trPr>
        <w:tc>
          <w:tcPr>
            <w:tcW w:w="596" w:type="dxa"/>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p>
        </w:tc>
        <w:tc>
          <w:tcPr>
            <w:tcW w:w="6962" w:type="dxa"/>
          </w:tcPr>
          <w:p w:rsidR="00E43244" w:rsidRPr="00736748" w:rsidRDefault="00E43244" w:rsidP="00736748">
            <w:pPr>
              <w:keepNext/>
              <w:spacing w:after="0" w:line="240" w:lineRule="auto"/>
              <w:jc w:val="center"/>
              <w:outlineLvl w:val="1"/>
              <w:rPr>
                <w:rFonts w:ascii="Times New Roman" w:eastAsia="Times New Roman" w:hAnsi="Times New Roman" w:cs="Times New Roman"/>
                <w:b/>
                <w:sz w:val="24"/>
                <w:szCs w:val="24"/>
                <w:lang w:eastAsia="ru-RU"/>
              </w:rPr>
            </w:pPr>
            <w:r w:rsidRPr="00736748">
              <w:rPr>
                <w:rFonts w:ascii="Times New Roman" w:eastAsia="Times New Roman" w:hAnsi="Times New Roman" w:cs="Times New Roman"/>
                <w:b/>
                <w:sz w:val="24"/>
                <w:szCs w:val="24"/>
                <w:lang w:eastAsia="ru-RU"/>
              </w:rPr>
              <w:t>Итого</w:t>
            </w:r>
          </w:p>
        </w:tc>
        <w:tc>
          <w:tcPr>
            <w:tcW w:w="1715" w:type="dxa"/>
          </w:tcPr>
          <w:p w:rsidR="00E43244" w:rsidRPr="00736748" w:rsidRDefault="00E43244" w:rsidP="00736748">
            <w:pPr>
              <w:spacing w:after="0" w:line="240" w:lineRule="auto"/>
              <w:jc w:val="center"/>
              <w:rPr>
                <w:rFonts w:ascii="Times New Roman" w:eastAsia="Times New Roman" w:hAnsi="Times New Roman" w:cs="Times New Roman"/>
                <w:b/>
                <w:sz w:val="24"/>
                <w:szCs w:val="24"/>
                <w:lang w:eastAsia="ru-RU"/>
              </w:rPr>
            </w:pPr>
            <w:r w:rsidRPr="00736748">
              <w:rPr>
                <w:rFonts w:ascii="Times New Roman" w:eastAsia="Times New Roman" w:hAnsi="Times New Roman" w:cs="Times New Roman"/>
                <w:b/>
                <w:sz w:val="24"/>
                <w:szCs w:val="24"/>
                <w:lang w:eastAsia="ru-RU"/>
              </w:rPr>
              <w:t>34</w:t>
            </w:r>
          </w:p>
        </w:tc>
      </w:tr>
    </w:tbl>
    <w:p w:rsidR="00E43244" w:rsidRPr="00736748" w:rsidRDefault="00E43244" w:rsidP="00736748">
      <w:pPr>
        <w:spacing w:after="0" w:line="240" w:lineRule="auto"/>
        <w:jc w:val="center"/>
        <w:rPr>
          <w:rFonts w:ascii="Times New Roman" w:eastAsia="Times New Roman" w:hAnsi="Times New Roman" w:cs="Times New Roman"/>
          <w:b/>
          <w:bCs/>
          <w:sz w:val="24"/>
          <w:szCs w:val="24"/>
          <w:lang w:eastAsia="ru-RU"/>
        </w:rPr>
      </w:pPr>
    </w:p>
    <w:p w:rsidR="00E43244" w:rsidRPr="00736748" w:rsidRDefault="00E43244" w:rsidP="00736748">
      <w:pPr>
        <w:spacing w:after="0" w:line="240" w:lineRule="auto"/>
        <w:jc w:val="center"/>
        <w:rPr>
          <w:rFonts w:ascii="Times New Roman" w:eastAsia="Times New Roman" w:hAnsi="Times New Roman" w:cs="Times New Roman"/>
          <w:b/>
          <w:bCs/>
          <w:sz w:val="24"/>
          <w:szCs w:val="24"/>
          <w:lang w:eastAsia="ru-RU"/>
        </w:rPr>
      </w:pPr>
      <w:r w:rsidRPr="00736748">
        <w:rPr>
          <w:rFonts w:ascii="Times New Roman" w:eastAsia="Times New Roman" w:hAnsi="Times New Roman" w:cs="Times New Roman"/>
          <w:b/>
          <w:bCs/>
          <w:sz w:val="24"/>
          <w:szCs w:val="24"/>
          <w:lang w:eastAsia="ru-RU"/>
        </w:rPr>
        <w:t>3 класс (34 ч)</w:t>
      </w:r>
    </w:p>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p>
    <w:tbl>
      <w:tblPr>
        <w:tblW w:w="0" w:type="auto"/>
        <w:jc w:val="center"/>
        <w:tblInd w:w="-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5"/>
        <w:gridCol w:w="7105"/>
        <w:gridCol w:w="1539"/>
      </w:tblGrid>
      <w:tr w:rsidR="00E43244" w:rsidRPr="00736748" w:rsidTr="00866B04">
        <w:trPr>
          <w:cantSplit/>
          <w:trHeight w:val="276"/>
          <w:jc w:val="center"/>
        </w:trPr>
        <w:tc>
          <w:tcPr>
            <w:tcW w:w="445" w:type="dxa"/>
            <w:vMerge w:val="restart"/>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w:t>
            </w:r>
          </w:p>
        </w:tc>
        <w:tc>
          <w:tcPr>
            <w:tcW w:w="7105" w:type="dxa"/>
            <w:vMerge w:val="restart"/>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Наименование разделов и тем</w:t>
            </w:r>
          </w:p>
        </w:tc>
        <w:tc>
          <w:tcPr>
            <w:tcW w:w="1539" w:type="dxa"/>
            <w:vMerge w:val="restart"/>
          </w:tcPr>
          <w:p w:rsidR="00E43244" w:rsidRPr="00736748" w:rsidRDefault="00E43244" w:rsidP="00736748">
            <w:pPr>
              <w:spacing w:after="0" w:line="240" w:lineRule="auto"/>
              <w:jc w:val="center"/>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Всего часов</w:t>
            </w:r>
          </w:p>
        </w:tc>
      </w:tr>
      <w:tr w:rsidR="00E43244" w:rsidRPr="00736748" w:rsidTr="00866B04">
        <w:trPr>
          <w:cantSplit/>
          <w:trHeight w:val="276"/>
          <w:jc w:val="center"/>
        </w:trPr>
        <w:tc>
          <w:tcPr>
            <w:tcW w:w="445" w:type="dxa"/>
            <w:vMerge/>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p>
        </w:tc>
        <w:tc>
          <w:tcPr>
            <w:tcW w:w="7105" w:type="dxa"/>
            <w:vMerge/>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p>
        </w:tc>
        <w:tc>
          <w:tcPr>
            <w:tcW w:w="1539" w:type="dxa"/>
            <w:vMerge/>
          </w:tcPr>
          <w:p w:rsidR="00E43244" w:rsidRPr="00736748" w:rsidRDefault="00E43244" w:rsidP="00736748">
            <w:pPr>
              <w:spacing w:after="0" w:line="240" w:lineRule="auto"/>
              <w:jc w:val="center"/>
              <w:rPr>
                <w:rFonts w:ascii="Times New Roman" w:eastAsia="Times New Roman" w:hAnsi="Times New Roman" w:cs="Times New Roman"/>
                <w:sz w:val="24"/>
                <w:szCs w:val="24"/>
                <w:lang w:eastAsia="ru-RU"/>
              </w:rPr>
            </w:pPr>
          </w:p>
        </w:tc>
      </w:tr>
      <w:tr w:rsidR="00E43244" w:rsidRPr="00736748" w:rsidTr="00866B04">
        <w:trPr>
          <w:trHeight w:val="9"/>
          <w:jc w:val="center"/>
        </w:trPr>
        <w:tc>
          <w:tcPr>
            <w:tcW w:w="445" w:type="dxa"/>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1</w:t>
            </w:r>
          </w:p>
        </w:tc>
        <w:tc>
          <w:tcPr>
            <w:tcW w:w="7105" w:type="dxa"/>
          </w:tcPr>
          <w:p w:rsidR="00E43244" w:rsidRPr="00736748" w:rsidRDefault="00E43244" w:rsidP="00736748">
            <w:pPr>
              <w:spacing w:after="0" w:line="240" w:lineRule="auto"/>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sz w:val="24"/>
                <w:szCs w:val="24"/>
                <w:lang w:val="ru-RU" w:eastAsia="ru-RU"/>
              </w:rPr>
              <w:t>Числа от 1 до 100. Сложение и вычитание</w:t>
            </w:r>
          </w:p>
        </w:tc>
        <w:tc>
          <w:tcPr>
            <w:tcW w:w="1539" w:type="dxa"/>
          </w:tcPr>
          <w:p w:rsidR="00E43244" w:rsidRPr="00736748" w:rsidRDefault="00E43244" w:rsidP="00736748">
            <w:pPr>
              <w:spacing w:after="0" w:line="240" w:lineRule="auto"/>
              <w:jc w:val="center"/>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2</w:t>
            </w:r>
          </w:p>
        </w:tc>
      </w:tr>
      <w:tr w:rsidR="00E43244" w:rsidRPr="00736748" w:rsidTr="00866B04">
        <w:trPr>
          <w:trHeight w:val="8"/>
          <w:jc w:val="center"/>
        </w:trPr>
        <w:tc>
          <w:tcPr>
            <w:tcW w:w="445" w:type="dxa"/>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2</w:t>
            </w:r>
          </w:p>
        </w:tc>
        <w:tc>
          <w:tcPr>
            <w:tcW w:w="7105" w:type="dxa"/>
          </w:tcPr>
          <w:p w:rsidR="00E43244" w:rsidRPr="00736748" w:rsidRDefault="00E43244" w:rsidP="00736748">
            <w:pPr>
              <w:spacing w:after="0" w:line="240" w:lineRule="auto"/>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sz w:val="24"/>
                <w:szCs w:val="24"/>
                <w:lang w:val="ru-RU" w:eastAsia="ru-RU"/>
              </w:rPr>
              <w:t>Числа от 1 до 100. Табличное умножение и деление</w:t>
            </w:r>
          </w:p>
        </w:tc>
        <w:tc>
          <w:tcPr>
            <w:tcW w:w="1539" w:type="dxa"/>
          </w:tcPr>
          <w:p w:rsidR="00E43244" w:rsidRPr="00736748" w:rsidRDefault="00E43244" w:rsidP="00736748">
            <w:pPr>
              <w:spacing w:after="0" w:line="240" w:lineRule="auto"/>
              <w:jc w:val="center"/>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14</w:t>
            </w:r>
          </w:p>
        </w:tc>
      </w:tr>
      <w:tr w:rsidR="00E43244" w:rsidRPr="00736748" w:rsidTr="00866B04">
        <w:trPr>
          <w:trHeight w:val="9"/>
          <w:jc w:val="center"/>
        </w:trPr>
        <w:tc>
          <w:tcPr>
            <w:tcW w:w="445" w:type="dxa"/>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lastRenderedPageBreak/>
              <w:t>3</w:t>
            </w:r>
          </w:p>
        </w:tc>
        <w:tc>
          <w:tcPr>
            <w:tcW w:w="7105" w:type="dxa"/>
          </w:tcPr>
          <w:p w:rsidR="00E43244" w:rsidRPr="00736748" w:rsidRDefault="00E43244" w:rsidP="00736748">
            <w:pPr>
              <w:spacing w:after="0" w:line="240" w:lineRule="auto"/>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sz w:val="24"/>
                <w:szCs w:val="24"/>
                <w:lang w:val="ru-RU" w:eastAsia="ru-RU"/>
              </w:rPr>
              <w:t>Числа от 1 до 100. Внетабличное умножение и деление</w:t>
            </w:r>
          </w:p>
        </w:tc>
        <w:tc>
          <w:tcPr>
            <w:tcW w:w="1539" w:type="dxa"/>
          </w:tcPr>
          <w:p w:rsidR="00E43244" w:rsidRPr="00736748" w:rsidRDefault="00E43244" w:rsidP="00736748">
            <w:pPr>
              <w:spacing w:after="0" w:line="240" w:lineRule="auto"/>
              <w:jc w:val="center"/>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7</w:t>
            </w:r>
          </w:p>
        </w:tc>
      </w:tr>
      <w:tr w:rsidR="00E43244" w:rsidRPr="00736748" w:rsidTr="00866B04">
        <w:trPr>
          <w:trHeight w:val="9"/>
          <w:jc w:val="center"/>
        </w:trPr>
        <w:tc>
          <w:tcPr>
            <w:tcW w:w="445" w:type="dxa"/>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4</w:t>
            </w:r>
          </w:p>
        </w:tc>
        <w:tc>
          <w:tcPr>
            <w:tcW w:w="7105" w:type="dxa"/>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Числа от 1 до 1000. Нумерация</w:t>
            </w:r>
          </w:p>
        </w:tc>
        <w:tc>
          <w:tcPr>
            <w:tcW w:w="1539" w:type="dxa"/>
          </w:tcPr>
          <w:p w:rsidR="00E43244" w:rsidRPr="00736748" w:rsidRDefault="00E43244" w:rsidP="00736748">
            <w:pPr>
              <w:spacing w:after="0" w:line="240" w:lineRule="auto"/>
              <w:jc w:val="center"/>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3</w:t>
            </w:r>
          </w:p>
        </w:tc>
      </w:tr>
      <w:tr w:rsidR="00E43244" w:rsidRPr="00736748" w:rsidTr="00866B04">
        <w:trPr>
          <w:trHeight w:val="9"/>
          <w:jc w:val="center"/>
        </w:trPr>
        <w:tc>
          <w:tcPr>
            <w:tcW w:w="445" w:type="dxa"/>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5</w:t>
            </w:r>
          </w:p>
        </w:tc>
        <w:tc>
          <w:tcPr>
            <w:tcW w:w="7105" w:type="dxa"/>
          </w:tcPr>
          <w:p w:rsidR="00E43244" w:rsidRPr="00736748" w:rsidRDefault="00E43244" w:rsidP="00736748">
            <w:pPr>
              <w:spacing w:after="0" w:line="240" w:lineRule="auto"/>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sz w:val="24"/>
                <w:szCs w:val="24"/>
                <w:lang w:val="ru-RU" w:eastAsia="ru-RU"/>
              </w:rPr>
              <w:t>Числа от 1 до 1000. Сложение и вычитание</w:t>
            </w:r>
          </w:p>
        </w:tc>
        <w:tc>
          <w:tcPr>
            <w:tcW w:w="1539" w:type="dxa"/>
          </w:tcPr>
          <w:p w:rsidR="00E43244" w:rsidRPr="00736748" w:rsidRDefault="00E43244" w:rsidP="00736748">
            <w:pPr>
              <w:spacing w:after="0" w:line="240" w:lineRule="auto"/>
              <w:jc w:val="center"/>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4</w:t>
            </w:r>
          </w:p>
        </w:tc>
      </w:tr>
      <w:tr w:rsidR="00E43244" w:rsidRPr="00736748" w:rsidTr="00866B04">
        <w:trPr>
          <w:trHeight w:val="9"/>
          <w:jc w:val="center"/>
        </w:trPr>
        <w:tc>
          <w:tcPr>
            <w:tcW w:w="445" w:type="dxa"/>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6</w:t>
            </w:r>
          </w:p>
        </w:tc>
        <w:tc>
          <w:tcPr>
            <w:tcW w:w="7105" w:type="dxa"/>
          </w:tcPr>
          <w:p w:rsidR="00E43244" w:rsidRPr="00736748" w:rsidRDefault="00E43244" w:rsidP="00736748">
            <w:pPr>
              <w:spacing w:after="0" w:line="240" w:lineRule="auto"/>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sz w:val="24"/>
                <w:szCs w:val="24"/>
                <w:lang w:val="ru-RU" w:eastAsia="ru-RU"/>
              </w:rPr>
              <w:t>Числа от 1 до 1000. Умножение и деление</w:t>
            </w:r>
          </w:p>
        </w:tc>
        <w:tc>
          <w:tcPr>
            <w:tcW w:w="1539" w:type="dxa"/>
          </w:tcPr>
          <w:p w:rsidR="00E43244" w:rsidRPr="00736748" w:rsidRDefault="00E43244" w:rsidP="00736748">
            <w:pPr>
              <w:spacing w:after="0" w:line="240" w:lineRule="auto"/>
              <w:jc w:val="center"/>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2</w:t>
            </w:r>
          </w:p>
        </w:tc>
      </w:tr>
      <w:tr w:rsidR="00E43244" w:rsidRPr="00736748" w:rsidTr="00866B04">
        <w:trPr>
          <w:trHeight w:val="9"/>
          <w:jc w:val="center"/>
        </w:trPr>
        <w:tc>
          <w:tcPr>
            <w:tcW w:w="445" w:type="dxa"/>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7</w:t>
            </w:r>
          </w:p>
        </w:tc>
        <w:tc>
          <w:tcPr>
            <w:tcW w:w="7105" w:type="dxa"/>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Итоговое повторение</w:t>
            </w:r>
          </w:p>
        </w:tc>
        <w:tc>
          <w:tcPr>
            <w:tcW w:w="1539" w:type="dxa"/>
          </w:tcPr>
          <w:p w:rsidR="00E43244" w:rsidRPr="00736748" w:rsidRDefault="00E43244" w:rsidP="00736748">
            <w:pPr>
              <w:spacing w:after="0" w:line="240" w:lineRule="auto"/>
              <w:jc w:val="center"/>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2</w:t>
            </w:r>
          </w:p>
        </w:tc>
      </w:tr>
      <w:tr w:rsidR="00E43244" w:rsidRPr="00736748" w:rsidTr="00866B04">
        <w:trPr>
          <w:trHeight w:val="9"/>
          <w:jc w:val="center"/>
        </w:trPr>
        <w:tc>
          <w:tcPr>
            <w:tcW w:w="445" w:type="dxa"/>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p>
        </w:tc>
        <w:tc>
          <w:tcPr>
            <w:tcW w:w="7105" w:type="dxa"/>
          </w:tcPr>
          <w:p w:rsidR="00E43244" w:rsidRPr="00736748" w:rsidRDefault="00E43244" w:rsidP="00736748">
            <w:pPr>
              <w:keepNext/>
              <w:spacing w:after="0" w:line="240" w:lineRule="auto"/>
              <w:jc w:val="center"/>
              <w:outlineLvl w:val="1"/>
              <w:rPr>
                <w:rFonts w:ascii="Times New Roman" w:eastAsia="Times New Roman" w:hAnsi="Times New Roman" w:cs="Times New Roman"/>
                <w:b/>
                <w:sz w:val="24"/>
                <w:szCs w:val="24"/>
                <w:lang w:eastAsia="ru-RU"/>
              </w:rPr>
            </w:pPr>
            <w:r w:rsidRPr="00736748">
              <w:rPr>
                <w:rFonts w:ascii="Times New Roman" w:eastAsia="Times New Roman" w:hAnsi="Times New Roman" w:cs="Times New Roman"/>
                <w:b/>
                <w:sz w:val="24"/>
                <w:szCs w:val="24"/>
                <w:lang w:eastAsia="ru-RU"/>
              </w:rPr>
              <w:t>Итого</w:t>
            </w:r>
          </w:p>
        </w:tc>
        <w:tc>
          <w:tcPr>
            <w:tcW w:w="1539" w:type="dxa"/>
          </w:tcPr>
          <w:p w:rsidR="00E43244" w:rsidRPr="00736748" w:rsidRDefault="00E43244" w:rsidP="00736748">
            <w:pPr>
              <w:spacing w:after="0" w:line="240" w:lineRule="auto"/>
              <w:jc w:val="center"/>
              <w:rPr>
                <w:rFonts w:ascii="Times New Roman" w:eastAsia="Times New Roman" w:hAnsi="Times New Roman" w:cs="Times New Roman"/>
                <w:b/>
                <w:sz w:val="24"/>
                <w:szCs w:val="24"/>
                <w:lang w:eastAsia="ru-RU"/>
              </w:rPr>
            </w:pPr>
            <w:r w:rsidRPr="00736748">
              <w:rPr>
                <w:rFonts w:ascii="Times New Roman" w:eastAsia="Times New Roman" w:hAnsi="Times New Roman" w:cs="Times New Roman"/>
                <w:b/>
                <w:sz w:val="24"/>
                <w:szCs w:val="24"/>
                <w:lang w:eastAsia="ru-RU"/>
              </w:rPr>
              <w:t>34</w:t>
            </w:r>
          </w:p>
        </w:tc>
      </w:tr>
    </w:tbl>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p>
    <w:p w:rsidR="00E43244" w:rsidRPr="00736748" w:rsidRDefault="00E43244" w:rsidP="00736748">
      <w:pPr>
        <w:spacing w:after="0" w:line="240" w:lineRule="auto"/>
        <w:jc w:val="center"/>
        <w:rPr>
          <w:rFonts w:ascii="Times New Roman" w:eastAsia="Times New Roman" w:hAnsi="Times New Roman" w:cs="Times New Roman"/>
          <w:b/>
          <w:bCs/>
          <w:sz w:val="24"/>
          <w:szCs w:val="24"/>
          <w:lang w:eastAsia="ru-RU"/>
        </w:rPr>
      </w:pPr>
    </w:p>
    <w:p w:rsidR="00E43244" w:rsidRPr="00736748" w:rsidRDefault="00E43244" w:rsidP="00736748">
      <w:pPr>
        <w:spacing w:after="0" w:line="240" w:lineRule="auto"/>
        <w:jc w:val="center"/>
        <w:rPr>
          <w:rFonts w:ascii="Times New Roman" w:eastAsia="Times New Roman" w:hAnsi="Times New Roman" w:cs="Times New Roman"/>
          <w:b/>
          <w:bCs/>
          <w:sz w:val="24"/>
          <w:szCs w:val="24"/>
          <w:lang w:eastAsia="ru-RU"/>
        </w:rPr>
      </w:pPr>
      <w:r w:rsidRPr="00736748">
        <w:rPr>
          <w:rFonts w:ascii="Times New Roman" w:eastAsia="Times New Roman" w:hAnsi="Times New Roman" w:cs="Times New Roman"/>
          <w:b/>
          <w:bCs/>
          <w:sz w:val="24"/>
          <w:szCs w:val="24"/>
          <w:lang w:eastAsia="ru-RU"/>
        </w:rPr>
        <w:t>4 класс (34 ч)</w:t>
      </w:r>
    </w:p>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p>
    <w:tbl>
      <w:tblPr>
        <w:tblW w:w="0" w:type="auto"/>
        <w:jc w:val="center"/>
        <w:tblInd w:w="-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8"/>
        <w:gridCol w:w="7062"/>
        <w:gridCol w:w="1575"/>
      </w:tblGrid>
      <w:tr w:rsidR="00E43244" w:rsidRPr="00736748" w:rsidTr="00866B04">
        <w:trPr>
          <w:cantSplit/>
          <w:trHeight w:val="360"/>
          <w:jc w:val="center"/>
        </w:trPr>
        <w:tc>
          <w:tcPr>
            <w:tcW w:w="404" w:type="dxa"/>
            <w:vMerge w:val="restart"/>
          </w:tcPr>
          <w:p w:rsidR="00E43244" w:rsidRPr="00736748" w:rsidRDefault="00E43244" w:rsidP="00736748">
            <w:pPr>
              <w:spacing w:after="0" w:line="240" w:lineRule="auto"/>
              <w:jc w:val="center"/>
              <w:rPr>
                <w:rFonts w:ascii="Times New Roman" w:eastAsia="Times New Roman" w:hAnsi="Times New Roman" w:cs="Times New Roman"/>
                <w:b/>
                <w:sz w:val="24"/>
                <w:szCs w:val="24"/>
                <w:lang w:eastAsia="ru-RU"/>
              </w:rPr>
            </w:pPr>
            <w:r w:rsidRPr="00736748">
              <w:rPr>
                <w:rFonts w:ascii="Times New Roman" w:eastAsia="Times New Roman" w:hAnsi="Times New Roman" w:cs="Times New Roman"/>
                <w:b/>
                <w:sz w:val="24"/>
                <w:szCs w:val="24"/>
                <w:lang w:eastAsia="ru-RU"/>
              </w:rPr>
              <w:t>№</w:t>
            </w:r>
          </w:p>
        </w:tc>
        <w:tc>
          <w:tcPr>
            <w:tcW w:w="7062" w:type="dxa"/>
            <w:vMerge w:val="restart"/>
          </w:tcPr>
          <w:p w:rsidR="00E43244" w:rsidRPr="00736748" w:rsidRDefault="00E43244" w:rsidP="00736748">
            <w:pPr>
              <w:spacing w:after="0" w:line="240" w:lineRule="auto"/>
              <w:jc w:val="center"/>
              <w:rPr>
                <w:rFonts w:ascii="Times New Roman" w:eastAsia="Times New Roman" w:hAnsi="Times New Roman" w:cs="Times New Roman"/>
                <w:b/>
                <w:sz w:val="24"/>
                <w:szCs w:val="24"/>
                <w:lang w:eastAsia="ru-RU"/>
              </w:rPr>
            </w:pPr>
            <w:r w:rsidRPr="00736748">
              <w:rPr>
                <w:rFonts w:ascii="Times New Roman" w:eastAsia="Times New Roman" w:hAnsi="Times New Roman" w:cs="Times New Roman"/>
                <w:b/>
                <w:sz w:val="24"/>
                <w:szCs w:val="24"/>
                <w:lang w:eastAsia="ru-RU"/>
              </w:rPr>
              <w:t>Наименование разделов и тем</w:t>
            </w:r>
          </w:p>
        </w:tc>
        <w:tc>
          <w:tcPr>
            <w:tcW w:w="1575" w:type="dxa"/>
            <w:vMerge w:val="restart"/>
          </w:tcPr>
          <w:p w:rsidR="00E43244" w:rsidRPr="00736748" w:rsidRDefault="00E43244" w:rsidP="00736748">
            <w:pPr>
              <w:spacing w:after="0" w:line="240" w:lineRule="auto"/>
              <w:jc w:val="center"/>
              <w:rPr>
                <w:rFonts w:ascii="Times New Roman" w:eastAsia="Times New Roman" w:hAnsi="Times New Roman" w:cs="Times New Roman"/>
                <w:b/>
                <w:sz w:val="24"/>
                <w:szCs w:val="24"/>
                <w:lang w:eastAsia="ru-RU"/>
              </w:rPr>
            </w:pPr>
            <w:r w:rsidRPr="00736748">
              <w:rPr>
                <w:rFonts w:ascii="Times New Roman" w:eastAsia="Times New Roman" w:hAnsi="Times New Roman" w:cs="Times New Roman"/>
                <w:b/>
                <w:sz w:val="24"/>
                <w:szCs w:val="24"/>
                <w:lang w:eastAsia="ru-RU"/>
              </w:rPr>
              <w:t>Всего часов</w:t>
            </w:r>
          </w:p>
        </w:tc>
      </w:tr>
      <w:tr w:rsidR="00E43244" w:rsidRPr="00736748" w:rsidTr="00866B04">
        <w:trPr>
          <w:cantSplit/>
          <w:trHeight w:val="360"/>
          <w:jc w:val="center"/>
        </w:trPr>
        <w:tc>
          <w:tcPr>
            <w:tcW w:w="404" w:type="dxa"/>
            <w:vMerge/>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p>
        </w:tc>
        <w:tc>
          <w:tcPr>
            <w:tcW w:w="7062" w:type="dxa"/>
            <w:vMerge/>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p>
        </w:tc>
        <w:tc>
          <w:tcPr>
            <w:tcW w:w="1575" w:type="dxa"/>
            <w:vMerge/>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p>
        </w:tc>
      </w:tr>
      <w:tr w:rsidR="00E43244" w:rsidRPr="00736748" w:rsidTr="00866B04">
        <w:trPr>
          <w:trHeight w:val="243"/>
          <w:jc w:val="center"/>
        </w:trPr>
        <w:tc>
          <w:tcPr>
            <w:tcW w:w="404" w:type="dxa"/>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1</w:t>
            </w:r>
          </w:p>
        </w:tc>
        <w:tc>
          <w:tcPr>
            <w:tcW w:w="7062" w:type="dxa"/>
          </w:tcPr>
          <w:p w:rsidR="00E43244" w:rsidRPr="00736748" w:rsidRDefault="00E43244" w:rsidP="00736748">
            <w:pPr>
              <w:spacing w:after="0" w:line="240" w:lineRule="auto"/>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sz w:val="24"/>
                <w:szCs w:val="24"/>
                <w:lang w:val="ru-RU" w:eastAsia="ru-RU"/>
              </w:rPr>
              <w:t>Числа от 1 до 1000. Нумерация. Четыре арифметических действия</w:t>
            </w:r>
          </w:p>
        </w:tc>
        <w:tc>
          <w:tcPr>
            <w:tcW w:w="1575" w:type="dxa"/>
          </w:tcPr>
          <w:p w:rsidR="00E43244" w:rsidRPr="00736748" w:rsidRDefault="00E43244" w:rsidP="00736748">
            <w:pPr>
              <w:spacing w:after="0" w:line="240" w:lineRule="auto"/>
              <w:jc w:val="center"/>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4</w:t>
            </w:r>
          </w:p>
        </w:tc>
      </w:tr>
      <w:tr w:rsidR="00E43244" w:rsidRPr="00736748" w:rsidTr="00866B04">
        <w:trPr>
          <w:trHeight w:val="243"/>
          <w:jc w:val="center"/>
        </w:trPr>
        <w:tc>
          <w:tcPr>
            <w:tcW w:w="404" w:type="dxa"/>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2</w:t>
            </w:r>
          </w:p>
        </w:tc>
        <w:tc>
          <w:tcPr>
            <w:tcW w:w="7062" w:type="dxa"/>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Числа, которые больше 1000. Нумерация</w:t>
            </w:r>
          </w:p>
        </w:tc>
        <w:tc>
          <w:tcPr>
            <w:tcW w:w="1575" w:type="dxa"/>
          </w:tcPr>
          <w:p w:rsidR="00E43244" w:rsidRPr="00736748" w:rsidRDefault="00E43244" w:rsidP="00736748">
            <w:pPr>
              <w:spacing w:after="0" w:line="240" w:lineRule="auto"/>
              <w:jc w:val="center"/>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2</w:t>
            </w:r>
          </w:p>
        </w:tc>
      </w:tr>
      <w:tr w:rsidR="00E43244" w:rsidRPr="00736748" w:rsidTr="00866B04">
        <w:trPr>
          <w:trHeight w:val="243"/>
          <w:jc w:val="center"/>
        </w:trPr>
        <w:tc>
          <w:tcPr>
            <w:tcW w:w="404" w:type="dxa"/>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3</w:t>
            </w:r>
          </w:p>
        </w:tc>
        <w:tc>
          <w:tcPr>
            <w:tcW w:w="7062" w:type="dxa"/>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Величины</w:t>
            </w:r>
          </w:p>
        </w:tc>
        <w:tc>
          <w:tcPr>
            <w:tcW w:w="1575" w:type="dxa"/>
          </w:tcPr>
          <w:p w:rsidR="00E43244" w:rsidRPr="00736748" w:rsidRDefault="00E43244" w:rsidP="00736748">
            <w:pPr>
              <w:spacing w:after="0" w:line="240" w:lineRule="auto"/>
              <w:jc w:val="center"/>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3</w:t>
            </w:r>
          </w:p>
        </w:tc>
      </w:tr>
      <w:tr w:rsidR="00E43244" w:rsidRPr="00736748" w:rsidTr="00866B04">
        <w:trPr>
          <w:trHeight w:val="243"/>
          <w:jc w:val="center"/>
        </w:trPr>
        <w:tc>
          <w:tcPr>
            <w:tcW w:w="404" w:type="dxa"/>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4</w:t>
            </w:r>
          </w:p>
        </w:tc>
        <w:tc>
          <w:tcPr>
            <w:tcW w:w="7062" w:type="dxa"/>
          </w:tcPr>
          <w:p w:rsidR="00E43244" w:rsidRPr="00736748" w:rsidRDefault="00E43244" w:rsidP="00736748">
            <w:pPr>
              <w:spacing w:after="0" w:line="240" w:lineRule="auto"/>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sz w:val="24"/>
                <w:szCs w:val="24"/>
                <w:lang w:val="ru-RU" w:eastAsia="ru-RU"/>
              </w:rPr>
              <w:t>Числа, которые больше 1000. Сложение и вычитание</w:t>
            </w:r>
          </w:p>
        </w:tc>
        <w:tc>
          <w:tcPr>
            <w:tcW w:w="1575" w:type="dxa"/>
          </w:tcPr>
          <w:p w:rsidR="00E43244" w:rsidRPr="00736748" w:rsidRDefault="00E43244" w:rsidP="00736748">
            <w:pPr>
              <w:spacing w:after="0" w:line="240" w:lineRule="auto"/>
              <w:jc w:val="center"/>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3</w:t>
            </w:r>
          </w:p>
        </w:tc>
      </w:tr>
      <w:tr w:rsidR="00E43244" w:rsidRPr="00736748" w:rsidTr="00866B04">
        <w:trPr>
          <w:trHeight w:val="212"/>
          <w:jc w:val="center"/>
        </w:trPr>
        <w:tc>
          <w:tcPr>
            <w:tcW w:w="404" w:type="dxa"/>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5</w:t>
            </w:r>
          </w:p>
        </w:tc>
        <w:tc>
          <w:tcPr>
            <w:tcW w:w="7062" w:type="dxa"/>
          </w:tcPr>
          <w:p w:rsidR="00E43244" w:rsidRPr="00736748" w:rsidRDefault="00E43244" w:rsidP="00736748">
            <w:pPr>
              <w:spacing w:after="0" w:line="240" w:lineRule="auto"/>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sz w:val="24"/>
                <w:szCs w:val="24"/>
                <w:lang w:val="ru-RU" w:eastAsia="ru-RU"/>
              </w:rPr>
              <w:t>Числа, которые больше 1000. Умножение и деление</w:t>
            </w:r>
          </w:p>
        </w:tc>
        <w:tc>
          <w:tcPr>
            <w:tcW w:w="1575" w:type="dxa"/>
          </w:tcPr>
          <w:p w:rsidR="00E43244" w:rsidRPr="00736748" w:rsidRDefault="00E43244" w:rsidP="00736748">
            <w:pPr>
              <w:spacing w:after="0" w:line="240" w:lineRule="auto"/>
              <w:jc w:val="center"/>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20</w:t>
            </w:r>
          </w:p>
        </w:tc>
      </w:tr>
      <w:tr w:rsidR="00E43244" w:rsidRPr="00736748" w:rsidTr="00866B04">
        <w:trPr>
          <w:trHeight w:val="243"/>
          <w:jc w:val="center"/>
        </w:trPr>
        <w:tc>
          <w:tcPr>
            <w:tcW w:w="404" w:type="dxa"/>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6</w:t>
            </w:r>
          </w:p>
        </w:tc>
        <w:tc>
          <w:tcPr>
            <w:tcW w:w="7062" w:type="dxa"/>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Итоговое повторение</w:t>
            </w:r>
          </w:p>
        </w:tc>
        <w:tc>
          <w:tcPr>
            <w:tcW w:w="1575" w:type="dxa"/>
          </w:tcPr>
          <w:p w:rsidR="00E43244" w:rsidRPr="00736748" w:rsidRDefault="00E43244" w:rsidP="00736748">
            <w:pPr>
              <w:spacing w:after="0" w:line="240" w:lineRule="auto"/>
              <w:jc w:val="center"/>
              <w:rPr>
                <w:rFonts w:ascii="Times New Roman" w:eastAsia="Times New Roman" w:hAnsi="Times New Roman" w:cs="Times New Roman"/>
                <w:sz w:val="24"/>
                <w:szCs w:val="24"/>
                <w:lang w:eastAsia="ru-RU"/>
              </w:rPr>
            </w:pPr>
            <w:r w:rsidRPr="00736748">
              <w:rPr>
                <w:rFonts w:ascii="Times New Roman" w:eastAsia="Times New Roman" w:hAnsi="Times New Roman" w:cs="Times New Roman"/>
                <w:sz w:val="24"/>
                <w:szCs w:val="24"/>
                <w:lang w:eastAsia="ru-RU"/>
              </w:rPr>
              <w:t>2</w:t>
            </w:r>
          </w:p>
        </w:tc>
      </w:tr>
      <w:tr w:rsidR="00E43244" w:rsidRPr="00736748" w:rsidTr="00866B04">
        <w:trPr>
          <w:trHeight w:val="243"/>
          <w:jc w:val="center"/>
        </w:trPr>
        <w:tc>
          <w:tcPr>
            <w:tcW w:w="404" w:type="dxa"/>
          </w:tcPr>
          <w:p w:rsidR="00E43244" w:rsidRPr="00736748" w:rsidRDefault="00E43244" w:rsidP="00736748">
            <w:pPr>
              <w:spacing w:after="0" w:line="240" w:lineRule="auto"/>
              <w:jc w:val="both"/>
              <w:rPr>
                <w:rFonts w:ascii="Times New Roman" w:eastAsia="Times New Roman" w:hAnsi="Times New Roman" w:cs="Times New Roman"/>
                <w:sz w:val="24"/>
                <w:szCs w:val="24"/>
                <w:lang w:eastAsia="ru-RU"/>
              </w:rPr>
            </w:pPr>
          </w:p>
        </w:tc>
        <w:tc>
          <w:tcPr>
            <w:tcW w:w="7062" w:type="dxa"/>
          </w:tcPr>
          <w:p w:rsidR="00E43244" w:rsidRPr="00736748" w:rsidRDefault="00E43244" w:rsidP="00736748">
            <w:pPr>
              <w:keepNext/>
              <w:spacing w:after="0" w:line="240" w:lineRule="auto"/>
              <w:jc w:val="center"/>
              <w:outlineLvl w:val="1"/>
              <w:rPr>
                <w:rFonts w:ascii="Times New Roman" w:eastAsia="Times New Roman" w:hAnsi="Times New Roman" w:cs="Times New Roman"/>
                <w:b/>
                <w:sz w:val="24"/>
                <w:szCs w:val="24"/>
                <w:lang w:eastAsia="ru-RU"/>
              </w:rPr>
            </w:pPr>
            <w:r w:rsidRPr="00736748">
              <w:rPr>
                <w:rFonts w:ascii="Times New Roman" w:eastAsia="Times New Roman" w:hAnsi="Times New Roman" w:cs="Times New Roman"/>
                <w:b/>
                <w:sz w:val="24"/>
                <w:szCs w:val="24"/>
                <w:lang w:eastAsia="ru-RU"/>
              </w:rPr>
              <w:t>Итого</w:t>
            </w:r>
          </w:p>
        </w:tc>
        <w:tc>
          <w:tcPr>
            <w:tcW w:w="1575" w:type="dxa"/>
          </w:tcPr>
          <w:p w:rsidR="00E43244" w:rsidRPr="00736748" w:rsidRDefault="00E43244" w:rsidP="00736748">
            <w:pPr>
              <w:spacing w:after="0" w:line="240" w:lineRule="auto"/>
              <w:jc w:val="center"/>
              <w:rPr>
                <w:rFonts w:ascii="Times New Roman" w:eastAsia="Times New Roman" w:hAnsi="Times New Roman" w:cs="Times New Roman"/>
                <w:b/>
                <w:sz w:val="24"/>
                <w:szCs w:val="24"/>
                <w:lang w:eastAsia="ru-RU"/>
              </w:rPr>
            </w:pPr>
            <w:r w:rsidRPr="00736748">
              <w:rPr>
                <w:rFonts w:ascii="Times New Roman" w:eastAsia="Times New Roman" w:hAnsi="Times New Roman" w:cs="Times New Roman"/>
                <w:b/>
                <w:sz w:val="24"/>
                <w:szCs w:val="24"/>
                <w:lang w:eastAsia="ru-RU"/>
              </w:rPr>
              <w:t>34</w:t>
            </w:r>
          </w:p>
        </w:tc>
      </w:tr>
    </w:tbl>
    <w:p w:rsidR="00654218" w:rsidRPr="00736748" w:rsidRDefault="00654218" w:rsidP="00736748">
      <w:pPr>
        <w:spacing w:after="0" w:line="240" w:lineRule="auto"/>
        <w:rPr>
          <w:rFonts w:ascii="Times New Roman" w:hAnsi="Times New Roman" w:cs="Times New Roman"/>
          <w:b/>
          <w:sz w:val="24"/>
          <w:szCs w:val="24"/>
          <w:lang w:val="ru-RU"/>
        </w:rPr>
      </w:pPr>
    </w:p>
    <w:p w:rsidR="00866B04" w:rsidRPr="00736748" w:rsidRDefault="00866B04" w:rsidP="00736748">
      <w:pPr>
        <w:shd w:val="clear" w:color="auto" w:fill="FFFFFF"/>
        <w:spacing w:after="0" w:line="240" w:lineRule="auto"/>
        <w:ind w:right="58"/>
        <w:jc w:val="both"/>
        <w:rPr>
          <w:rFonts w:ascii="Times New Roman" w:eastAsia="Times New Roman" w:hAnsi="Times New Roman" w:cs="Times New Roman"/>
          <w:color w:val="000000"/>
          <w:sz w:val="24"/>
          <w:szCs w:val="24"/>
          <w:lang w:val="ru-RU" w:eastAsia="ru-RU"/>
        </w:rPr>
      </w:pPr>
      <w:r w:rsidRPr="00736748">
        <w:rPr>
          <w:rFonts w:ascii="Times New Roman" w:eastAsia="Times New Roman" w:hAnsi="Times New Roman" w:cs="Times New Roman"/>
          <w:b/>
          <w:bCs/>
          <w:color w:val="000000"/>
          <w:sz w:val="24"/>
          <w:szCs w:val="24"/>
          <w:lang w:val="ru-RU" w:eastAsia="ru-RU"/>
        </w:rPr>
        <w:t>Цель   занятий  по  русскому   языку:</w:t>
      </w:r>
      <w:r w:rsidRPr="00736748">
        <w:rPr>
          <w:rFonts w:ascii="Times New Roman" w:eastAsia="Times New Roman" w:hAnsi="Times New Roman" w:cs="Times New Roman"/>
          <w:color w:val="000000"/>
          <w:sz w:val="24"/>
          <w:szCs w:val="24"/>
          <w:lang w:eastAsia="ru-RU"/>
        </w:rPr>
        <w:t> </w:t>
      </w:r>
      <w:r w:rsidRPr="00736748">
        <w:rPr>
          <w:rFonts w:ascii="Times New Roman" w:eastAsia="Times New Roman" w:hAnsi="Times New Roman" w:cs="Times New Roman"/>
          <w:color w:val="000000"/>
          <w:sz w:val="24"/>
          <w:szCs w:val="24"/>
          <w:lang w:val="ru-RU" w:eastAsia="ru-RU"/>
        </w:rPr>
        <w:t>создание и обеспечение оптимальных условий, способствующих освоению детьми с ограниченными возможностями здоровья (Вариант 7.1 ) основной образовательной программы по русскому языку начального общего образования.</w:t>
      </w:r>
    </w:p>
    <w:p w:rsidR="00866B04" w:rsidRPr="00736748" w:rsidRDefault="00866B04" w:rsidP="00736748">
      <w:pPr>
        <w:shd w:val="clear" w:color="auto" w:fill="FFFFFF"/>
        <w:spacing w:after="0" w:line="240" w:lineRule="auto"/>
        <w:ind w:right="58"/>
        <w:jc w:val="both"/>
        <w:rPr>
          <w:rFonts w:ascii="Times New Roman" w:eastAsia="Times New Roman" w:hAnsi="Times New Roman" w:cs="Times New Roman"/>
          <w:color w:val="000000"/>
          <w:sz w:val="24"/>
          <w:szCs w:val="24"/>
          <w:lang w:val="ru-RU" w:eastAsia="ru-RU"/>
        </w:rPr>
      </w:pPr>
      <w:r w:rsidRPr="00736748">
        <w:rPr>
          <w:rFonts w:ascii="Times New Roman" w:eastAsia="Times New Roman" w:hAnsi="Times New Roman" w:cs="Times New Roman"/>
          <w:b/>
          <w:bCs/>
          <w:color w:val="000000"/>
          <w:sz w:val="24"/>
          <w:szCs w:val="24"/>
          <w:lang w:val="ru-RU" w:eastAsia="ru-RU"/>
        </w:rPr>
        <w:t>Задачи:</w:t>
      </w:r>
    </w:p>
    <w:p w:rsidR="00866B04" w:rsidRPr="00736748" w:rsidRDefault="00866B04" w:rsidP="00736748">
      <w:pPr>
        <w:shd w:val="clear" w:color="auto" w:fill="FFFFFF"/>
        <w:spacing w:after="0" w:line="240" w:lineRule="auto"/>
        <w:ind w:right="58"/>
        <w:jc w:val="both"/>
        <w:rPr>
          <w:rFonts w:ascii="Times New Roman" w:eastAsia="Times New Roman" w:hAnsi="Times New Roman" w:cs="Times New Roman"/>
          <w:color w:val="000000"/>
          <w:sz w:val="24"/>
          <w:szCs w:val="24"/>
          <w:lang w:val="ru-RU" w:eastAsia="ru-RU"/>
        </w:rPr>
      </w:pPr>
      <w:r w:rsidRPr="00736748">
        <w:rPr>
          <w:rFonts w:ascii="Times New Roman" w:eastAsia="Times New Roman" w:hAnsi="Times New Roman" w:cs="Times New Roman"/>
          <w:b/>
          <w:bCs/>
          <w:color w:val="000000"/>
          <w:sz w:val="24"/>
          <w:szCs w:val="24"/>
          <w:lang w:val="ru-RU" w:eastAsia="ru-RU"/>
        </w:rPr>
        <w:t>-</w:t>
      </w:r>
      <w:r w:rsidRPr="00736748">
        <w:rPr>
          <w:rFonts w:ascii="Times New Roman" w:eastAsia="Times New Roman" w:hAnsi="Times New Roman" w:cs="Times New Roman"/>
          <w:b/>
          <w:bCs/>
          <w:color w:val="000000"/>
          <w:sz w:val="24"/>
          <w:szCs w:val="24"/>
          <w:lang w:eastAsia="ru-RU"/>
        </w:rPr>
        <w:t> </w:t>
      </w:r>
      <w:r w:rsidRPr="00736748">
        <w:rPr>
          <w:rFonts w:ascii="Times New Roman" w:eastAsia="Times New Roman" w:hAnsi="Times New Roman" w:cs="Times New Roman"/>
          <w:color w:val="000000"/>
          <w:sz w:val="24"/>
          <w:szCs w:val="24"/>
          <w:lang w:val="ru-RU" w:eastAsia="ru-RU"/>
        </w:rPr>
        <w:t>формирование навыков безошибочного письма;</w:t>
      </w:r>
    </w:p>
    <w:p w:rsidR="00866B04" w:rsidRPr="00736748" w:rsidRDefault="00866B04" w:rsidP="00736748">
      <w:pPr>
        <w:shd w:val="clear" w:color="auto" w:fill="FFFFFF"/>
        <w:spacing w:after="0" w:line="240" w:lineRule="auto"/>
        <w:ind w:right="58"/>
        <w:jc w:val="both"/>
        <w:rPr>
          <w:rFonts w:ascii="Times New Roman" w:eastAsia="Times New Roman" w:hAnsi="Times New Roman" w:cs="Times New Roman"/>
          <w:color w:val="000000"/>
          <w:sz w:val="24"/>
          <w:szCs w:val="24"/>
          <w:lang w:val="ru-RU" w:eastAsia="ru-RU"/>
        </w:rPr>
      </w:pPr>
      <w:r w:rsidRPr="00736748">
        <w:rPr>
          <w:rFonts w:ascii="Times New Roman" w:eastAsia="Times New Roman" w:hAnsi="Times New Roman" w:cs="Times New Roman"/>
          <w:color w:val="000000"/>
          <w:sz w:val="24"/>
          <w:szCs w:val="24"/>
          <w:lang w:val="ru-RU" w:eastAsia="ru-RU"/>
        </w:rPr>
        <w:t>- формирование каллиграфических навыков;</w:t>
      </w:r>
    </w:p>
    <w:p w:rsidR="00866B04" w:rsidRPr="00736748" w:rsidRDefault="00866B04" w:rsidP="00736748">
      <w:pPr>
        <w:shd w:val="clear" w:color="auto" w:fill="FFFFFF"/>
        <w:spacing w:after="0" w:line="240" w:lineRule="auto"/>
        <w:ind w:right="58"/>
        <w:jc w:val="both"/>
        <w:rPr>
          <w:rFonts w:ascii="Times New Roman" w:eastAsia="Times New Roman" w:hAnsi="Times New Roman" w:cs="Times New Roman"/>
          <w:color w:val="000000"/>
          <w:sz w:val="24"/>
          <w:szCs w:val="24"/>
          <w:lang w:val="ru-RU" w:eastAsia="ru-RU"/>
        </w:rPr>
      </w:pPr>
      <w:r w:rsidRPr="00736748">
        <w:rPr>
          <w:rFonts w:ascii="Times New Roman" w:eastAsia="Times New Roman" w:hAnsi="Times New Roman" w:cs="Times New Roman"/>
          <w:color w:val="000000"/>
          <w:sz w:val="24"/>
          <w:szCs w:val="24"/>
          <w:lang w:val="ru-RU" w:eastAsia="ru-RU"/>
        </w:rPr>
        <w:t>- развитие письменной речи;</w:t>
      </w:r>
    </w:p>
    <w:p w:rsidR="00866B04" w:rsidRPr="00736748" w:rsidRDefault="00866B04" w:rsidP="00736748">
      <w:pPr>
        <w:shd w:val="clear" w:color="auto" w:fill="FFFFFF"/>
        <w:spacing w:after="0" w:line="240" w:lineRule="auto"/>
        <w:ind w:right="58"/>
        <w:jc w:val="both"/>
        <w:rPr>
          <w:rFonts w:ascii="Times New Roman" w:eastAsia="Times New Roman" w:hAnsi="Times New Roman" w:cs="Times New Roman"/>
          <w:color w:val="000000"/>
          <w:sz w:val="24"/>
          <w:szCs w:val="24"/>
          <w:lang w:val="ru-RU" w:eastAsia="ru-RU"/>
        </w:rPr>
      </w:pPr>
      <w:r w:rsidRPr="00736748">
        <w:rPr>
          <w:rFonts w:ascii="Times New Roman" w:eastAsia="Times New Roman" w:hAnsi="Times New Roman" w:cs="Times New Roman"/>
          <w:color w:val="000000"/>
          <w:sz w:val="24"/>
          <w:szCs w:val="24"/>
          <w:lang w:val="ru-RU" w:eastAsia="ru-RU"/>
        </w:rPr>
        <w:t>- развитие орфографической зоркости.</w:t>
      </w:r>
    </w:p>
    <w:p w:rsidR="00866B04" w:rsidRPr="00736748" w:rsidRDefault="00866B04" w:rsidP="00736748">
      <w:pPr>
        <w:pStyle w:val="6"/>
        <w:spacing w:before="0" w:line="240" w:lineRule="auto"/>
        <w:jc w:val="both"/>
        <w:rPr>
          <w:rFonts w:ascii="Times New Roman" w:eastAsia="Times New Roman" w:hAnsi="Times New Roman" w:cs="Times New Roman"/>
          <w:i w:val="0"/>
          <w:color w:val="000000" w:themeColor="text1"/>
          <w:sz w:val="24"/>
          <w:szCs w:val="24"/>
          <w:lang w:eastAsia="ru-RU"/>
        </w:rPr>
      </w:pPr>
      <w:r w:rsidRPr="00736748">
        <w:rPr>
          <w:rFonts w:ascii="Times New Roman" w:eastAsia="Times New Roman" w:hAnsi="Times New Roman" w:cs="Times New Roman"/>
          <w:b/>
          <w:i w:val="0"/>
          <w:color w:val="000000" w:themeColor="text1"/>
          <w:sz w:val="24"/>
          <w:szCs w:val="24"/>
          <w:lang w:eastAsia="ru-RU"/>
        </w:rPr>
        <w:t>Ожидаемые результаты</w:t>
      </w:r>
      <w:r w:rsidRPr="00736748">
        <w:rPr>
          <w:rFonts w:ascii="Times New Roman" w:eastAsia="Times New Roman" w:hAnsi="Times New Roman" w:cs="Times New Roman"/>
          <w:i w:val="0"/>
          <w:color w:val="000000" w:themeColor="text1"/>
          <w:sz w:val="24"/>
          <w:szCs w:val="24"/>
          <w:lang w:eastAsia="ru-RU"/>
        </w:rPr>
        <w:t>:</w:t>
      </w:r>
    </w:p>
    <w:p w:rsidR="00866B04" w:rsidRPr="00736748" w:rsidRDefault="00866B04" w:rsidP="00736748">
      <w:pPr>
        <w:pStyle w:val="6"/>
        <w:spacing w:before="0" w:line="240" w:lineRule="auto"/>
        <w:jc w:val="both"/>
        <w:rPr>
          <w:rFonts w:ascii="Times New Roman" w:eastAsia="Times New Roman" w:hAnsi="Times New Roman" w:cs="Times New Roman"/>
          <w:i w:val="0"/>
          <w:color w:val="000000" w:themeColor="text1"/>
          <w:sz w:val="24"/>
          <w:szCs w:val="24"/>
        </w:rPr>
      </w:pPr>
      <w:r w:rsidRPr="00736748">
        <w:rPr>
          <w:rFonts w:ascii="Times New Roman" w:eastAsia="Times New Roman" w:hAnsi="Times New Roman" w:cs="Times New Roman"/>
          <w:i w:val="0"/>
          <w:color w:val="000000" w:themeColor="text1"/>
          <w:sz w:val="24"/>
          <w:szCs w:val="24"/>
          <w:lang w:eastAsia="ru-RU"/>
        </w:rPr>
        <w:t xml:space="preserve">Приобретение и использование начальных знаний русского языка для устной и письменно речи, для </w:t>
      </w:r>
      <w:r w:rsidRPr="00736748">
        <w:rPr>
          <w:rFonts w:ascii="Times New Roman" w:eastAsia="Times New Roman" w:hAnsi="Times New Roman" w:cs="Times New Roman"/>
          <w:i w:val="0"/>
          <w:color w:val="000000" w:themeColor="text1"/>
          <w:sz w:val="24"/>
          <w:szCs w:val="24"/>
        </w:rPr>
        <w:t>решения учебно-познавательных и учебно-практических задач.</w:t>
      </w:r>
    </w:p>
    <w:p w:rsidR="00866B04" w:rsidRPr="00736748" w:rsidRDefault="00866B04" w:rsidP="00736748">
      <w:pPr>
        <w:pStyle w:val="6"/>
        <w:spacing w:before="0" w:line="240" w:lineRule="auto"/>
        <w:jc w:val="both"/>
        <w:rPr>
          <w:rFonts w:ascii="Times New Roman" w:eastAsia="Times New Roman" w:hAnsi="Times New Roman" w:cs="Times New Roman"/>
          <w:i w:val="0"/>
          <w:color w:val="000000" w:themeColor="text1"/>
          <w:sz w:val="24"/>
          <w:szCs w:val="24"/>
        </w:rPr>
      </w:pPr>
      <w:r w:rsidRPr="00736748">
        <w:rPr>
          <w:rFonts w:ascii="Times New Roman" w:eastAsia="Times New Roman" w:hAnsi="Times New Roman" w:cs="Times New Roman"/>
          <w:i w:val="0"/>
          <w:color w:val="000000" w:themeColor="text1"/>
          <w:sz w:val="24"/>
          <w:szCs w:val="24"/>
          <w:lang w:eastAsia="ru-RU"/>
        </w:rPr>
        <w:t>Умение называть и определять части слова (корень, окончание, приставка, суффикс, основа), части речи (</w:t>
      </w:r>
      <w:r w:rsidRPr="00736748">
        <w:rPr>
          <w:rFonts w:ascii="Times New Roman" w:eastAsia="Times New Roman" w:hAnsi="Times New Roman" w:cs="Times New Roman"/>
          <w:i w:val="0"/>
          <w:color w:val="000000" w:themeColor="text1"/>
          <w:sz w:val="24"/>
          <w:szCs w:val="24"/>
        </w:rPr>
        <w:t>имя существительное, имя прилагательное, глагол, местоимение, предлог</w:t>
      </w:r>
      <w:r w:rsidRPr="00736748">
        <w:rPr>
          <w:rFonts w:ascii="Times New Roman" w:eastAsia="Times New Roman" w:hAnsi="Times New Roman" w:cs="Times New Roman"/>
          <w:i w:val="0"/>
          <w:color w:val="000000" w:themeColor="text1"/>
          <w:sz w:val="24"/>
          <w:szCs w:val="24"/>
          <w:lang w:eastAsia="ru-RU"/>
        </w:rPr>
        <w:t>), грамматическую основу предложения (</w:t>
      </w:r>
      <w:r w:rsidRPr="00736748">
        <w:rPr>
          <w:rFonts w:ascii="Times New Roman" w:eastAsia="Times New Roman" w:hAnsi="Times New Roman" w:cs="Times New Roman"/>
          <w:i w:val="0"/>
          <w:color w:val="000000" w:themeColor="text1"/>
          <w:sz w:val="24"/>
          <w:szCs w:val="24"/>
        </w:rPr>
        <w:t>подлежащее и сказуемое</w:t>
      </w:r>
      <w:r w:rsidRPr="00736748">
        <w:rPr>
          <w:rFonts w:ascii="Times New Roman" w:eastAsia="Times New Roman" w:hAnsi="Times New Roman" w:cs="Times New Roman"/>
          <w:i w:val="0"/>
          <w:color w:val="000000" w:themeColor="text1"/>
          <w:sz w:val="24"/>
          <w:szCs w:val="24"/>
          <w:lang w:eastAsia="ru-RU"/>
        </w:rPr>
        <w:t>); производить звуко-буквенный анализ, морфемный, морфологический анализ слов, выполнять синтаксический разбор предложений.</w:t>
      </w:r>
    </w:p>
    <w:p w:rsidR="00866B04" w:rsidRPr="00736748" w:rsidRDefault="00866B04" w:rsidP="00736748">
      <w:pPr>
        <w:pStyle w:val="6"/>
        <w:spacing w:before="0" w:line="240" w:lineRule="auto"/>
        <w:jc w:val="both"/>
        <w:rPr>
          <w:rFonts w:ascii="Times New Roman" w:eastAsia="Times New Roman" w:hAnsi="Times New Roman" w:cs="Times New Roman"/>
          <w:i w:val="0"/>
          <w:color w:val="000000" w:themeColor="text1"/>
          <w:sz w:val="24"/>
          <w:szCs w:val="24"/>
        </w:rPr>
      </w:pPr>
      <w:r w:rsidRPr="00736748">
        <w:rPr>
          <w:rFonts w:ascii="Times New Roman" w:eastAsia="Times New Roman" w:hAnsi="Times New Roman" w:cs="Times New Roman"/>
          <w:i w:val="0"/>
          <w:color w:val="000000" w:themeColor="text1"/>
          <w:sz w:val="24"/>
          <w:szCs w:val="24"/>
          <w:lang w:eastAsia="ru-RU"/>
        </w:rPr>
        <w:t>Применение полученных знаний для орфографически грамотного списывания и письма под диктовку, умение видеть ошибки и исправлять их, находить в словах орфограммы.</w:t>
      </w:r>
    </w:p>
    <w:p w:rsidR="00866B04" w:rsidRPr="00736748" w:rsidRDefault="00866B04" w:rsidP="00736748">
      <w:pPr>
        <w:spacing w:after="0" w:line="240" w:lineRule="auto"/>
        <w:jc w:val="both"/>
        <w:rPr>
          <w:rFonts w:ascii="Times New Roman" w:eastAsia="Times New Roman" w:hAnsi="Times New Roman" w:cs="Times New Roman"/>
          <w:b/>
          <w:sz w:val="24"/>
          <w:szCs w:val="24"/>
          <w:u w:val="single"/>
          <w:lang w:val="ru-RU" w:eastAsia="ru-RU"/>
        </w:rPr>
      </w:pPr>
      <w:r w:rsidRPr="00736748">
        <w:rPr>
          <w:rFonts w:ascii="Times New Roman" w:eastAsia="Times New Roman" w:hAnsi="Times New Roman" w:cs="Times New Roman"/>
          <w:b/>
          <w:sz w:val="24"/>
          <w:szCs w:val="24"/>
          <w:u w:val="single"/>
          <w:lang w:val="ru-RU" w:eastAsia="ru-RU"/>
        </w:rPr>
        <w:t>Планируем результаты</w:t>
      </w:r>
    </w:p>
    <w:p w:rsidR="00866B04" w:rsidRPr="00736748" w:rsidRDefault="00866B04" w:rsidP="00736748">
      <w:pPr>
        <w:spacing w:after="0" w:line="240" w:lineRule="auto"/>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b/>
          <w:sz w:val="24"/>
          <w:szCs w:val="24"/>
          <w:lang w:val="ru-RU" w:eastAsia="ru-RU"/>
        </w:rPr>
        <w:t xml:space="preserve">Личностными результатами </w:t>
      </w:r>
      <w:r w:rsidRPr="00736748">
        <w:rPr>
          <w:rFonts w:ascii="Times New Roman" w:eastAsia="Times New Roman" w:hAnsi="Times New Roman" w:cs="Times New Roman"/>
          <w:sz w:val="24"/>
          <w:szCs w:val="24"/>
          <w:lang w:val="ru-RU" w:eastAsia="ru-RU"/>
        </w:rPr>
        <w:t>изучения курса«Русский язык»является формирование следующих умений:</w:t>
      </w:r>
    </w:p>
    <w:p w:rsidR="00866B04" w:rsidRPr="00736748" w:rsidRDefault="00866B04" w:rsidP="00736748">
      <w:pPr>
        <w:spacing w:after="0" w:line="240" w:lineRule="auto"/>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sz w:val="24"/>
          <w:szCs w:val="24"/>
          <w:lang w:val="ru-RU" w:eastAsia="ru-RU"/>
        </w:rPr>
        <w:t>1) формирование уважительного отношения к иному мнению, истории и культуре других народов;</w:t>
      </w:r>
    </w:p>
    <w:p w:rsidR="00866B04" w:rsidRPr="00736748" w:rsidRDefault="00866B04" w:rsidP="00736748">
      <w:pPr>
        <w:spacing w:after="0" w:line="240" w:lineRule="auto"/>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sz w:val="24"/>
          <w:szCs w:val="24"/>
          <w:lang w:val="ru-RU" w:eastAsia="ru-RU"/>
        </w:rPr>
        <w:t>2) принятие и освоение социальной роли обучающегося, развитие мотивов учебной деятельности и формирование личностного смысла учения;</w:t>
      </w:r>
    </w:p>
    <w:p w:rsidR="00866B04" w:rsidRPr="00736748" w:rsidRDefault="00866B04" w:rsidP="00736748">
      <w:pPr>
        <w:spacing w:after="0" w:line="240" w:lineRule="auto"/>
        <w:ind w:right="20"/>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sz w:val="24"/>
          <w:szCs w:val="24"/>
          <w:lang w:val="ru-RU" w:eastAsia="ru-RU"/>
        </w:rPr>
        <w:t>3)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866B04" w:rsidRPr="00736748" w:rsidRDefault="00866B04" w:rsidP="00736748">
      <w:pPr>
        <w:spacing w:after="0" w:line="240" w:lineRule="auto"/>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sz w:val="24"/>
          <w:szCs w:val="24"/>
          <w:lang w:val="ru-RU" w:eastAsia="ru-RU"/>
        </w:rPr>
        <w:t>4) развитие этических чувств, доброжелательности и эмоционально-нравственной отзывчивости, понимания и сопереживания чувствам других людей;</w:t>
      </w:r>
    </w:p>
    <w:p w:rsidR="00866B04" w:rsidRPr="00736748" w:rsidRDefault="00866B04" w:rsidP="00736748">
      <w:pPr>
        <w:spacing w:after="0" w:line="240" w:lineRule="auto"/>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sz w:val="24"/>
          <w:szCs w:val="24"/>
          <w:lang w:val="ru-RU" w:eastAsia="ru-RU"/>
        </w:rPr>
        <w:lastRenderedPageBreak/>
        <w:t>5)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866B04" w:rsidRPr="00736748" w:rsidRDefault="00866B04" w:rsidP="00736748">
      <w:pPr>
        <w:spacing w:after="0" w:line="240" w:lineRule="auto"/>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sz w:val="24"/>
          <w:szCs w:val="24"/>
          <w:lang w:val="ru-RU" w:eastAsia="ru-RU"/>
        </w:rPr>
        <w:t>6)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866B04" w:rsidRPr="00736748" w:rsidRDefault="00866B04" w:rsidP="00736748">
      <w:pPr>
        <w:spacing w:after="0" w:line="240" w:lineRule="auto"/>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b/>
          <w:sz w:val="24"/>
          <w:szCs w:val="24"/>
          <w:lang w:val="ru-RU" w:eastAsia="ru-RU"/>
        </w:rPr>
        <w:t xml:space="preserve">Метапредметными результатами </w:t>
      </w:r>
      <w:r w:rsidRPr="00736748">
        <w:rPr>
          <w:rFonts w:ascii="Times New Roman" w:eastAsia="Times New Roman" w:hAnsi="Times New Roman" w:cs="Times New Roman"/>
          <w:sz w:val="24"/>
          <w:szCs w:val="24"/>
          <w:lang w:val="ru-RU" w:eastAsia="ru-RU"/>
        </w:rPr>
        <w:t>изучения курса«Русский язык»являются формирование следующих универсальных учебных</w:t>
      </w:r>
      <w:r w:rsidR="00DF5170">
        <w:rPr>
          <w:rFonts w:ascii="Times New Roman" w:eastAsia="Times New Roman" w:hAnsi="Times New Roman" w:cs="Times New Roman"/>
          <w:sz w:val="24"/>
          <w:szCs w:val="24"/>
          <w:lang w:val="ru-RU" w:eastAsia="ru-RU"/>
        </w:rPr>
        <w:t xml:space="preserve"> </w:t>
      </w:r>
      <w:r w:rsidRPr="00736748">
        <w:rPr>
          <w:rFonts w:ascii="Times New Roman" w:eastAsia="Times New Roman" w:hAnsi="Times New Roman" w:cs="Times New Roman"/>
          <w:sz w:val="24"/>
          <w:szCs w:val="24"/>
          <w:lang w:val="ru-RU" w:eastAsia="ru-RU"/>
        </w:rPr>
        <w:t>действий (УУД):</w:t>
      </w:r>
    </w:p>
    <w:p w:rsidR="00866B04" w:rsidRPr="00736748" w:rsidRDefault="00866B04" w:rsidP="009B109C">
      <w:pPr>
        <w:numPr>
          <w:ilvl w:val="0"/>
          <w:numId w:val="23"/>
        </w:numPr>
        <w:tabs>
          <w:tab w:val="left" w:pos="267"/>
        </w:tabs>
        <w:spacing w:after="0" w:line="240" w:lineRule="auto"/>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sz w:val="24"/>
          <w:szCs w:val="24"/>
          <w:lang w:val="ru-RU" w:eastAsia="ru-RU"/>
        </w:rPr>
        <w:t>овладение способностью принимать и сохранять цели и задачи учебной деятельности, поиска средств ее осуществления;</w:t>
      </w:r>
    </w:p>
    <w:p w:rsidR="00866B04" w:rsidRPr="00736748" w:rsidRDefault="00866B04" w:rsidP="009B109C">
      <w:pPr>
        <w:numPr>
          <w:ilvl w:val="0"/>
          <w:numId w:val="23"/>
        </w:numPr>
        <w:tabs>
          <w:tab w:val="left" w:pos="267"/>
        </w:tabs>
        <w:spacing w:after="0" w:line="240" w:lineRule="auto"/>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sz w:val="24"/>
          <w:szCs w:val="24"/>
          <w:lang w:val="ru-RU" w:eastAsia="ru-RU"/>
        </w:rPr>
        <w:t>освоение способов решения проблем творческого и поискового характера;</w:t>
      </w:r>
    </w:p>
    <w:p w:rsidR="00866B04" w:rsidRPr="00736748" w:rsidRDefault="00866B04" w:rsidP="009B109C">
      <w:pPr>
        <w:numPr>
          <w:ilvl w:val="0"/>
          <w:numId w:val="23"/>
        </w:numPr>
        <w:tabs>
          <w:tab w:val="left" w:pos="295"/>
        </w:tabs>
        <w:spacing w:after="0" w:line="240" w:lineRule="auto"/>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sz w:val="24"/>
          <w:szCs w:val="24"/>
          <w:lang w:val="ru-RU" w:eastAsia="ru-RU"/>
        </w:rPr>
        <w:t>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866B04" w:rsidRPr="00736748" w:rsidRDefault="00866B04" w:rsidP="009B109C">
      <w:pPr>
        <w:numPr>
          <w:ilvl w:val="0"/>
          <w:numId w:val="23"/>
        </w:numPr>
        <w:tabs>
          <w:tab w:val="left" w:pos="343"/>
        </w:tabs>
        <w:spacing w:after="0" w:line="240" w:lineRule="auto"/>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sz w:val="24"/>
          <w:szCs w:val="24"/>
          <w:lang w:val="ru-RU" w:eastAsia="ru-RU"/>
        </w:rPr>
        <w:t>формирование умения понимать причины успеха (неуспеха) учебной деятельности и способности конструктивно действовать даже в ситуациях неуспеха;</w:t>
      </w:r>
    </w:p>
    <w:p w:rsidR="00866B04" w:rsidRPr="00736748" w:rsidRDefault="00866B04" w:rsidP="009B109C">
      <w:pPr>
        <w:numPr>
          <w:ilvl w:val="0"/>
          <w:numId w:val="23"/>
        </w:numPr>
        <w:tabs>
          <w:tab w:val="left" w:pos="0"/>
        </w:tabs>
        <w:spacing w:after="0" w:line="240" w:lineRule="auto"/>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sz w:val="24"/>
          <w:szCs w:val="24"/>
          <w:lang w:val="ru-RU" w:eastAsia="ru-RU"/>
        </w:rPr>
        <w:t>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866B04" w:rsidRPr="00736748" w:rsidRDefault="00866B04" w:rsidP="00736748">
      <w:pPr>
        <w:spacing w:after="0" w:line="240" w:lineRule="auto"/>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sz w:val="24"/>
          <w:szCs w:val="24"/>
          <w:lang w:val="ru-RU" w:eastAsia="ru-RU"/>
        </w:rPr>
        <w:t>6)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866B04" w:rsidRPr="00736748" w:rsidRDefault="00866B04" w:rsidP="00736748">
      <w:pPr>
        <w:spacing w:after="0" w:line="240" w:lineRule="auto"/>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sz w:val="24"/>
          <w:szCs w:val="24"/>
          <w:lang w:val="ru-RU" w:eastAsia="ru-RU"/>
        </w:rPr>
        <w:t>7)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866B04" w:rsidRPr="00736748" w:rsidRDefault="00866B04" w:rsidP="00736748">
      <w:pPr>
        <w:spacing w:after="0" w:line="240" w:lineRule="auto"/>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sz w:val="24"/>
          <w:szCs w:val="24"/>
          <w:lang w:val="ru-RU" w:eastAsia="ru-RU"/>
        </w:rPr>
        <w:t xml:space="preserve">8)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 </w:t>
      </w:r>
    </w:p>
    <w:p w:rsidR="00866B04" w:rsidRPr="00736748" w:rsidRDefault="00866B04" w:rsidP="00736748">
      <w:pPr>
        <w:spacing w:after="0" w:line="240" w:lineRule="auto"/>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sz w:val="24"/>
          <w:szCs w:val="24"/>
          <w:lang w:val="ru-RU" w:eastAsia="ru-RU"/>
        </w:rPr>
        <w:t>9) готовность конструктивно разрешать конфликты посредством учета интересов сторон и сотрудничества;</w:t>
      </w:r>
    </w:p>
    <w:p w:rsidR="00866B04" w:rsidRPr="00736748" w:rsidRDefault="00866B04" w:rsidP="00736748">
      <w:pPr>
        <w:spacing w:after="0" w:line="240" w:lineRule="auto"/>
        <w:jc w:val="both"/>
        <w:rPr>
          <w:rFonts w:ascii="Times New Roman" w:eastAsia="Times New Roman" w:hAnsi="Times New Roman" w:cs="Times New Roman"/>
          <w:sz w:val="24"/>
          <w:szCs w:val="24"/>
          <w:lang w:val="ru-RU" w:eastAsia="ru-RU"/>
        </w:rPr>
      </w:pPr>
      <w:r w:rsidRPr="00736748">
        <w:rPr>
          <w:rFonts w:ascii="Times New Roman" w:eastAsia="Times New Roman" w:hAnsi="Times New Roman" w:cs="Times New Roman"/>
          <w:sz w:val="24"/>
          <w:szCs w:val="24"/>
          <w:lang w:val="ru-RU" w:eastAsia="ru-RU"/>
        </w:rPr>
        <w:t>10) 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w:t>
      </w:r>
    </w:p>
    <w:p w:rsidR="00866B04" w:rsidRPr="00736748" w:rsidRDefault="00866B04" w:rsidP="00736748">
      <w:pPr>
        <w:spacing w:after="0" w:line="240" w:lineRule="auto"/>
        <w:jc w:val="center"/>
        <w:rPr>
          <w:rFonts w:ascii="Times New Roman" w:hAnsi="Times New Roman" w:cs="Times New Roman"/>
          <w:b/>
          <w:sz w:val="24"/>
          <w:szCs w:val="24"/>
          <w:lang w:val="ru-RU"/>
        </w:rPr>
      </w:pPr>
    </w:p>
    <w:p w:rsidR="005D0EEA" w:rsidRDefault="005D0EEA" w:rsidP="006625CA">
      <w:pPr>
        <w:tabs>
          <w:tab w:val="left" w:pos="8647"/>
        </w:tabs>
        <w:spacing w:after="0" w:line="240" w:lineRule="auto"/>
        <w:jc w:val="center"/>
        <w:rPr>
          <w:rFonts w:ascii="Times New Roman" w:eastAsia="Times New Roman" w:hAnsi="Times New Roman" w:cs="Times New Roman"/>
          <w:b/>
          <w:sz w:val="24"/>
          <w:szCs w:val="24"/>
          <w:lang w:val="ru-RU" w:eastAsia="ru-RU"/>
        </w:rPr>
      </w:pPr>
      <w:r>
        <w:rPr>
          <w:rFonts w:ascii="Times New Roman" w:hAnsi="Times New Roman" w:cs="Times New Roman"/>
          <w:b/>
          <w:sz w:val="24"/>
          <w:szCs w:val="24"/>
          <w:lang w:val="ru-RU"/>
        </w:rPr>
        <w:t>ТЕМАТИЧЕСКОЕ ПЛАНИРОВАНИЕ</w:t>
      </w:r>
    </w:p>
    <w:p w:rsidR="00866B04" w:rsidRPr="00736748" w:rsidRDefault="005D0EEA" w:rsidP="006625CA">
      <w:pPr>
        <w:tabs>
          <w:tab w:val="left" w:pos="8647"/>
        </w:tabs>
        <w:spacing w:after="0" w:line="240" w:lineRule="auto"/>
        <w:jc w:val="center"/>
        <w:rPr>
          <w:rFonts w:ascii="Times New Roman" w:hAnsi="Times New Roman" w:cs="Times New Roman"/>
          <w:b/>
          <w:sz w:val="24"/>
          <w:szCs w:val="24"/>
          <w:lang w:val="ru-RU"/>
        </w:rPr>
      </w:pPr>
      <w:r>
        <w:rPr>
          <w:rFonts w:ascii="Times New Roman" w:eastAsia="Times New Roman" w:hAnsi="Times New Roman" w:cs="Times New Roman"/>
          <w:b/>
          <w:sz w:val="24"/>
          <w:szCs w:val="24"/>
          <w:lang w:val="ru-RU" w:eastAsia="ru-RU"/>
        </w:rPr>
        <w:t>Русский язык</w:t>
      </w:r>
    </w:p>
    <w:p w:rsidR="00866B04" w:rsidRPr="00736748" w:rsidRDefault="00866B04" w:rsidP="006625CA">
      <w:pPr>
        <w:tabs>
          <w:tab w:val="left" w:pos="8647"/>
        </w:tabs>
        <w:spacing w:after="0" w:line="240" w:lineRule="auto"/>
        <w:jc w:val="center"/>
        <w:rPr>
          <w:rFonts w:ascii="Times New Roman" w:hAnsi="Times New Roman" w:cs="Times New Roman"/>
          <w:b/>
          <w:sz w:val="24"/>
          <w:szCs w:val="24"/>
          <w:lang w:val="ru-RU"/>
        </w:rPr>
      </w:pPr>
      <w:r w:rsidRPr="00736748">
        <w:rPr>
          <w:rFonts w:ascii="Times New Roman" w:hAnsi="Times New Roman" w:cs="Times New Roman"/>
          <w:b/>
          <w:sz w:val="24"/>
          <w:szCs w:val="24"/>
          <w:lang w:val="ru-RU"/>
        </w:rPr>
        <w:t>1 класс (33 часа)</w:t>
      </w:r>
    </w:p>
    <w:tbl>
      <w:tblPr>
        <w:tblW w:w="0" w:type="auto"/>
        <w:jc w:val="center"/>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5"/>
        <w:gridCol w:w="7216"/>
        <w:gridCol w:w="1377"/>
      </w:tblGrid>
      <w:tr w:rsidR="00866B04" w:rsidRPr="00736748" w:rsidTr="006625CA">
        <w:trPr>
          <w:cantSplit/>
          <w:trHeight w:val="322"/>
          <w:jc w:val="center"/>
        </w:trPr>
        <w:tc>
          <w:tcPr>
            <w:tcW w:w="425" w:type="dxa"/>
            <w:vMerge w:val="restart"/>
          </w:tcPr>
          <w:p w:rsidR="00866B04" w:rsidRPr="00DF5170" w:rsidRDefault="00866B04" w:rsidP="006625CA">
            <w:pPr>
              <w:tabs>
                <w:tab w:val="left" w:pos="8647"/>
              </w:tabs>
              <w:spacing w:after="0" w:line="240" w:lineRule="auto"/>
              <w:jc w:val="center"/>
              <w:rPr>
                <w:rFonts w:ascii="Times New Roman" w:eastAsia="Times New Roman" w:hAnsi="Times New Roman" w:cs="Times New Roman"/>
                <w:b/>
                <w:sz w:val="20"/>
                <w:szCs w:val="20"/>
                <w:lang w:eastAsia="ru-RU"/>
              </w:rPr>
            </w:pPr>
            <w:r w:rsidRPr="00DF5170">
              <w:rPr>
                <w:rFonts w:ascii="Times New Roman" w:eastAsia="Times New Roman" w:hAnsi="Times New Roman" w:cs="Times New Roman"/>
                <w:b/>
                <w:sz w:val="20"/>
                <w:szCs w:val="20"/>
                <w:lang w:eastAsia="ru-RU"/>
              </w:rPr>
              <w:t>№</w:t>
            </w:r>
          </w:p>
        </w:tc>
        <w:tc>
          <w:tcPr>
            <w:tcW w:w="7216" w:type="dxa"/>
            <w:vMerge w:val="restart"/>
          </w:tcPr>
          <w:p w:rsidR="00866B04" w:rsidRPr="00DF5170" w:rsidRDefault="00866B04" w:rsidP="00736748">
            <w:pPr>
              <w:tabs>
                <w:tab w:val="left" w:pos="8647"/>
              </w:tabs>
              <w:spacing w:after="0" w:line="240" w:lineRule="auto"/>
              <w:jc w:val="center"/>
              <w:rPr>
                <w:rFonts w:ascii="Times New Roman" w:eastAsia="Times New Roman" w:hAnsi="Times New Roman" w:cs="Times New Roman"/>
                <w:b/>
                <w:sz w:val="20"/>
                <w:szCs w:val="20"/>
                <w:lang w:eastAsia="ru-RU"/>
              </w:rPr>
            </w:pPr>
            <w:r w:rsidRPr="00DF5170">
              <w:rPr>
                <w:rFonts w:ascii="Times New Roman" w:eastAsia="Times New Roman" w:hAnsi="Times New Roman" w:cs="Times New Roman"/>
                <w:b/>
                <w:sz w:val="20"/>
                <w:szCs w:val="20"/>
                <w:lang w:eastAsia="ru-RU"/>
              </w:rPr>
              <w:t>Наименование разделов и тем</w:t>
            </w:r>
          </w:p>
        </w:tc>
        <w:tc>
          <w:tcPr>
            <w:tcW w:w="1377" w:type="dxa"/>
            <w:vMerge w:val="restart"/>
          </w:tcPr>
          <w:p w:rsidR="00866B04" w:rsidRPr="00DF5170" w:rsidRDefault="00866B04" w:rsidP="00736748">
            <w:pPr>
              <w:tabs>
                <w:tab w:val="left" w:pos="8647"/>
              </w:tabs>
              <w:spacing w:after="0" w:line="240" w:lineRule="auto"/>
              <w:jc w:val="center"/>
              <w:rPr>
                <w:rFonts w:ascii="Times New Roman" w:eastAsia="Times New Roman" w:hAnsi="Times New Roman" w:cs="Times New Roman"/>
                <w:b/>
                <w:sz w:val="20"/>
                <w:szCs w:val="20"/>
                <w:lang w:eastAsia="ru-RU"/>
              </w:rPr>
            </w:pPr>
            <w:r w:rsidRPr="00DF5170">
              <w:rPr>
                <w:rFonts w:ascii="Times New Roman" w:eastAsia="Times New Roman" w:hAnsi="Times New Roman" w:cs="Times New Roman"/>
                <w:b/>
                <w:sz w:val="20"/>
                <w:szCs w:val="20"/>
                <w:lang w:eastAsia="ru-RU"/>
              </w:rPr>
              <w:t>Всего часов</w:t>
            </w:r>
          </w:p>
        </w:tc>
      </w:tr>
      <w:tr w:rsidR="00866B04" w:rsidRPr="00736748" w:rsidTr="006625CA">
        <w:trPr>
          <w:cantSplit/>
          <w:trHeight w:val="322"/>
          <w:jc w:val="center"/>
        </w:trPr>
        <w:tc>
          <w:tcPr>
            <w:tcW w:w="425" w:type="dxa"/>
            <w:vMerge/>
          </w:tcPr>
          <w:p w:rsidR="00866B04" w:rsidRPr="00DF5170" w:rsidRDefault="00866B04" w:rsidP="00736748">
            <w:pPr>
              <w:tabs>
                <w:tab w:val="left" w:pos="8647"/>
              </w:tabs>
              <w:spacing w:after="0" w:line="240" w:lineRule="auto"/>
              <w:jc w:val="both"/>
              <w:rPr>
                <w:rFonts w:ascii="Times New Roman" w:eastAsia="Times New Roman" w:hAnsi="Times New Roman" w:cs="Times New Roman"/>
                <w:sz w:val="20"/>
                <w:szCs w:val="20"/>
                <w:lang w:eastAsia="ru-RU"/>
              </w:rPr>
            </w:pPr>
          </w:p>
        </w:tc>
        <w:tc>
          <w:tcPr>
            <w:tcW w:w="7216" w:type="dxa"/>
            <w:vMerge/>
          </w:tcPr>
          <w:p w:rsidR="00866B04" w:rsidRPr="00DF5170" w:rsidRDefault="00866B04" w:rsidP="00736748">
            <w:pPr>
              <w:tabs>
                <w:tab w:val="left" w:pos="8647"/>
              </w:tabs>
              <w:spacing w:after="0" w:line="240" w:lineRule="auto"/>
              <w:jc w:val="both"/>
              <w:rPr>
                <w:rFonts w:ascii="Times New Roman" w:eastAsia="Times New Roman" w:hAnsi="Times New Roman" w:cs="Times New Roman"/>
                <w:sz w:val="20"/>
                <w:szCs w:val="20"/>
                <w:lang w:eastAsia="ru-RU"/>
              </w:rPr>
            </w:pPr>
          </w:p>
        </w:tc>
        <w:tc>
          <w:tcPr>
            <w:tcW w:w="1377" w:type="dxa"/>
            <w:vMerge/>
          </w:tcPr>
          <w:p w:rsidR="00866B04" w:rsidRPr="00DF5170" w:rsidRDefault="00866B04" w:rsidP="00736748">
            <w:pPr>
              <w:tabs>
                <w:tab w:val="left" w:pos="8647"/>
              </w:tabs>
              <w:spacing w:after="0" w:line="240" w:lineRule="auto"/>
              <w:jc w:val="center"/>
              <w:rPr>
                <w:rFonts w:ascii="Times New Roman" w:eastAsia="Times New Roman" w:hAnsi="Times New Roman" w:cs="Times New Roman"/>
                <w:sz w:val="20"/>
                <w:szCs w:val="20"/>
                <w:lang w:eastAsia="ru-RU"/>
              </w:rPr>
            </w:pPr>
          </w:p>
        </w:tc>
      </w:tr>
      <w:tr w:rsidR="00866B04" w:rsidRPr="00736748" w:rsidTr="006625CA">
        <w:trPr>
          <w:jc w:val="center"/>
        </w:trPr>
        <w:tc>
          <w:tcPr>
            <w:tcW w:w="425" w:type="dxa"/>
          </w:tcPr>
          <w:p w:rsidR="00866B04" w:rsidRPr="00DF5170" w:rsidRDefault="00866B04" w:rsidP="00736748">
            <w:pPr>
              <w:tabs>
                <w:tab w:val="left" w:pos="8647"/>
              </w:tabs>
              <w:spacing w:after="0" w:line="240" w:lineRule="auto"/>
              <w:jc w:val="both"/>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1</w:t>
            </w:r>
          </w:p>
        </w:tc>
        <w:tc>
          <w:tcPr>
            <w:tcW w:w="7216" w:type="dxa"/>
          </w:tcPr>
          <w:p w:rsidR="00866B04" w:rsidRPr="00DF5170" w:rsidRDefault="00866B04" w:rsidP="00736748">
            <w:pPr>
              <w:tabs>
                <w:tab w:val="left" w:pos="8647"/>
              </w:tabs>
              <w:spacing w:after="0" w:line="240" w:lineRule="auto"/>
              <w:rPr>
                <w:rFonts w:ascii="Times New Roman" w:hAnsi="Times New Roman" w:cs="Times New Roman"/>
                <w:sz w:val="20"/>
                <w:szCs w:val="20"/>
                <w:lang w:val="ru-RU"/>
              </w:rPr>
            </w:pPr>
            <w:r w:rsidRPr="00DF5170">
              <w:rPr>
                <w:rFonts w:ascii="Times New Roman" w:hAnsi="Times New Roman" w:cs="Times New Roman"/>
                <w:sz w:val="20"/>
                <w:szCs w:val="20"/>
                <w:lang w:val="ru-RU"/>
              </w:rPr>
              <w:t>Русский язык. Обучение грамоте. Письмо</w:t>
            </w:r>
          </w:p>
          <w:p w:rsidR="00866B04" w:rsidRPr="00DF5170" w:rsidRDefault="00866B04" w:rsidP="00736748">
            <w:pPr>
              <w:tabs>
                <w:tab w:val="left" w:pos="8647"/>
              </w:tabs>
              <w:spacing w:after="0" w:line="240" w:lineRule="auto"/>
              <w:rPr>
                <w:rFonts w:ascii="Times New Roman" w:eastAsia="Times New Roman" w:hAnsi="Times New Roman" w:cs="Times New Roman"/>
                <w:sz w:val="20"/>
                <w:szCs w:val="20"/>
                <w:lang w:val="ru-RU" w:eastAsia="ru-RU"/>
              </w:rPr>
            </w:pPr>
            <w:r w:rsidRPr="00DF5170">
              <w:rPr>
                <w:rFonts w:ascii="Times New Roman" w:hAnsi="Times New Roman" w:cs="Times New Roman"/>
                <w:sz w:val="20"/>
                <w:szCs w:val="20"/>
                <w:lang w:val="ru-RU"/>
              </w:rPr>
              <w:t>Добукварный период</w:t>
            </w:r>
          </w:p>
        </w:tc>
        <w:tc>
          <w:tcPr>
            <w:tcW w:w="1377" w:type="dxa"/>
          </w:tcPr>
          <w:p w:rsidR="00866B04" w:rsidRPr="00DF5170" w:rsidRDefault="00866B04" w:rsidP="00736748">
            <w:pPr>
              <w:tabs>
                <w:tab w:val="left" w:pos="8647"/>
              </w:tabs>
              <w:spacing w:after="0" w:line="240" w:lineRule="auto"/>
              <w:jc w:val="center"/>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4</w:t>
            </w:r>
          </w:p>
        </w:tc>
      </w:tr>
      <w:tr w:rsidR="00866B04" w:rsidRPr="00736748" w:rsidTr="006625CA">
        <w:trPr>
          <w:jc w:val="center"/>
        </w:trPr>
        <w:tc>
          <w:tcPr>
            <w:tcW w:w="425" w:type="dxa"/>
          </w:tcPr>
          <w:p w:rsidR="00866B04" w:rsidRPr="00DF5170" w:rsidRDefault="00866B04" w:rsidP="00736748">
            <w:pPr>
              <w:tabs>
                <w:tab w:val="left" w:pos="8647"/>
              </w:tabs>
              <w:spacing w:after="0" w:line="240" w:lineRule="auto"/>
              <w:jc w:val="both"/>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2</w:t>
            </w:r>
          </w:p>
        </w:tc>
        <w:tc>
          <w:tcPr>
            <w:tcW w:w="7216" w:type="dxa"/>
          </w:tcPr>
          <w:p w:rsidR="00866B04" w:rsidRPr="00DF5170" w:rsidRDefault="00866B04" w:rsidP="00736748">
            <w:pPr>
              <w:tabs>
                <w:tab w:val="left" w:pos="8647"/>
              </w:tabs>
              <w:spacing w:after="0" w:line="240" w:lineRule="auto"/>
              <w:rPr>
                <w:rFonts w:ascii="Times New Roman" w:hAnsi="Times New Roman" w:cs="Times New Roman"/>
                <w:sz w:val="20"/>
                <w:szCs w:val="20"/>
              </w:rPr>
            </w:pPr>
            <w:r w:rsidRPr="00DF5170">
              <w:rPr>
                <w:rFonts w:ascii="Times New Roman" w:hAnsi="Times New Roman" w:cs="Times New Roman"/>
                <w:iCs/>
                <w:sz w:val="20"/>
                <w:szCs w:val="20"/>
              </w:rPr>
              <w:t xml:space="preserve">Букварный период </w:t>
            </w:r>
          </w:p>
        </w:tc>
        <w:tc>
          <w:tcPr>
            <w:tcW w:w="1377" w:type="dxa"/>
          </w:tcPr>
          <w:p w:rsidR="00866B04" w:rsidRPr="00DF5170" w:rsidRDefault="00866B04" w:rsidP="00736748">
            <w:pPr>
              <w:tabs>
                <w:tab w:val="left" w:pos="966"/>
                <w:tab w:val="left" w:pos="8647"/>
              </w:tabs>
              <w:spacing w:after="0" w:line="240" w:lineRule="auto"/>
              <w:jc w:val="center"/>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14</w:t>
            </w:r>
          </w:p>
        </w:tc>
      </w:tr>
      <w:tr w:rsidR="00866B04" w:rsidRPr="00736748" w:rsidTr="006625CA">
        <w:trPr>
          <w:trHeight w:val="398"/>
          <w:jc w:val="center"/>
        </w:trPr>
        <w:tc>
          <w:tcPr>
            <w:tcW w:w="425" w:type="dxa"/>
          </w:tcPr>
          <w:p w:rsidR="00866B04" w:rsidRPr="00DF5170" w:rsidRDefault="00866B04" w:rsidP="00736748">
            <w:pPr>
              <w:tabs>
                <w:tab w:val="left" w:pos="8647"/>
              </w:tabs>
              <w:spacing w:after="0" w:line="240" w:lineRule="auto"/>
              <w:jc w:val="both"/>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3</w:t>
            </w:r>
          </w:p>
        </w:tc>
        <w:tc>
          <w:tcPr>
            <w:tcW w:w="7216" w:type="dxa"/>
          </w:tcPr>
          <w:p w:rsidR="00866B04" w:rsidRPr="00DF5170" w:rsidRDefault="00866B04" w:rsidP="00736748">
            <w:pPr>
              <w:tabs>
                <w:tab w:val="left" w:pos="8647"/>
              </w:tabs>
              <w:spacing w:line="240" w:lineRule="auto"/>
              <w:rPr>
                <w:rFonts w:ascii="Times New Roman" w:hAnsi="Times New Roman" w:cs="Times New Roman"/>
                <w:sz w:val="20"/>
                <w:szCs w:val="20"/>
              </w:rPr>
            </w:pPr>
            <w:r w:rsidRPr="00DF5170">
              <w:rPr>
                <w:rFonts w:ascii="Times New Roman" w:hAnsi="Times New Roman" w:cs="Times New Roman"/>
                <w:sz w:val="20"/>
                <w:szCs w:val="20"/>
              </w:rPr>
              <w:t xml:space="preserve">Послебукварный период </w:t>
            </w:r>
          </w:p>
        </w:tc>
        <w:tc>
          <w:tcPr>
            <w:tcW w:w="1377" w:type="dxa"/>
          </w:tcPr>
          <w:p w:rsidR="00866B04" w:rsidRPr="00DF5170" w:rsidRDefault="00866B04" w:rsidP="00736748">
            <w:pPr>
              <w:tabs>
                <w:tab w:val="left" w:pos="8647"/>
              </w:tabs>
              <w:spacing w:after="0" w:line="240" w:lineRule="auto"/>
              <w:jc w:val="center"/>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5</w:t>
            </w:r>
          </w:p>
        </w:tc>
      </w:tr>
      <w:tr w:rsidR="00866B04" w:rsidRPr="00736748" w:rsidTr="006625CA">
        <w:trPr>
          <w:trHeight w:val="398"/>
          <w:jc w:val="center"/>
        </w:trPr>
        <w:tc>
          <w:tcPr>
            <w:tcW w:w="425" w:type="dxa"/>
          </w:tcPr>
          <w:p w:rsidR="00866B04" w:rsidRPr="00DF5170" w:rsidRDefault="00866B04" w:rsidP="00736748">
            <w:pPr>
              <w:tabs>
                <w:tab w:val="left" w:pos="8647"/>
              </w:tabs>
              <w:spacing w:after="0" w:line="240" w:lineRule="auto"/>
              <w:jc w:val="both"/>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4</w:t>
            </w:r>
          </w:p>
        </w:tc>
        <w:tc>
          <w:tcPr>
            <w:tcW w:w="7216" w:type="dxa"/>
          </w:tcPr>
          <w:p w:rsidR="00866B04" w:rsidRPr="00DF5170" w:rsidRDefault="00866B04" w:rsidP="00736748">
            <w:pPr>
              <w:tabs>
                <w:tab w:val="left" w:pos="8647"/>
              </w:tabs>
              <w:spacing w:after="0" w:line="240" w:lineRule="auto"/>
              <w:rPr>
                <w:rFonts w:ascii="Times New Roman" w:eastAsia="Calibri" w:hAnsi="Times New Roman" w:cs="Times New Roman"/>
                <w:sz w:val="20"/>
                <w:szCs w:val="20"/>
                <w:lang w:val="ru-RU"/>
              </w:rPr>
            </w:pPr>
            <w:r w:rsidRPr="00DF5170">
              <w:rPr>
                <w:rFonts w:ascii="Times New Roman" w:eastAsia="Calibri" w:hAnsi="Times New Roman" w:cs="Times New Roman"/>
                <w:sz w:val="20"/>
                <w:szCs w:val="20"/>
                <w:lang w:val="ru-RU"/>
              </w:rPr>
              <w:t xml:space="preserve">Систематический курс Русский язык </w:t>
            </w:r>
          </w:p>
          <w:p w:rsidR="00866B04" w:rsidRPr="00DF5170" w:rsidRDefault="00866B04" w:rsidP="00736748">
            <w:pPr>
              <w:keepNext/>
              <w:tabs>
                <w:tab w:val="left" w:pos="8647"/>
              </w:tabs>
              <w:spacing w:after="0" w:line="240" w:lineRule="auto"/>
              <w:jc w:val="both"/>
              <w:outlineLvl w:val="1"/>
              <w:rPr>
                <w:rFonts w:ascii="Times New Roman" w:hAnsi="Times New Roman" w:cs="Times New Roman"/>
                <w:i/>
                <w:sz w:val="20"/>
                <w:szCs w:val="20"/>
                <w:lang w:val="ru-RU"/>
              </w:rPr>
            </w:pPr>
            <w:r w:rsidRPr="00DF5170">
              <w:rPr>
                <w:rFonts w:ascii="Times New Roman" w:hAnsi="Times New Roman" w:cs="Times New Roman"/>
                <w:i/>
                <w:sz w:val="20"/>
                <w:szCs w:val="20"/>
                <w:lang w:val="ru-RU"/>
              </w:rPr>
              <w:t>Наша речь.  Текст, предложение, диалог</w:t>
            </w:r>
          </w:p>
          <w:p w:rsidR="00866B04" w:rsidRPr="00DF5170" w:rsidRDefault="00866B04" w:rsidP="00736748">
            <w:pPr>
              <w:keepNext/>
              <w:tabs>
                <w:tab w:val="left" w:pos="8647"/>
              </w:tabs>
              <w:spacing w:after="0" w:line="240" w:lineRule="auto"/>
              <w:jc w:val="both"/>
              <w:outlineLvl w:val="1"/>
              <w:rPr>
                <w:rFonts w:ascii="Times New Roman" w:hAnsi="Times New Roman" w:cs="Times New Roman"/>
                <w:i/>
                <w:iCs/>
                <w:sz w:val="20"/>
                <w:szCs w:val="20"/>
                <w:lang w:val="ru-RU"/>
              </w:rPr>
            </w:pPr>
            <w:r w:rsidRPr="00DF5170">
              <w:rPr>
                <w:rFonts w:ascii="Times New Roman" w:hAnsi="Times New Roman" w:cs="Times New Roman"/>
                <w:i/>
                <w:iCs/>
                <w:sz w:val="20"/>
                <w:szCs w:val="20"/>
                <w:lang w:val="ru-RU"/>
              </w:rPr>
              <w:t xml:space="preserve">Слова, слова, слова… </w:t>
            </w:r>
          </w:p>
          <w:p w:rsidR="00866B04" w:rsidRPr="00DF5170" w:rsidRDefault="00866B04" w:rsidP="00736748">
            <w:pPr>
              <w:keepNext/>
              <w:tabs>
                <w:tab w:val="left" w:pos="8647"/>
              </w:tabs>
              <w:spacing w:after="0" w:line="240" w:lineRule="auto"/>
              <w:jc w:val="both"/>
              <w:outlineLvl w:val="1"/>
              <w:rPr>
                <w:rFonts w:ascii="Times New Roman" w:hAnsi="Times New Roman" w:cs="Times New Roman"/>
                <w:i/>
                <w:iCs/>
                <w:sz w:val="20"/>
                <w:szCs w:val="20"/>
                <w:lang w:val="ru-RU"/>
              </w:rPr>
            </w:pPr>
            <w:r w:rsidRPr="00DF5170">
              <w:rPr>
                <w:rFonts w:ascii="Times New Roman" w:hAnsi="Times New Roman" w:cs="Times New Roman"/>
                <w:i/>
                <w:iCs/>
                <w:sz w:val="20"/>
                <w:szCs w:val="20"/>
                <w:lang w:val="ru-RU"/>
              </w:rPr>
              <w:t xml:space="preserve">Слово и слог. Ударение </w:t>
            </w:r>
          </w:p>
          <w:p w:rsidR="00866B04" w:rsidRPr="00DF5170" w:rsidRDefault="00866B04" w:rsidP="00736748">
            <w:pPr>
              <w:keepNext/>
              <w:tabs>
                <w:tab w:val="left" w:pos="8647"/>
              </w:tabs>
              <w:spacing w:after="0" w:line="240" w:lineRule="auto"/>
              <w:jc w:val="both"/>
              <w:outlineLvl w:val="1"/>
              <w:rPr>
                <w:rFonts w:ascii="Times New Roman" w:eastAsia="Times New Roman" w:hAnsi="Times New Roman" w:cs="Times New Roman"/>
                <w:sz w:val="20"/>
                <w:szCs w:val="20"/>
                <w:lang w:val="ru-RU" w:eastAsia="ru-RU"/>
              </w:rPr>
            </w:pPr>
            <w:r w:rsidRPr="00DF5170">
              <w:rPr>
                <w:rFonts w:ascii="Times New Roman" w:hAnsi="Times New Roman" w:cs="Times New Roman"/>
                <w:i/>
                <w:iCs/>
                <w:sz w:val="20"/>
                <w:szCs w:val="20"/>
                <w:lang w:val="ru-RU"/>
              </w:rPr>
              <w:t>Звуки и буквы</w:t>
            </w:r>
          </w:p>
        </w:tc>
        <w:tc>
          <w:tcPr>
            <w:tcW w:w="1377" w:type="dxa"/>
          </w:tcPr>
          <w:p w:rsidR="00866B04" w:rsidRPr="00DF5170" w:rsidRDefault="00866B04" w:rsidP="00736748">
            <w:pPr>
              <w:tabs>
                <w:tab w:val="left" w:pos="8647"/>
              </w:tabs>
              <w:spacing w:after="0" w:line="240" w:lineRule="auto"/>
              <w:jc w:val="center"/>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11</w:t>
            </w:r>
          </w:p>
          <w:p w:rsidR="00866B04" w:rsidRPr="00DF5170" w:rsidRDefault="00866B04" w:rsidP="00736748">
            <w:pPr>
              <w:tabs>
                <w:tab w:val="left" w:pos="8647"/>
              </w:tabs>
              <w:spacing w:after="0" w:line="240" w:lineRule="auto"/>
              <w:jc w:val="center"/>
              <w:rPr>
                <w:rFonts w:ascii="Times New Roman" w:eastAsia="Times New Roman" w:hAnsi="Times New Roman" w:cs="Times New Roman"/>
                <w:i/>
                <w:sz w:val="20"/>
                <w:szCs w:val="20"/>
                <w:lang w:eastAsia="ru-RU"/>
              </w:rPr>
            </w:pPr>
            <w:r w:rsidRPr="00DF5170">
              <w:rPr>
                <w:rFonts w:ascii="Times New Roman" w:eastAsia="Times New Roman" w:hAnsi="Times New Roman" w:cs="Times New Roman"/>
                <w:i/>
                <w:sz w:val="20"/>
                <w:szCs w:val="20"/>
                <w:lang w:eastAsia="ru-RU"/>
              </w:rPr>
              <w:t>1</w:t>
            </w:r>
          </w:p>
          <w:p w:rsidR="00866B04" w:rsidRPr="00DF5170" w:rsidRDefault="00866B04" w:rsidP="00736748">
            <w:pPr>
              <w:tabs>
                <w:tab w:val="left" w:pos="8647"/>
              </w:tabs>
              <w:spacing w:after="0" w:line="240" w:lineRule="auto"/>
              <w:jc w:val="center"/>
              <w:rPr>
                <w:rFonts w:ascii="Times New Roman" w:eastAsia="Times New Roman" w:hAnsi="Times New Roman" w:cs="Times New Roman"/>
                <w:i/>
                <w:sz w:val="20"/>
                <w:szCs w:val="20"/>
                <w:lang w:eastAsia="ru-RU"/>
              </w:rPr>
            </w:pPr>
            <w:r w:rsidRPr="00DF5170">
              <w:rPr>
                <w:rFonts w:ascii="Times New Roman" w:eastAsia="Times New Roman" w:hAnsi="Times New Roman" w:cs="Times New Roman"/>
                <w:i/>
                <w:sz w:val="20"/>
                <w:szCs w:val="20"/>
                <w:lang w:eastAsia="ru-RU"/>
              </w:rPr>
              <w:t>1</w:t>
            </w:r>
          </w:p>
          <w:p w:rsidR="00866B04" w:rsidRPr="00DF5170" w:rsidRDefault="00866B04" w:rsidP="00736748">
            <w:pPr>
              <w:tabs>
                <w:tab w:val="left" w:pos="8647"/>
              </w:tabs>
              <w:spacing w:after="0" w:line="240" w:lineRule="auto"/>
              <w:jc w:val="center"/>
              <w:rPr>
                <w:rFonts w:ascii="Times New Roman" w:eastAsia="Times New Roman" w:hAnsi="Times New Roman" w:cs="Times New Roman"/>
                <w:i/>
                <w:sz w:val="20"/>
                <w:szCs w:val="20"/>
                <w:lang w:eastAsia="ru-RU"/>
              </w:rPr>
            </w:pPr>
            <w:r w:rsidRPr="00DF5170">
              <w:rPr>
                <w:rFonts w:ascii="Times New Roman" w:eastAsia="Times New Roman" w:hAnsi="Times New Roman" w:cs="Times New Roman"/>
                <w:i/>
                <w:sz w:val="20"/>
                <w:szCs w:val="20"/>
                <w:lang w:eastAsia="ru-RU"/>
              </w:rPr>
              <w:t>1</w:t>
            </w:r>
          </w:p>
          <w:p w:rsidR="00866B04" w:rsidRPr="00DF5170" w:rsidRDefault="00866B04" w:rsidP="00736748">
            <w:pPr>
              <w:tabs>
                <w:tab w:val="left" w:pos="8647"/>
              </w:tabs>
              <w:spacing w:after="0" w:line="240" w:lineRule="auto"/>
              <w:jc w:val="center"/>
              <w:rPr>
                <w:rFonts w:ascii="Times New Roman" w:eastAsia="Times New Roman" w:hAnsi="Times New Roman" w:cs="Times New Roman"/>
                <w:sz w:val="20"/>
                <w:szCs w:val="20"/>
                <w:lang w:eastAsia="ru-RU"/>
              </w:rPr>
            </w:pPr>
            <w:r w:rsidRPr="00DF5170">
              <w:rPr>
                <w:rFonts w:ascii="Times New Roman" w:eastAsia="Times New Roman" w:hAnsi="Times New Roman" w:cs="Times New Roman"/>
                <w:i/>
                <w:sz w:val="20"/>
                <w:szCs w:val="20"/>
                <w:lang w:eastAsia="ru-RU"/>
              </w:rPr>
              <w:t>7</w:t>
            </w:r>
          </w:p>
        </w:tc>
      </w:tr>
      <w:tr w:rsidR="00866B04" w:rsidRPr="00736748" w:rsidTr="006625CA">
        <w:trPr>
          <w:trHeight w:val="275"/>
          <w:jc w:val="center"/>
        </w:trPr>
        <w:tc>
          <w:tcPr>
            <w:tcW w:w="425" w:type="dxa"/>
          </w:tcPr>
          <w:p w:rsidR="00866B04" w:rsidRPr="00736748" w:rsidRDefault="00866B04" w:rsidP="00736748">
            <w:pPr>
              <w:tabs>
                <w:tab w:val="left" w:pos="8647"/>
              </w:tabs>
              <w:spacing w:after="0" w:line="240" w:lineRule="auto"/>
              <w:jc w:val="both"/>
              <w:rPr>
                <w:rFonts w:ascii="Times New Roman" w:eastAsia="Times New Roman" w:hAnsi="Times New Roman" w:cs="Times New Roman"/>
                <w:sz w:val="24"/>
                <w:szCs w:val="24"/>
                <w:lang w:eastAsia="ru-RU"/>
              </w:rPr>
            </w:pPr>
          </w:p>
        </w:tc>
        <w:tc>
          <w:tcPr>
            <w:tcW w:w="7216" w:type="dxa"/>
          </w:tcPr>
          <w:p w:rsidR="00866B04" w:rsidRPr="00736748" w:rsidRDefault="00866B04" w:rsidP="00736748">
            <w:pPr>
              <w:keepNext/>
              <w:tabs>
                <w:tab w:val="left" w:pos="8647"/>
              </w:tabs>
              <w:spacing w:after="0" w:line="240" w:lineRule="auto"/>
              <w:outlineLvl w:val="1"/>
              <w:rPr>
                <w:rFonts w:ascii="Times New Roman" w:eastAsia="Times New Roman" w:hAnsi="Times New Roman" w:cs="Times New Roman"/>
                <w:b/>
                <w:sz w:val="24"/>
                <w:szCs w:val="24"/>
                <w:lang w:eastAsia="ru-RU"/>
              </w:rPr>
            </w:pPr>
            <w:r w:rsidRPr="00736748">
              <w:rPr>
                <w:rFonts w:ascii="Times New Roman" w:eastAsia="Times New Roman" w:hAnsi="Times New Roman" w:cs="Times New Roman"/>
                <w:b/>
                <w:sz w:val="24"/>
                <w:szCs w:val="24"/>
                <w:lang w:eastAsia="ru-RU"/>
              </w:rPr>
              <w:t>Итого</w:t>
            </w:r>
          </w:p>
        </w:tc>
        <w:tc>
          <w:tcPr>
            <w:tcW w:w="1377" w:type="dxa"/>
          </w:tcPr>
          <w:p w:rsidR="00866B04" w:rsidRPr="00736748" w:rsidRDefault="00866B04" w:rsidP="00736748">
            <w:pPr>
              <w:tabs>
                <w:tab w:val="left" w:pos="8647"/>
              </w:tabs>
              <w:spacing w:after="0" w:line="240" w:lineRule="auto"/>
              <w:jc w:val="center"/>
              <w:rPr>
                <w:rFonts w:ascii="Times New Roman" w:eastAsia="Times New Roman" w:hAnsi="Times New Roman" w:cs="Times New Roman"/>
                <w:b/>
                <w:sz w:val="24"/>
                <w:szCs w:val="24"/>
                <w:lang w:eastAsia="ru-RU"/>
              </w:rPr>
            </w:pPr>
            <w:r w:rsidRPr="00736748">
              <w:rPr>
                <w:rFonts w:ascii="Times New Roman" w:eastAsia="Times New Roman" w:hAnsi="Times New Roman" w:cs="Times New Roman"/>
                <w:b/>
                <w:sz w:val="24"/>
                <w:szCs w:val="24"/>
                <w:lang w:eastAsia="ru-RU"/>
              </w:rPr>
              <w:t>33</w:t>
            </w:r>
          </w:p>
        </w:tc>
      </w:tr>
    </w:tbl>
    <w:p w:rsidR="00DF5170" w:rsidRDefault="00DF5170" w:rsidP="006625CA">
      <w:pPr>
        <w:tabs>
          <w:tab w:val="left" w:pos="8647"/>
        </w:tabs>
        <w:spacing w:line="240" w:lineRule="auto"/>
        <w:jc w:val="center"/>
        <w:rPr>
          <w:rFonts w:ascii="Times New Roman" w:hAnsi="Times New Roman" w:cs="Times New Roman"/>
          <w:b/>
          <w:sz w:val="24"/>
          <w:szCs w:val="24"/>
          <w:lang w:val="ru-RU"/>
        </w:rPr>
      </w:pPr>
    </w:p>
    <w:p w:rsidR="00DF5170" w:rsidRDefault="00DF5170" w:rsidP="006625CA">
      <w:pPr>
        <w:tabs>
          <w:tab w:val="left" w:pos="8647"/>
        </w:tabs>
        <w:spacing w:line="240" w:lineRule="auto"/>
        <w:jc w:val="center"/>
        <w:rPr>
          <w:rFonts w:ascii="Times New Roman" w:hAnsi="Times New Roman" w:cs="Times New Roman"/>
          <w:b/>
          <w:sz w:val="24"/>
          <w:szCs w:val="24"/>
          <w:lang w:val="ru-RU"/>
        </w:rPr>
      </w:pPr>
    </w:p>
    <w:p w:rsidR="00866B04" w:rsidRPr="00736748" w:rsidRDefault="00866B04" w:rsidP="006625CA">
      <w:pPr>
        <w:tabs>
          <w:tab w:val="left" w:pos="8647"/>
        </w:tabs>
        <w:spacing w:line="240" w:lineRule="auto"/>
        <w:jc w:val="center"/>
        <w:rPr>
          <w:rFonts w:ascii="Times New Roman" w:hAnsi="Times New Roman" w:cs="Times New Roman"/>
          <w:b/>
          <w:sz w:val="24"/>
          <w:szCs w:val="24"/>
        </w:rPr>
      </w:pPr>
      <w:r w:rsidRPr="00736748">
        <w:rPr>
          <w:rFonts w:ascii="Times New Roman" w:hAnsi="Times New Roman" w:cs="Times New Roman"/>
          <w:b/>
          <w:sz w:val="24"/>
          <w:szCs w:val="24"/>
        </w:rPr>
        <w:lastRenderedPageBreak/>
        <w:t>2 класс (34 часа)</w:t>
      </w:r>
    </w:p>
    <w:tbl>
      <w:tblPr>
        <w:tblW w:w="0" w:type="auto"/>
        <w:jc w:val="center"/>
        <w:tblInd w:w="-1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7"/>
        <w:gridCol w:w="7003"/>
        <w:gridCol w:w="1632"/>
      </w:tblGrid>
      <w:tr w:rsidR="00866B04" w:rsidRPr="00DF5170" w:rsidTr="00FB65CD">
        <w:trPr>
          <w:cantSplit/>
          <w:trHeight w:val="342"/>
          <w:jc w:val="center"/>
        </w:trPr>
        <w:tc>
          <w:tcPr>
            <w:tcW w:w="283" w:type="dxa"/>
            <w:vMerge w:val="restart"/>
          </w:tcPr>
          <w:p w:rsidR="00866B04" w:rsidRPr="00DF5170" w:rsidRDefault="00866B04" w:rsidP="00736748">
            <w:pPr>
              <w:tabs>
                <w:tab w:val="left" w:pos="8647"/>
              </w:tabs>
              <w:spacing w:after="0" w:line="240" w:lineRule="auto"/>
              <w:jc w:val="center"/>
              <w:rPr>
                <w:rFonts w:ascii="Times New Roman" w:eastAsia="Times New Roman" w:hAnsi="Times New Roman" w:cs="Times New Roman"/>
                <w:b/>
                <w:sz w:val="20"/>
                <w:szCs w:val="20"/>
                <w:lang w:eastAsia="ru-RU"/>
              </w:rPr>
            </w:pPr>
            <w:r w:rsidRPr="00DF5170">
              <w:rPr>
                <w:rFonts w:ascii="Times New Roman" w:eastAsia="Times New Roman" w:hAnsi="Times New Roman" w:cs="Times New Roman"/>
                <w:b/>
                <w:sz w:val="20"/>
                <w:szCs w:val="20"/>
                <w:lang w:eastAsia="ru-RU"/>
              </w:rPr>
              <w:t>№</w:t>
            </w:r>
          </w:p>
        </w:tc>
        <w:tc>
          <w:tcPr>
            <w:tcW w:w="7003" w:type="dxa"/>
            <w:vMerge w:val="restart"/>
          </w:tcPr>
          <w:p w:rsidR="00866B04" w:rsidRPr="00DF5170" w:rsidRDefault="00866B04" w:rsidP="00736748">
            <w:pPr>
              <w:tabs>
                <w:tab w:val="left" w:pos="8647"/>
              </w:tabs>
              <w:spacing w:after="0" w:line="240" w:lineRule="auto"/>
              <w:jc w:val="center"/>
              <w:rPr>
                <w:rFonts w:ascii="Times New Roman" w:eastAsia="Times New Roman" w:hAnsi="Times New Roman" w:cs="Times New Roman"/>
                <w:b/>
                <w:sz w:val="20"/>
                <w:szCs w:val="20"/>
                <w:lang w:eastAsia="ru-RU"/>
              </w:rPr>
            </w:pPr>
            <w:r w:rsidRPr="00DF5170">
              <w:rPr>
                <w:rFonts w:ascii="Times New Roman" w:eastAsia="Times New Roman" w:hAnsi="Times New Roman" w:cs="Times New Roman"/>
                <w:b/>
                <w:sz w:val="20"/>
                <w:szCs w:val="20"/>
                <w:lang w:eastAsia="ru-RU"/>
              </w:rPr>
              <w:t>Наименование разделов и тем</w:t>
            </w:r>
          </w:p>
        </w:tc>
        <w:tc>
          <w:tcPr>
            <w:tcW w:w="1632" w:type="dxa"/>
            <w:vMerge w:val="restart"/>
          </w:tcPr>
          <w:p w:rsidR="00866B04" w:rsidRPr="00DF5170" w:rsidRDefault="00866B04" w:rsidP="00736748">
            <w:pPr>
              <w:tabs>
                <w:tab w:val="left" w:pos="8647"/>
              </w:tabs>
              <w:spacing w:after="0" w:line="240" w:lineRule="auto"/>
              <w:jc w:val="center"/>
              <w:rPr>
                <w:rFonts w:ascii="Times New Roman" w:eastAsia="Times New Roman" w:hAnsi="Times New Roman" w:cs="Times New Roman"/>
                <w:b/>
                <w:sz w:val="20"/>
                <w:szCs w:val="20"/>
                <w:lang w:eastAsia="ru-RU"/>
              </w:rPr>
            </w:pPr>
            <w:r w:rsidRPr="00DF5170">
              <w:rPr>
                <w:rFonts w:ascii="Times New Roman" w:eastAsia="Times New Roman" w:hAnsi="Times New Roman" w:cs="Times New Roman"/>
                <w:b/>
                <w:sz w:val="20"/>
                <w:szCs w:val="20"/>
                <w:lang w:eastAsia="ru-RU"/>
              </w:rPr>
              <w:t>Всего часов</w:t>
            </w:r>
          </w:p>
        </w:tc>
      </w:tr>
      <w:tr w:rsidR="00866B04" w:rsidRPr="00DF5170" w:rsidTr="00FB65CD">
        <w:trPr>
          <w:cantSplit/>
          <w:trHeight w:val="342"/>
          <w:jc w:val="center"/>
        </w:trPr>
        <w:tc>
          <w:tcPr>
            <w:tcW w:w="283" w:type="dxa"/>
            <w:vMerge/>
          </w:tcPr>
          <w:p w:rsidR="00866B04" w:rsidRPr="00DF5170" w:rsidRDefault="00866B04" w:rsidP="00736748">
            <w:pPr>
              <w:tabs>
                <w:tab w:val="left" w:pos="8647"/>
              </w:tabs>
              <w:spacing w:after="0" w:line="240" w:lineRule="auto"/>
              <w:jc w:val="both"/>
              <w:rPr>
                <w:rFonts w:ascii="Times New Roman" w:eastAsia="Times New Roman" w:hAnsi="Times New Roman" w:cs="Times New Roman"/>
                <w:sz w:val="20"/>
                <w:szCs w:val="20"/>
                <w:lang w:eastAsia="ru-RU"/>
              </w:rPr>
            </w:pPr>
          </w:p>
        </w:tc>
        <w:tc>
          <w:tcPr>
            <w:tcW w:w="7003" w:type="dxa"/>
            <w:vMerge/>
          </w:tcPr>
          <w:p w:rsidR="00866B04" w:rsidRPr="00DF5170" w:rsidRDefault="00866B04" w:rsidP="00736748">
            <w:pPr>
              <w:tabs>
                <w:tab w:val="left" w:pos="8647"/>
              </w:tabs>
              <w:spacing w:after="0" w:line="240" w:lineRule="auto"/>
              <w:jc w:val="both"/>
              <w:rPr>
                <w:rFonts w:ascii="Times New Roman" w:eastAsia="Times New Roman" w:hAnsi="Times New Roman" w:cs="Times New Roman"/>
                <w:sz w:val="20"/>
                <w:szCs w:val="20"/>
                <w:lang w:eastAsia="ru-RU"/>
              </w:rPr>
            </w:pPr>
          </w:p>
        </w:tc>
        <w:tc>
          <w:tcPr>
            <w:tcW w:w="1632" w:type="dxa"/>
            <w:vMerge/>
          </w:tcPr>
          <w:p w:rsidR="00866B04" w:rsidRPr="00DF5170" w:rsidRDefault="00866B04" w:rsidP="00736748">
            <w:pPr>
              <w:tabs>
                <w:tab w:val="left" w:pos="8647"/>
              </w:tabs>
              <w:spacing w:after="0" w:line="240" w:lineRule="auto"/>
              <w:jc w:val="center"/>
              <w:rPr>
                <w:rFonts w:ascii="Times New Roman" w:eastAsia="Times New Roman" w:hAnsi="Times New Roman" w:cs="Times New Roman"/>
                <w:sz w:val="20"/>
                <w:szCs w:val="20"/>
                <w:lang w:eastAsia="ru-RU"/>
              </w:rPr>
            </w:pPr>
          </w:p>
        </w:tc>
      </w:tr>
      <w:tr w:rsidR="00866B04" w:rsidRPr="00DF5170" w:rsidTr="00FB65CD">
        <w:trPr>
          <w:trHeight w:val="231"/>
          <w:jc w:val="center"/>
        </w:trPr>
        <w:tc>
          <w:tcPr>
            <w:tcW w:w="283" w:type="dxa"/>
          </w:tcPr>
          <w:p w:rsidR="00866B04" w:rsidRPr="00DF5170" w:rsidRDefault="00866B04" w:rsidP="00736748">
            <w:pPr>
              <w:tabs>
                <w:tab w:val="left" w:pos="8647"/>
              </w:tabs>
              <w:spacing w:after="0" w:line="240" w:lineRule="auto"/>
              <w:jc w:val="both"/>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1</w:t>
            </w:r>
          </w:p>
        </w:tc>
        <w:tc>
          <w:tcPr>
            <w:tcW w:w="7003" w:type="dxa"/>
          </w:tcPr>
          <w:p w:rsidR="00866B04" w:rsidRPr="00DF5170" w:rsidRDefault="00866B04" w:rsidP="00736748">
            <w:pPr>
              <w:tabs>
                <w:tab w:val="left" w:pos="8647"/>
              </w:tabs>
              <w:spacing w:after="0" w:line="240" w:lineRule="auto"/>
              <w:jc w:val="both"/>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Текст</w:t>
            </w:r>
          </w:p>
        </w:tc>
        <w:tc>
          <w:tcPr>
            <w:tcW w:w="1632" w:type="dxa"/>
          </w:tcPr>
          <w:p w:rsidR="00866B04" w:rsidRPr="00DF5170" w:rsidRDefault="00866B04" w:rsidP="00736748">
            <w:pPr>
              <w:tabs>
                <w:tab w:val="left" w:pos="8647"/>
              </w:tabs>
              <w:spacing w:after="0" w:line="240" w:lineRule="auto"/>
              <w:jc w:val="center"/>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2</w:t>
            </w:r>
          </w:p>
        </w:tc>
      </w:tr>
      <w:tr w:rsidR="00866B04" w:rsidRPr="00DF5170" w:rsidTr="00FB65CD">
        <w:trPr>
          <w:trHeight w:val="202"/>
          <w:jc w:val="center"/>
        </w:trPr>
        <w:tc>
          <w:tcPr>
            <w:tcW w:w="283" w:type="dxa"/>
          </w:tcPr>
          <w:p w:rsidR="00866B04" w:rsidRPr="00DF5170" w:rsidRDefault="00866B04" w:rsidP="00736748">
            <w:pPr>
              <w:tabs>
                <w:tab w:val="left" w:pos="8647"/>
              </w:tabs>
              <w:spacing w:after="0" w:line="240" w:lineRule="auto"/>
              <w:jc w:val="both"/>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2</w:t>
            </w:r>
          </w:p>
        </w:tc>
        <w:tc>
          <w:tcPr>
            <w:tcW w:w="7003" w:type="dxa"/>
          </w:tcPr>
          <w:p w:rsidR="00866B04" w:rsidRPr="00DF5170" w:rsidRDefault="00866B04" w:rsidP="00736748">
            <w:pPr>
              <w:tabs>
                <w:tab w:val="left" w:pos="8647"/>
              </w:tabs>
              <w:spacing w:after="0" w:line="240" w:lineRule="auto"/>
              <w:jc w:val="both"/>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Предложение</w:t>
            </w:r>
          </w:p>
        </w:tc>
        <w:tc>
          <w:tcPr>
            <w:tcW w:w="1632" w:type="dxa"/>
          </w:tcPr>
          <w:p w:rsidR="00866B04" w:rsidRPr="00DF5170" w:rsidRDefault="00866B04" w:rsidP="00736748">
            <w:pPr>
              <w:tabs>
                <w:tab w:val="left" w:pos="966"/>
                <w:tab w:val="left" w:pos="8647"/>
              </w:tabs>
              <w:spacing w:after="0" w:line="240" w:lineRule="auto"/>
              <w:jc w:val="center"/>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1</w:t>
            </w:r>
          </w:p>
        </w:tc>
      </w:tr>
      <w:tr w:rsidR="00866B04" w:rsidRPr="00DF5170" w:rsidTr="00FB65CD">
        <w:trPr>
          <w:trHeight w:val="423"/>
          <w:jc w:val="center"/>
        </w:trPr>
        <w:tc>
          <w:tcPr>
            <w:tcW w:w="283" w:type="dxa"/>
          </w:tcPr>
          <w:p w:rsidR="00866B04" w:rsidRPr="00DF5170" w:rsidRDefault="00866B04" w:rsidP="00736748">
            <w:pPr>
              <w:tabs>
                <w:tab w:val="left" w:pos="8647"/>
              </w:tabs>
              <w:spacing w:after="0" w:line="240" w:lineRule="auto"/>
              <w:jc w:val="both"/>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3</w:t>
            </w:r>
          </w:p>
        </w:tc>
        <w:tc>
          <w:tcPr>
            <w:tcW w:w="7003" w:type="dxa"/>
          </w:tcPr>
          <w:p w:rsidR="00866B04" w:rsidRPr="00DF5170" w:rsidRDefault="00866B04" w:rsidP="00736748">
            <w:pPr>
              <w:keepNext/>
              <w:tabs>
                <w:tab w:val="left" w:pos="8647"/>
              </w:tabs>
              <w:spacing w:after="0" w:line="240" w:lineRule="auto"/>
              <w:jc w:val="both"/>
              <w:outlineLvl w:val="1"/>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Слова, слова, слова …</w:t>
            </w:r>
          </w:p>
        </w:tc>
        <w:tc>
          <w:tcPr>
            <w:tcW w:w="1632" w:type="dxa"/>
          </w:tcPr>
          <w:p w:rsidR="00866B04" w:rsidRPr="00DF5170" w:rsidRDefault="00866B04" w:rsidP="00736748">
            <w:pPr>
              <w:tabs>
                <w:tab w:val="left" w:pos="8647"/>
              </w:tabs>
              <w:spacing w:after="0" w:line="240" w:lineRule="auto"/>
              <w:jc w:val="center"/>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5</w:t>
            </w:r>
          </w:p>
        </w:tc>
      </w:tr>
      <w:tr w:rsidR="00866B04" w:rsidRPr="00DF5170" w:rsidTr="00FB65CD">
        <w:trPr>
          <w:trHeight w:val="423"/>
          <w:jc w:val="center"/>
        </w:trPr>
        <w:tc>
          <w:tcPr>
            <w:tcW w:w="283" w:type="dxa"/>
          </w:tcPr>
          <w:p w:rsidR="00866B04" w:rsidRPr="00DF5170" w:rsidRDefault="00866B04" w:rsidP="00736748">
            <w:pPr>
              <w:tabs>
                <w:tab w:val="left" w:pos="8647"/>
              </w:tabs>
              <w:spacing w:after="0" w:line="240" w:lineRule="auto"/>
              <w:jc w:val="both"/>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4</w:t>
            </w:r>
          </w:p>
        </w:tc>
        <w:tc>
          <w:tcPr>
            <w:tcW w:w="7003" w:type="dxa"/>
          </w:tcPr>
          <w:p w:rsidR="00866B04" w:rsidRPr="00DF5170" w:rsidRDefault="00866B04" w:rsidP="00736748">
            <w:pPr>
              <w:keepNext/>
              <w:tabs>
                <w:tab w:val="left" w:pos="8647"/>
              </w:tabs>
              <w:spacing w:after="0" w:line="240" w:lineRule="auto"/>
              <w:jc w:val="both"/>
              <w:outlineLvl w:val="1"/>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 xml:space="preserve">Звуки и буквы </w:t>
            </w:r>
          </w:p>
        </w:tc>
        <w:tc>
          <w:tcPr>
            <w:tcW w:w="1632" w:type="dxa"/>
          </w:tcPr>
          <w:p w:rsidR="00866B04" w:rsidRPr="00DF5170" w:rsidRDefault="00866B04" w:rsidP="00736748">
            <w:pPr>
              <w:tabs>
                <w:tab w:val="left" w:pos="8647"/>
              </w:tabs>
              <w:spacing w:after="0" w:line="240" w:lineRule="auto"/>
              <w:jc w:val="center"/>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12</w:t>
            </w:r>
          </w:p>
        </w:tc>
      </w:tr>
      <w:tr w:rsidR="00866B04" w:rsidRPr="00DF5170" w:rsidTr="00FB65CD">
        <w:trPr>
          <w:trHeight w:val="423"/>
          <w:jc w:val="center"/>
        </w:trPr>
        <w:tc>
          <w:tcPr>
            <w:tcW w:w="283" w:type="dxa"/>
          </w:tcPr>
          <w:p w:rsidR="00866B04" w:rsidRPr="00DF5170" w:rsidRDefault="00866B04" w:rsidP="00736748">
            <w:pPr>
              <w:tabs>
                <w:tab w:val="left" w:pos="8647"/>
              </w:tabs>
              <w:spacing w:after="0" w:line="240" w:lineRule="auto"/>
              <w:jc w:val="both"/>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5</w:t>
            </w:r>
          </w:p>
        </w:tc>
        <w:tc>
          <w:tcPr>
            <w:tcW w:w="7003" w:type="dxa"/>
          </w:tcPr>
          <w:p w:rsidR="00866B04" w:rsidRPr="00DF5170" w:rsidRDefault="00866B04" w:rsidP="00736748">
            <w:pPr>
              <w:keepNext/>
              <w:tabs>
                <w:tab w:val="left" w:pos="8647"/>
              </w:tabs>
              <w:spacing w:after="0" w:line="240" w:lineRule="auto"/>
              <w:jc w:val="both"/>
              <w:outlineLvl w:val="1"/>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Части речи</w:t>
            </w:r>
          </w:p>
        </w:tc>
        <w:tc>
          <w:tcPr>
            <w:tcW w:w="1632" w:type="dxa"/>
          </w:tcPr>
          <w:p w:rsidR="00866B04" w:rsidRPr="00DF5170" w:rsidRDefault="00866B04" w:rsidP="00736748">
            <w:pPr>
              <w:tabs>
                <w:tab w:val="left" w:pos="8647"/>
              </w:tabs>
              <w:spacing w:after="0" w:line="240" w:lineRule="auto"/>
              <w:jc w:val="center"/>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11</w:t>
            </w:r>
          </w:p>
        </w:tc>
      </w:tr>
      <w:tr w:rsidR="00866B04" w:rsidRPr="00DF5170" w:rsidTr="00FB65CD">
        <w:trPr>
          <w:trHeight w:val="423"/>
          <w:jc w:val="center"/>
        </w:trPr>
        <w:tc>
          <w:tcPr>
            <w:tcW w:w="283" w:type="dxa"/>
          </w:tcPr>
          <w:p w:rsidR="00866B04" w:rsidRPr="00DF5170" w:rsidRDefault="00866B04" w:rsidP="00736748">
            <w:pPr>
              <w:tabs>
                <w:tab w:val="left" w:pos="8647"/>
              </w:tabs>
              <w:spacing w:after="0" w:line="240" w:lineRule="auto"/>
              <w:jc w:val="both"/>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6</w:t>
            </w:r>
          </w:p>
        </w:tc>
        <w:tc>
          <w:tcPr>
            <w:tcW w:w="7003" w:type="dxa"/>
          </w:tcPr>
          <w:p w:rsidR="00866B04" w:rsidRPr="00DF5170" w:rsidRDefault="00866B04" w:rsidP="00736748">
            <w:pPr>
              <w:keepNext/>
              <w:tabs>
                <w:tab w:val="left" w:pos="8647"/>
              </w:tabs>
              <w:spacing w:after="0" w:line="240" w:lineRule="auto"/>
              <w:jc w:val="both"/>
              <w:outlineLvl w:val="1"/>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Повторение изученного за год</w:t>
            </w:r>
          </w:p>
        </w:tc>
        <w:tc>
          <w:tcPr>
            <w:tcW w:w="1632" w:type="dxa"/>
          </w:tcPr>
          <w:p w:rsidR="00866B04" w:rsidRPr="00DF5170" w:rsidRDefault="00866B04" w:rsidP="00736748">
            <w:pPr>
              <w:tabs>
                <w:tab w:val="left" w:pos="8647"/>
              </w:tabs>
              <w:spacing w:after="0" w:line="240" w:lineRule="auto"/>
              <w:jc w:val="center"/>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3</w:t>
            </w:r>
          </w:p>
        </w:tc>
      </w:tr>
      <w:tr w:rsidR="00866B04" w:rsidRPr="00736748" w:rsidTr="00FB65CD">
        <w:trPr>
          <w:trHeight w:val="292"/>
          <w:jc w:val="center"/>
        </w:trPr>
        <w:tc>
          <w:tcPr>
            <w:tcW w:w="283" w:type="dxa"/>
          </w:tcPr>
          <w:p w:rsidR="00866B04" w:rsidRPr="00736748" w:rsidRDefault="00866B04" w:rsidP="00736748">
            <w:pPr>
              <w:tabs>
                <w:tab w:val="left" w:pos="8647"/>
              </w:tabs>
              <w:spacing w:after="0" w:line="240" w:lineRule="auto"/>
              <w:jc w:val="both"/>
              <w:rPr>
                <w:rFonts w:ascii="Times New Roman" w:eastAsia="Times New Roman" w:hAnsi="Times New Roman" w:cs="Times New Roman"/>
                <w:sz w:val="24"/>
                <w:szCs w:val="24"/>
                <w:lang w:eastAsia="ru-RU"/>
              </w:rPr>
            </w:pPr>
          </w:p>
        </w:tc>
        <w:tc>
          <w:tcPr>
            <w:tcW w:w="7003" w:type="dxa"/>
          </w:tcPr>
          <w:p w:rsidR="00866B04" w:rsidRPr="00736748" w:rsidRDefault="00866B04" w:rsidP="00736748">
            <w:pPr>
              <w:keepNext/>
              <w:tabs>
                <w:tab w:val="left" w:pos="8647"/>
              </w:tabs>
              <w:spacing w:after="0" w:line="240" w:lineRule="auto"/>
              <w:outlineLvl w:val="1"/>
              <w:rPr>
                <w:rFonts w:ascii="Times New Roman" w:eastAsia="Times New Roman" w:hAnsi="Times New Roman" w:cs="Times New Roman"/>
                <w:b/>
                <w:sz w:val="24"/>
                <w:szCs w:val="24"/>
                <w:lang w:eastAsia="ru-RU"/>
              </w:rPr>
            </w:pPr>
            <w:r w:rsidRPr="00736748">
              <w:rPr>
                <w:rFonts w:ascii="Times New Roman" w:eastAsia="Times New Roman" w:hAnsi="Times New Roman" w:cs="Times New Roman"/>
                <w:b/>
                <w:sz w:val="24"/>
                <w:szCs w:val="24"/>
                <w:lang w:eastAsia="ru-RU"/>
              </w:rPr>
              <w:t>Итого</w:t>
            </w:r>
          </w:p>
        </w:tc>
        <w:tc>
          <w:tcPr>
            <w:tcW w:w="1632" w:type="dxa"/>
          </w:tcPr>
          <w:p w:rsidR="00866B04" w:rsidRPr="00736748" w:rsidRDefault="00866B04" w:rsidP="00736748">
            <w:pPr>
              <w:tabs>
                <w:tab w:val="left" w:pos="8647"/>
              </w:tabs>
              <w:spacing w:after="0" w:line="240" w:lineRule="auto"/>
              <w:jc w:val="center"/>
              <w:rPr>
                <w:rFonts w:ascii="Times New Roman" w:eastAsia="Times New Roman" w:hAnsi="Times New Roman" w:cs="Times New Roman"/>
                <w:b/>
                <w:sz w:val="24"/>
                <w:szCs w:val="24"/>
                <w:lang w:eastAsia="ru-RU"/>
              </w:rPr>
            </w:pPr>
            <w:r w:rsidRPr="00736748">
              <w:rPr>
                <w:rFonts w:ascii="Times New Roman" w:eastAsia="Times New Roman" w:hAnsi="Times New Roman" w:cs="Times New Roman"/>
                <w:b/>
                <w:sz w:val="24"/>
                <w:szCs w:val="24"/>
                <w:lang w:eastAsia="ru-RU"/>
              </w:rPr>
              <w:t>34</w:t>
            </w:r>
          </w:p>
        </w:tc>
      </w:tr>
    </w:tbl>
    <w:p w:rsidR="00866B04" w:rsidRPr="00736748" w:rsidRDefault="00866B04" w:rsidP="00736748">
      <w:pPr>
        <w:tabs>
          <w:tab w:val="left" w:pos="8647"/>
        </w:tabs>
        <w:spacing w:after="0" w:line="240" w:lineRule="auto"/>
        <w:rPr>
          <w:rFonts w:ascii="Times New Roman" w:hAnsi="Times New Roman" w:cs="Times New Roman"/>
          <w:b/>
          <w:sz w:val="24"/>
          <w:szCs w:val="24"/>
          <w:lang w:val="ru-RU"/>
        </w:rPr>
      </w:pPr>
    </w:p>
    <w:p w:rsidR="00866B04" w:rsidRPr="00736748" w:rsidRDefault="00866B04" w:rsidP="00736748">
      <w:pPr>
        <w:tabs>
          <w:tab w:val="left" w:pos="8647"/>
        </w:tabs>
        <w:spacing w:line="240" w:lineRule="auto"/>
        <w:jc w:val="center"/>
        <w:rPr>
          <w:rFonts w:ascii="Times New Roman" w:hAnsi="Times New Roman" w:cs="Times New Roman"/>
          <w:b/>
          <w:sz w:val="24"/>
          <w:szCs w:val="24"/>
        </w:rPr>
      </w:pPr>
      <w:r w:rsidRPr="00736748">
        <w:rPr>
          <w:rFonts w:ascii="Times New Roman" w:hAnsi="Times New Roman" w:cs="Times New Roman"/>
          <w:b/>
          <w:sz w:val="24"/>
          <w:szCs w:val="24"/>
        </w:rPr>
        <w:t>3 класс (34 часа)</w:t>
      </w:r>
    </w:p>
    <w:tbl>
      <w:tblPr>
        <w:tblW w:w="0" w:type="auto"/>
        <w:jc w:val="center"/>
        <w:tblInd w:w="-1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7"/>
        <w:gridCol w:w="7061"/>
        <w:gridCol w:w="1646"/>
      </w:tblGrid>
      <w:tr w:rsidR="00866B04" w:rsidRPr="00DF5170" w:rsidTr="00FB65CD">
        <w:trPr>
          <w:cantSplit/>
          <w:trHeight w:val="306"/>
          <w:jc w:val="center"/>
        </w:trPr>
        <w:tc>
          <w:tcPr>
            <w:tcW w:w="373" w:type="dxa"/>
            <w:vMerge w:val="restart"/>
          </w:tcPr>
          <w:p w:rsidR="00866B04" w:rsidRPr="00DF5170" w:rsidRDefault="00866B04" w:rsidP="00736748">
            <w:pPr>
              <w:tabs>
                <w:tab w:val="left" w:pos="8647"/>
              </w:tabs>
              <w:spacing w:after="0" w:line="240" w:lineRule="auto"/>
              <w:jc w:val="both"/>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w:t>
            </w:r>
          </w:p>
        </w:tc>
        <w:tc>
          <w:tcPr>
            <w:tcW w:w="7061" w:type="dxa"/>
            <w:vMerge w:val="restart"/>
          </w:tcPr>
          <w:p w:rsidR="00866B04" w:rsidRPr="00DF5170" w:rsidRDefault="00866B04" w:rsidP="00736748">
            <w:pPr>
              <w:tabs>
                <w:tab w:val="left" w:pos="8647"/>
              </w:tabs>
              <w:spacing w:after="0" w:line="240" w:lineRule="auto"/>
              <w:jc w:val="both"/>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Наименование разделов и тем</w:t>
            </w:r>
          </w:p>
        </w:tc>
        <w:tc>
          <w:tcPr>
            <w:tcW w:w="1646" w:type="dxa"/>
            <w:vMerge w:val="restart"/>
          </w:tcPr>
          <w:p w:rsidR="00866B04" w:rsidRPr="00DF5170" w:rsidRDefault="00866B04" w:rsidP="00736748">
            <w:pPr>
              <w:tabs>
                <w:tab w:val="left" w:pos="8647"/>
              </w:tabs>
              <w:spacing w:after="0" w:line="240" w:lineRule="auto"/>
              <w:jc w:val="center"/>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Всего часов</w:t>
            </w:r>
          </w:p>
        </w:tc>
      </w:tr>
      <w:tr w:rsidR="00866B04" w:rsidRPr="00DF5170" w:rsidTr="00FB65CD">
        <w:trPr>
          <w:cantSplit/>
          <w:trHeight w:val="306"/>
          <w:jc w:val="center"/>
        </w:trPr>
        <w:tc>
          <w:tcPr>
            <w:tcW w:w="373" w:type="dxa"/>
            <w:vMerge/>
          </w:tcPr>
          <w:p w:rsidR="00866B04" w:rsidRPr="00DF5170" w:rsidRDefault="00866B04" w:rsidP="00736748">
            <w:pPr>
              <w:tabs>
                <w:tab w:val="left" w:pos="8647"/>
              </w:tabs>
              <w:spacing w:after="0" w:line="240" w:lineRule="auto"/>
              <w:jc w:val="both"/>
              <w:rPr>
                <w:rFonts w:ascii="Times New Roman" w:eastAsia="Times New Roman" w:hAnsi="Times New Roman" w:cs="Times New Roman"/>
                <w:sz w:val="20"/>
                <w:szCs w:val="20"/>
                <w:lang w:eastAsia="ru-RU"/>
              </w:rPr>
            </w:pPr>
          </w:p>
        </w:tc>
        <w:tc>
          <w:tcPr>
            <w:tcW w:w="7061" w:type="dxa"/>
            <w:vMerge/>
          </w:tcPr>
          <w:p w:rsidR="00866B04" w:rsidRPr="00DF5170" w:rsidRDefault="00866B04" w:rsidP="00736748">
            <w:pPr>
              <w:tabs>
                <w:tab w:val="left" w:pos="8647"/>
              </w:tabs>
              <w:spacing w:after="0" w:line="240" w:lineRule="auto"/>
              <w:jc w:val="both"/>
              <w:rPr>
                <w:rFonts w:ascii="Times New Roman" w:eastAsia="Times New Roman" w:hAnsi="Times New Roman" w:cs="Times New Roman"/>
                <w:sz w:val="20"/>
                <w:szCs w:val="20"/>
                <w:lang w:eastAsia="ru-RU"/>
              </w:rPr>
            </w:pPr>
          </w:p>
        </w:tc>
        <w:tc>
          <w:tcPr>
            <w:tcW w:w="1646" w:type="dxa"/>
            <w:vMerge/>
          </w:tcPr>
          <w:p w:rsidR="00866B04" w:rsidRPr="00DF5170" w:rsidRDefault="00866B04" w:rsidP="00736748">
            <w:pPr>
              <w:tabs>
                <w:tab w:val="left" w:pos="8647"/>
              </w:tabs>
              <w:spacing w:after="0" w:line="240" w:lineRule="auto"/>
              <w:jc w:val="center"/>
              <w:rPr>
                <w:rFonts w:ascii="Times New Roman" w:eastAsia="Times New Roman" w:hAnsi="Times New Roman" w:cs="Times New Roman"/>
                <w:sz w:val="20"/>
                <w:szCs w:val="20"/>
                <w:lang w:eastAsia="ru-RU"/>
              </w:rPr>
            </w:pPr>
          </w:p>
        </w:tc>
      </w:tr>
      <w:tr w:rsidR="00866B04" w:rsidRPr="00DF5170" w:rsidTr="00FB65CD">
        <w:trPr>
          <w:trHeight w:val="206"/>
          <w:jc w:val="center"/>
        </w:trPr>
        <w:tc>
          <w:tcPr>
            <w:tcW w:w="373" w:type="dxa"/>
          </w:tcPr>
          <w:p w:rsidR="00866B04" w:rsidRPr="00DF5170" w:rsidRDefault="00866B04" w:rsidP="00736748">
            <w:pPr>
              <w:tabs>
                <w:tab w:val="left" w:pos="8647"/>
              </w:tabs>
              <w:spacing w:after="0" w:line="240" w:lineRule="auto"/>
              <w:jc w:val="both"/>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1</w:t>
            </w:r>
          </w:p>
        </w:tc>
        <w:tc>
          <w:tcPr>
            <w:tcW w:w="7061" w:type="dxa"/>
          </w:tcPr>
          <w:p w:rsidR="00866B04" w:rsidRPr="00DF5170" w:rsidRDefault="00866B04" w:rsidP="00736748">
            <w:pPr>
              <w:tabs>
                <w:tab w:val="left" w:pos="8647"/>
              </w:tabs>
              <w:spacing w:after="0" w:line="240" w:lineRule="auto"/>
              <w:jc w:val="both"/>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Предложение, словосочетание, текст</w:t>
            </w:r>
          </w:p>
        </w:tc>
        <w:tc>
          <w:tcPr>
            <w:tcW w:w="1646" w:type="dxa"/>
          </w:tcPr>
          <w:p w:rsidR="00866B04" w:rsidRPr="00DF5170" w:rsidRDefault="00866B04" w:rsidP="00736748">
            <w:pPr>
              <w:tabs>
                <w:tab w:val="left" w:pos="8647"/>
              </w:tabs>
              <w:spacing w:after="0" w:line="240" w:lineRule="auto"/>
              <w:jc w:val="center"/>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5</w:t>
            </w:r>
          </w:p>
        </w:tc>
      </w:tr>
      <w:tr w:rsidR="00866B04" w:rsidRPr="00DF5170" w:rsidTr="00FB65CD">
        <w:trPr>
          <w:trHeight w:val="206"/>
          <w:jc w:val="center"/>
        </w:trPr>
        <w:tc>
          <w:tcPr>
            <w:tcW w:w="373" w:type="dxa"/>
          </w:tcPr>
          <w:p w:rsidR="00866B04" w:rsidRPr="00DF5170" w:rsidRDefault="00866B04" w:rsidP="00736748">
            <w:pPr>
              <w:tabs>
                <w:tab w:val="left" w:pos="8647"/>
              </w:tabs>
              <w:spacing w:after="0" w:line="240" w:lineRule="auto"/>
              <w:jc w:val="both"/>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2</w:t>
            </w:r>
          </w:p>
        </w:tc>
        <w:tc>
          <w:tcPr>
            <w:tcW w:w="7061" w:type="dxa"/>
          </w:tcPr>
          <w:p w:rsidR="00866B04" w:rsidRPr="00DF5170" w:rsidRDefault="00866B04" w:rsidP="00736748">
            <w:pPr>
              <w:tabs>
                <w:tab w:val="left" w:pos="8647"/>
              </w:tabs>
              <w:spacing w:after="0" w:line="240" w:lineRule="auto"/>
              <w:jc w:val="both"/>
              <w:rPr>
                <w:rFonts w:ascii="Times New Roman" w:eastAsia="Times New Roman" w:hAnsi="Times New Roman" w:cs="Times New Roman"/>
                <w:sz w:val="20"/>
                <w:szCs w:val="20"/>
                <w:lang w:val="ru-RU" w:eastAsia="ru-RU"/>
              </w:rPr>
            </w:pPr>
            <w:r w:rsidRPr="00DF5170">
              <w:rPr>
                <w:rFonts w:ascii="Times New Roman" w:eastAsia="Times New Roman" w:hAnsi="Times New Roman" w:cs="Times New Roman"/>
                <w:sz w:val="20"/>
                <w:szCs w:val="20"/>
                <w:lang w:val="ru-RU" w:eastAsia="ru-RU"/>
              </w:rPr>
              <w:t>Слово в языке и речи</w:t>
            </w:r>
          </w:p>
        </w:tc>
        <w:tc>
          <w:tcPr>
            <w:tcW w:w="1646" w:type="dxa"/>
          </w:tcPr>
          <w:p w:rsidR="00866B04" w:rsidRPr="00DF5170" w:rsidRDefault="00866B04" w:rsidP="00736748">
            <w:pPr>
              <w:tabs>
                <w:tab w:val="left" w:pos="8647"/>
              </w:tabs>
              <w:spacing w:after="0" w:line="240" w:lineRule="auto"/>
              <w:jc w:val="center"/>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2</w:t>
            </w:r>
          </w:p>
        </w:tc>
      </w:tr>
      <w:tr w:rsidR="00866B04" w:rsidRPr="00DF5170" w:rsidTr="00FB65CD">
        <w:trPr>
          <w:trHeight w:val="206"/>
          <w:jc w:val="center"/>
        </w:trPr>
        <w:tc>
          <w:tcPr>
            <w:tcW w:w="373" w:type="dxa"/>
          </w:tcPr>
          <w:p w:rsidR="00866B04" w:rsidRPr="00DF5170" w:rsidRDefault="00866B04" w:rsidP="00736748">
            <w:pPr>
              <w:tabs>
                <w:tab w:val="left" w:pos="8647"/>
              </w:tabs>
              <w:spacing w:after="0" w:line="240" w:lineRule="auto"/>
              <w:jc w:val="both"/>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3</w:t>
            </w:r>
          </w:p>
        </w:tc>
        <w:tc>
          <w:tcPr>
            <w:tcW w:w="7061" w:type="dxa"/>
          </w:tcPr>
          <w:p w:rsidR="00866B04" w:rsidRPr="00DF5170" w:rsidRDefault="00866B04" w:rsidP="00736748">
            <w:pPr>
              <w:tabs>
                <w:tab w:val="left" w:pos="8647"/>
              </w:tabs>
              <w:spacing w:after="0" w:line="240" w:lineRule="auto"/>
              <w:jc w:val="both"/>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Состав слова</w:t>
            </w:r>
          </w:p>
        </w:tc>
        <w:tc>
          <w:tcPr>
            <w:tcW w:w="1646" w:type="dxa"/>
          </w:tcPr>
          <w:p w:rsidR="00866B04" w:rsidRPr="00DF5170" w:rsidRDefault="00866B04" w:rsidP="00736748">
            <w:pPr>
              <w:tabs>
                <w:tab w:val="left" w:pos="966"/>
                <w:tab w:val="left" w:pos="8647"/>
              </w:tabs>
              <w:spacing w:after="0" w:line="240" w:lineRule="auto"/>
              <w:jc w:val="center"/>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10</w:t>
            </w:r>
          </w:p>
        </w:tc>
      </w:tr>
      <w:tr w:rsidR="00866B04" w:rsidRPr="00DF5170" w:rsidTr="00FB65CD">
        <w:trPr>
          <w:trHeight w:val="379"/>
          <w:jc w:val="center"/>
        </w:trPr>
        <w:tc>
          <w:tcPr>
            <w:tcW w:w="373" w:type="dxa"/>
          </w:tcPr>
          <w:p w:rsidR="00866B04" w:rsidRPr="00DF5170" w:rsidRDefault="00866B04" w:rsidP="00736748">
            <w:pPr>
              <w:tabs>
                <w:tab w:val="left" w:pos="8647"/>
              </w:tabs>
              <w:spacing w:after="0" w:line="240" w:lineRule="auto"/>
              <w:jc w:val="both"/>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4</w:t>
            </w:r>
          </w:p>
        </w:tc>
        <w:tc>
          <w:tcPr>
            <w:tcW w:w="7061" w:type="dxa"/>
          </w:tcPr>
          <w:p w:rsidR="00866B04" w:rsidRPr="00DF5170" w:rsidRDefault="00866B04" w:rsidP="00736748">
            <w:pPr>
              <w:keepNext/>
              <w:tabs>
                <w:tab w:val="left" w:pos="8647"/>
              </w:tabs>
              <w:spacing w:after="0" w:line="240" w:lineRule="auto"/>
              <w:jc w:val="both"/>
              <w:outlineLvl w:val="1"/>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Части речи</w:t>
            </w:r>
          </w:p>
        </w:tc>
        <w:tc>
          <w:tcPr>
            <w:tcW w:w="1646" w:type="dxa"/>
          </w:tcPr>
          <w:p w:rsidR="00866B04" w:rsidRPr="00DF5170" w:rsidRDefault="00866B04" w:rsidP="00736748">
            <w:pPr>
              <w:tabs>
                <w:tab w:val="left" w:pos="8647"/>
              </w:tabs>
              <w:spacing w:after="0" w:line="240" w:lineRule="auto"/>
              <w:jc w:val="center"/>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15</w:t>
            </w:r>
          </w:p>
        </w:tc>
      </w:tr>
      <w:tr w:rsidR="00866B04" w:rsidRPr="00DF5170" w:rsidTr="00FB65CD">
        <w:trPr>
          <w:trHeight w:val="379"/>
          <w:jc w:val="center"/>
        </w:trPr>
        <w:tc>
          <w:tcPr>
            <w:tcW w:w="373" w:type="dxa"/>
          </w:tcPr>
          <w:p w:rsidR="00866B04" w:rsidRPr="00DF5170" w:rsidRDefault="00866B04" w:rsidP="00736748">
            <w:pPr>
              <w:tabs>
                <w:tab w:val="left" w:pos="8647"/>
              </w:tabs>
              <w:spacing w:after="0" w:line="240" w:lineRule="auto"/>
              <w:jc w:val="both"/>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5</w:t>
            </w:r>
          </w:p>
        </w:tc>
        <w:tc>
          <w:tcPr>
            <w:tcW w:w="7061" w:type="dxa"/>
          </w:tcPr>
          <w:p w:rsidR="00866B04" w:rsidRPr="00DF5170" w:rsidRDefault="00866B04" w:rsidP="00736748">
            <w:pPr>
              <w:keepNext/>
              <w:tabs>
                <w:tab w:val="left" w:pos="8647"/>
              </w:tabs>
              <w:spacing w:after="0" w:line="240" w:lineRule="auto"/>
              <w:jc w:val="both"/>
              <w:outlineLvl w:val="1"/>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Повторение изученного за год</w:t>
            </w:r>
          </w:p>
        </w:tc>
        <w:tc>
          <w:tcPr>
            <w:tcW w:w="1646" w:type="dxa"/>
          </w:tcPr>
          <w:p w:rsidR="00866B04" w:rsidRPr="00DF5170" w:rsidRDefault="00866B04" w:rsidP="00736748">
            <w:pPr>
              <w:tabs>
                <w:tab w:val="left" w:pos="8647"/>
              </w:tabs>
              <w:spacing w:after="0" w:line="240" w:lineRule="auto"/>
              <w:jc w:val="center"/>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2</w:t>
            </w:r>
          </w:p>
        </w:tc>
      </w:tr>
      <w:tr w:rsidR="00866B04" w:rsidRPr="00DF5170" w:rsidTr="00FB65CD">
        <w:trPr>
          <w:trHeight w:val="262"/>
          <w:jc w:val="center"/>
        </w:trPr>
        <w:tc>
          <w:tcPr>
            <w:tcW w:w="373" w:type="dxa"/>
          </w:tcPr>
          <w:p w:rsidR="00866B04" w:rsidRPr="00DF5170" w:rsidRDefault="00866B04" w:rsidP="00736748">
            <w:pPr>
              <w:tabs>
                <w:tab w:val="left" w:pos="8647"/>
              </w:tabs>
              <w:spacing w:after="0" w:line="240" w:lineRule="auto"/>
              <w:jc w:val="both"/>
              <w:rPr>
                <w:rFonts w:ascii="Times New Roman" w:eastAsia="Times New Roman" w:hAnsi="Times New Roman" w:cs="Times New Roman"/>
                <w:sz w:val="20"/>
                <w:szCs w:val="20"/>
                <w:lang w:eastAsia="ru-RU"/>
              </w:rPr>
            </w:pPr>
          </w:p>
        </w:tc>
        <w:tc>
          <w:tcPr>
            <w:tcW w:w="7061" w:type="dxa"/>
          </w:tcPr>
          <w:p w:rsidR="00866B04" w:rsidRPr="00DF5170" w:rsidRDefault="00866B04" w:rsidP="00736748">
            <w:pPr>
              <w:keepNext/>
              <w:tabs>
                <w:tab w:val="left" w:pos="8647"/>
              </w:tabs>
              <w:spacing w:after="0" w:line="240" w:lineRule="auto"/>
              <w:outlineLvl w:val="1"/>
              <w:rPr>
                <w:rFonts w:ascii="Times New Roman" w:eastAsia="Times New Roman" w:hAnsi="Times New Roman" w:cs="Times New Roman"/>
                <w:b/>
                <w:sz w:val="20"/>
                <w:szCs w:val="20"/>
                <w:lang w:eastAsia="ru-RU"/>
              </w:rPr>
            </w:pPr>
            <w:r w:rsidRPr="00DF5170">
              <w:rPr>
                <w:rFonts w:ascii="Times New Roman" w:eastAsia="Times New Roman" w:hAnsi="Times New Roman" w:cs="Times New Roman"/>
                <w:b/>
                <w:sz w:val="20"/>
                <w:szCs w:val="20"/>
                <w:lang w:eastAsia="ru-RU"/>
              </w:rPr>
              <w:t>Итого</w:t>
            </w:r>
          </w:p>
        </w:tc>
        <w:tc>
          <w:tcPr>
            <w:tcW w:w="1646" w:type="dxa"/>
          </w:tcPr>
          <w:p w:rsidR="00866B04" w:rsidRPr="00DF5170" w:rsidRDefault="00866B04" w:rsidP="00736748">
            <w:pPr>
              <w:tabs>
                <w:tab w:val="left" w:pos="8647"/>
              </w:tabs>
              <w:spacing w:after="0" w:line="240" w:lineRule="auto"/>
              <w:jc w:val="center"/>
              <w:rPr>
                <w:rFonts w:ascii="Times New Roman" w:eastAsia="Times New Roman" w:hAnsi="Times New Roman" w:cs="Times New Roman"/>
                <w:b/>
                <w:sz w:val="20"/>
                <w:szCs w:val="20"/>
                <w:lang w:eastAsia="ru-RU"/>
              </w:rPr>
            </w:pPr>
            <w:r w:rsidRPr="00DF5170">
              <w:rPr>
                <w:rFonts w:ascii="Times New Roman" w:eastAsia="Times New Roman" w:hAnsi="Times New Roman" w:cs="Times New Roman"/>
                <w:b/>
                <w:sz w:val="20"/>
                <w:szCs w:val="20"/>
                <w:lang w:eastAsia="ru-RU"/>
              </w:rPr>
              <w:t>34</w:t>
            </w:r>
          </w:p>
        </w:tc>
      </w:tr>
    </w:tbl>
    <w:p w:rsidR="00866B04" w:rsidRPr="00736748" w:rsidRDefault="00866B04" w:rsidP="00736748">
      <w:pPr>
        <w:tabs>
          <w:tab w:val="left" w:pos="8647"/>
        </w:tabs>
        <w:spacing w:after="0" w:line="240" w:lineRule="auto"/>
        <w:rPr>
          <w:rFonts w:ascii="Times New Roman" w:eastAsia="Times New Roman" w:hAnsi="Times New Roman" w:cs="Times New Roman"/>
          <w:b/>
          <w:bCs/>
          <w:sz w:val="24"/>
          <w:szCs w:val="24"/>
          <w:lang w:val="ru-RU" w:eastAsia="ru-RU"/>
        </w:rPr>
      </w:pPr>
    </w:p>
    <w:p w:rsidR="00866B04" w:rsidRPr="00736748" w:rsidRDefault="00866B04" w:rsidP="006625CA">
      <w:pPr>
        <w:tabs>
          <w:tab w:val="left" w:pos="8647"/>
        </w:tabs>
        <w:spacing w:line="240" w:lineRule="auto"/>
        <w:jc w:val="center"/>
        <w:rPr>
          <w:rFonts w:ascii="Times New Roman" w:hAnsi="Times New Roman" w:cs="Times New Roman"/>
          <w:b/>
          <w:sz w:val="24"/>
          <w:szCs w:val="24"/>
        </w:rPr>
      </w:pPr>
      <w:r w:rsidRPr="00736748">
        <w:rPr>
          <w:rFonts w:ascii="Times New Roman" w:hAnsi="Times New Roman" w:cs="Times New Roman"/>
          <w:b/>
          <w:sz w:val="24"/>
          <w:szCs w:val="24"/>
        </w:rPr>
        <w:t>4 класс (34 часа)</w:t>
      </w:r>
    </w:p>
    <w:tbl>
      <w:tblPr>
        <w:tblW w:w="0" w:type="auto"/>
        <w:jc w:val="center"/>
        <w:tblInd w:w="-2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6"/>
        <w:gridCol w:w="6994"/>
        <w:gridCol w:w="1580"/>
      </w:tblGrid>
      <w:tr w:rsidR="00866B04" w:rsidRPr="00736748" w:rsidTr="00FB65CD">
        <w:trPr>
          <w:cantSplit/>
          <w:trHeight w:val="298"/>
          <w:jc w:val="center"/>
        </w:trPr>
        <w:tc>
          <w:tcPr>
            <w:tcW w:w="473" w:type="dxa"/>
            <w:vMerge w:val="restart"/>
          </w:tcPr>
          <w:p w:rsidR="00866B04" w:rsidRPr="00DF5170" w:rsidRDefault="00866B04" w:rsidP="00736748">
            <w:pPr>
              <w:tabs>
                <w:tab w:val="left" w:pos="8647"/>
              </w:tabs>
              <w:spacing w:after="0" w:line="240" w:lineRule="auto"/>
              <w:jc w:val="both"/>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w:t>
            </w:r>
          </w:p>
          <w:p w:rsidR="00866B04" w:rsidRPr="00DF5170" w:rsidRDefault="00866B04" w:rsidP="00736748">
            <w:pPr>
              <w:tabs>
                <w:tab w:val="left" w:pos="8647"/>
              </w:tabs>
              <w:spacing w:after="0" w:line="240" w:lineRule="auto"/>
              <w:jc w:val="both"/>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п\п</w:t>
            </w:r>
          </w:p>
        </w:tc>
        <w:tc>
          <w:tcPr>
            <w:tcW w:w="6994" w:type="dxa"/>
            <w:vMerge w:val="restart"/>
          </w:tcPr>
          <w:p w:rsidR="00866B04" w:rsidRPr="00DF5170" w:rsidRDefault="00866B04" w:rsidP="00736748">
            <w:pPr>
              <w:tabs>
                <w:tab w:val="left" w:pos="8647"/>
              </w:tabs>
              <w:spacing w:after="0" w:line="240" w:lineRule="auto"/>
              <w:jc w:val="both"/>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Наименование разделов и тем</w:t>
            </w:r>
          </w:p>
        </w:tc>
        <w:tc>
          <w:tcPr>
            <w:tcW w:w="1580" w:type="dxa"/>
            <w:vMerge w:val="restart"/>
          </w:tcPr>
          <w:p w:rsidR="00866B04" w:rsidRPr="00DF5170" w:rsidRDefault="00866B04" w:rsidP="00736748">
            <w:pPr>
              <w:tabs>
                <w:tab w:val="left" w:pos="8647"/>
              </w:tabs>
              <w:spacing w:after="0" w:line="240" w:lineRule="auto"/>
              <w:jc w:val="center"/>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Всего часов</w:t>
            </w:r>
          </w:p>
        </w:tc>
      </w:tr>
      <w:tr w:rsidR="00866B04" w:rsidRPr="00736748" w:rsidTr="00FB65CD">
        <w:trPr>
          <w:cantSplit/>
          <w:trHeight w:val="298"/>
          <w:jc w:val="center"/>
        </w:trPr>
        <w:tc>
          <w:tcPr>
            <w:tcW w:w="473" w:type="dxa"/>
            <w:vMerge/>
          </w:tcPr>
          <w:p w:rsidR="00866B04" w:rsidRPr="00DF5170" w:rsidRDefault="00866B04" w:rsidP="00736748">
            <w:pPr>
              <w:tabs>
                <w:tab w:val="left" w:pos="8647"/>
              </w:tabs>
              <w:spacing w:after="0" w:line="240" w:lineRule="auto"/>
              <w:jc w:val="both"/>
              <w:rPr>
                <w:rFonts w:ascii="Times New Roman" w:eastAsia="Times New Roman" w:hAnsi="Times New Roman" w:cs="Times New Roman"/>
                <w:sz w:val="20"/>
                <w:szCs w:val="20"/>
                <w:lang w:eastAsia="ru-RU"/>
              </w:rPr>
            </w:pPr>
          </w:p>
        </w:tc>
        <w:tc>
          <w:tcPr>
            <w:tcW w:w="6994" w:type="dxa"/>
            <w:vMerge/>
          </w:tcPr>
          <w:p w:rsidR="00866B04" w:rsidRPr="00DF5170" w:rsidRDefault="00866B04" w:rsidP="00736748">
            <w:pPr>
              <w:tabs>
                <w:tab w:val="left" w:pos="8647"/>
              </w:tabs>
              <w:spacing w:after="0" w:line="240" w:lineRule="auto"/>
              <w:jc w:val="both"/>
              <w:rPr>
                <w:rFonts w:ascii="Times New Roman" w:eastAsia="Times New Roman" w:hAnsi="Times New Roman" w:cs="Times New Roman"/>
                <w:sz w:val="20"/>
                <w:szCs w:val="20"/>
                <w:lang w:eastAsia="ru-RU"/>
              </w:rPr>
            </w:pPr>
          </w:p>
        </w:tc>
        <w:tc>
          <w:tcPr>
            <w:tcW w:w="1580" w:type="dxa"/>
            <w:vMerge/>
          </w:tcPr>
          <w:p w:rsidR="00866B04" w:rsidRPr="00DF5170" w:rsidRDefault="00866B04" w:rsidP="00736748">
            <w:pPr>
              <w:tabs>
                <w:tab w:val="left" w:pos="8647"/>
              </w:tabs>
              <w:spacing w:after="0" w:line="240" w:lineRule="auto"/>
              <w:jc w:val="center"/>
              <w:rPr>
                <w:rFonts w:ascii="Times New Roman" w:eastAsia="Times New Roman" w:hAnsi="Times New Roman" w:cs="Times New Roman"/>
                <w:sz w:val="20"/>
                <w:szCs w:val="20"/>
                <w:lang w:eastAsia="ru-RU"/>
              </w:rPr>
            </w:pPr>
          </w:p>
        </w:tc>
      </w:tr>
      <w:tr w:rsidR="00866B04" w:rsidRPr="00736748" w:rsidTr="00FB65CD">
        <w:trPr>
          <w:trHeight w:val="201"/>
          <w:jc w:val="center"/>
        </w:trPr>
        <w:tc>
          <w:tcPr>
            <w:tcW w:w="473" w:type="dxa"/>
          </w:tcPr>
          <w:p w:rsidR="00866B04" w:rsidRPr="00DF5170" w:rsidRDefault="00866B04" w:rsidP="00736748">
            <w:pPr>
              <w:tabs>
                <w:tab w:val="left" w:pos="8647"/>
              </w:tabs>
              <w:spacing w:after="0" w:line="240" w:lineRule="auto"/>
              <w:jc w:val="both"/>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1</w:t>
            </w:r>
          </w:p>
        </w:tc>
        <w:tc>
          <w:tcPr>
            <w:tcW w:w="6994" w:type="dxa"/>
          </w:tcPr>
          <w:p w:rsidR="00866B04" w:rsidRPr="00DF5170" w:rsidRDefault="00866B04" w:rsidP="00736748">
            <w:pPr>
              <w:tabs>
                <w:tab w:val="left" w:pos="8647"/>
              </w:tabs>
              <w:spacing w:after="0" w:line="240" w:lineRule="auto"/>
              <w:jc w:val="both"/>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Повторение изученного в 3 классе</w:t>
            </w:r>
          </w:p>
        </w:tc>
        <w:tc>
          <w:tcPr>
            <w:tcW w:w="1580" w:type="dxa"/>
          </w:tcPr>
          <w:p w:rsidR="00866B04" w:rsidRPr="00DF5170" w:rsidRDefault="00866B04" w:rsidP="00736748">
            <w:pPr>
              <w:tabs>
                <w:tab w:val="left" w:pos="8647"/>
              </w:tabs>
              <w:spacing w:after="0" w:line="240" w:lineRule="auto"/>
              <w:jc w:val="center"/>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2</w:t>
            </w:r>
          </w:p>
        </w:tc>
      </w:tr>
      <w:tr w:rsidR="00866B04" w:rsidRPr="00736748" w:rsidTr="00FB65CD">
        <w:trPr>
          <w:trHeight w:val="201"/>
          <w:jc w:val="center"/>
        </w:trPr>
        <w:tc>
          <w:tcPr>
            <w:tcW w:w="473" w:type="dxa"/>
          </w:tcPr>
          <w:p w:rsidR="00866B04" w:rsidRPr="00DF5170" w:rsidRDefault="00866B04" w:rsidP="00736748">
            <w:pPr>
              <w:tabs>
                <w:tab w:val="left" w:pos="8647"/>
              </w:tabs>
              <w:spacing w:after="0" w:line="240" w:lineRule="auto"/>
              <w:jc w:val="both"/>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2</w:t>
            </w:r>
          </w:p>
        </w:tc>
        <w:tc>
          <w:tcPr>
            <w:tcW w:w="6994" w:type="dxa"/>
          </w:tcPr>
          <w:p w:rsidR="00866B04" w:rsidRPr="00DF5170" w:rsidRDefault="00866B04" w:rsidP="00736748">
            <w:pPr>
              <w:tabs>
                <w:tab w:val="left" w:pos="8647"/>
              </w:tabs>
              <w:spacing w:after="0" w:line="240" w:lineRule="auto"/>
              <w:jc w:val="both"/>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Предложение</w:t>
            </w:r>
          </w:p>
        </w:tc>
        <w:tc>
          <w:tcPr>
            <w:tcW w:w="1580" w:type="dxa"/>
          </w:tcPr>
          <w:p w:rsidR="00866B04" w:rsidRPr="00DF5170" w:rsidRDefault="00866B04" w:rsidP="00736748">
            <w:pPr>
              <w:tabs>
                <w:tab w:val="left" w:pos="8647"/>
              </w:tabs>
              <w:spacing w:after="0" w:line="240" w:lineRule="auto"/>
              <w:jc w:val="center"/>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2</w:t>
            </w:r>
          </w:p>
        </w:tc>
      </w:tr>
      <w:tr w:rsidR="00866B04" w:rsidRPr="00736748" w:rsidTr="00FB65CD">
        <w:trPr>
          <w:trHeight w:val="201"/>
          <w:jc w:val="center"/>
        </w:trPr>
        <w:tc>
          <w:tcPr>
            <w:tcW w:w="473" w:type="dxa"/>
          </w:tcPr>
          <w:p w:rsidR="00866B04" w:rsidRPr="00DF5170" w:rsidRDefault="00866B04" w:rsidP="00736748">
            <w:pPr>
              <w:tabs>
                <w:tab w:val="left" w:pos="8647"/>
              </w:tabs>
              <w:spacing w:after="0" w:line="240" w:lineRule="auto"/>
              <w:jc w:val="both"/>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3</w:t>
            </w:r>
          </w:p>
        </w:tc>
        <w:tc>
          <w:tcPr>
            <w:tcW w:w="6994" w:type="dxa"/>
          </w:tcPr>
          <w:p w:rsidR="00866B04" w:rsidRPr="00DF5170" w:rsidRDefault="00866B04" w:rsidP="00736748">
            <w:pPr>
              <w:tabs>
                <w:tab w:val="left" w:pos="8647"/>
              </w:tabs>
              <w:spacing w:after="0" w:line="240" w:lineRule="auto"/>
              <w:jc w:val="both"/>
              <w:rPr>
                <w:rFonts w:ascii="Times New Roman" w:eastAsia="Times New Roman" w:hAnsi="Times New Roman" w:cs="Times New Roman"/>
                <w:sz w:val="20"/>
                <w:szCs w:val="20"/>
                <w:lang w:val="ru-RU" w:eastAsia="ru-RU"/>
              </w:rPr>
            </w:pPr>
            <w:r w:rsidRPr="00DF5170">
              <w:rPr>
                <w:rFonts w:ascii="Times New Roman" w:eastAsia="Times New Roman" w:hAnsi="Times New Roman" w:cs="Times New Roman"/>
                <w:sz w:val="20"/>
                <w:szCs w:val="20"/>
                <w:lang w:val="ru-RU" w:eastAsia="ru-RU"/>
              </w:rPr>
              <w:t>Слово в языке и речи</w:t>
            </w:r>
          </w:p>
        </w:tc>
        <w:tc>
          <w:tcPr>
            <w:tcW w:w="1580" w:type="dxa"/>
          </w:tcPr>
          <w:p w:rsidR="00866B04" w:rsidRPr="00DF5170" w:rsidRDefault="00866B04" w:rsidP="00736748">
            <w:pPr>
              <w:tabs>
                <w:tab w:val="left" w:pos="966"/>
                <w:tab w:val="left" w:pos="8647"/>
              </w:tabs>
              <w:spacing w:after="0" w:line="240" w:lineRule="auto"/>
              <w:jc w:val="center"/>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5</w:t>
            </w:r>
          </w:p>
        </w:tc>
      </w:tr>
      <w:tr w:rsidR="00866B04" w:rsidRPr="00736748" w:rsidTr="00FB65CD">
        <w:trPr>
          <w:trHeight w:val="369"/>
          <w:jc w:val="center"/>
        </w:trPr>
        <w:tc>
          <w:tcPr>
            <w:tcW w:w="473" w:type="dxa"/>
          </w:tcPr>
          <w:p w:rsidR="00866B04" w:rsidRPr="00DF5170" w:rsidRDefault="00866B04" w:rsidP="00736748">
            <w:pPr>
              <w:tabs>
                <w:tab w:val="left" w:pos="8647"/>
              </w:tabs>
              <w:spacing w:after="0" w:line="240" w:lineRule="auto"/>
              <w:jc w:val="both"/>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4</w:t>
            </w:r>
          </w:p>
        </w:tc>
        <w:tc>
          <w:tcPr>
            <w:tcW w:w="6994" w:type="dxa"/>
          </w:tcPr>
          <w:p w:rsidR="00866B04" w:rsidRPr="00DF5170" w:rsidRDefault="00866B04" w:rsidP="00736748">
            <w:pPr>
              <w:keepNext/>
              <w:tabs>
                <w:tab w:val="left" w:pos="8647"/>
              </w:tabs>
              <w:spacing w:after="0" w:line="240" w:lineRule="auto"/>
              <w:jc w:val="both"/>
              <w:outlineLvl w:val="1"/>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Имя существительное</w:t>
            </w:r>
          </w:p>
        </w:tc>
        <w:tc>
          <w:tcPr>
            <w:tcW w:w="1580" w:type="dxa"/>
          </w:tcPr>
          <w:p w:rsidR="00866B04" w:rsidRPr="00DF5170" w:rsidRDefault="00866B04" w:rsidP="00736748">
            <w:pPr>
              <w:tabs>
                <w:tab w:val="left" w:pos="8647"/>
              </w:tabs>
              <w:spacing w:after="0" w:line="240" w:lineRule="auto"/>
              <w:jc w:val="center"/>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6</w:t>
            </w:r>
          </w:p>
        </w:tc>
      </w:tr>
      <w:tr w:rsidR="00866B04" w:rsidRPr="00736748" w:rsidTr="00FB65CD">
        <w:trPr>
          <w:trHeight w:val="369"/>
          <w:jc w:val="center"/>
        </w:trPr>
        <w:tc>
          <w:tcPr>
            <w:tcW w:w="473" w:type="dxa"/>
          </w:tcPr>
          <w:p w:rsidR="00866B04" w:rsidRPr="00DF5170" w:rsidRDefault="000366FD" w:rsidP="00736748">
            <w:pPr>
              <w:tabs>
                <w:tab w:val="left" w:pos="8647"/>
              </w:tabs>
              <w:spacing w:after="0" w:line="240" w:lineRule="auto"/>
              <w:jc w:val="both"/>
              <w:rPr>
                <w:rFonts w:ascii="Times New Roman" w:eastAsia="Times New Roman" w:hAnsi="Times New Roman" w:cs="Times New Roman"/>
                <w:sz w:val="20"/>
                <w:szCs w:val="20"/>
                <w:lang w:val="ru-RU" w:eastAsia="ru-RU"/>
              </w:rPr>
            </w:pPr>
            <w:r w:rsidRPr="00DF5170">
              <w:rPr>
                <w:rFonts w:ascii="Times New Roman" w:eastAsia="Times New Roman" w:hAnsi="Times New Roman" w:cs="Times New Roman"/>
                <w:sz w:val="20"/>
                <w:szCs w:val="20"/>
                <w:lang w:val="ru-RU" w:eastAsia="ru-RU"/>
              </w:rPr>
              <w:t>5</w:t>
            </w:r>
          </w:p>
        </w:tc>
        <w:tc>
          <w:tcPr>
            <w:tcW w:w="6994" w:type="dxa"/>
          </w:tcPr>
          <w:p w:rsidR="00866B04" w:rsidRPr="00DF5170" w:rsidRDefault="00866B04" w:rsidP="00736748">
            <w:pPr>
              <w:keepNext/>
              <w:tabs>
                <w:tab w:val="left" w:pos="8647"/>
              </w:tabs>
              <w:spacing w:after="0" w:line="240" w:lineRule="auto"/>
              <w:jc w:val="both"/>
              <w:outlineLvl w:val="1"/>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Имя прилагательное</w:t>
            </w:r>
          </w:p>
        </w:tc>
        <w:tc>
          <w:tcPr>
            <w:tcW w:w="1580" w:type="dxa"/>
          </w:tcPr>
          <w:p w:rsidR="00866B04" w:rsidRPr="00DF5170" w:rsidRDefault="00866B04" w:rsidP="00736748">
            <w:pPr>
              <w:tabs>
                <w:tab w:val="left" w:pos="8647"/>
              </w:tabs>
              <w:spacing w:after="0" w:line="240" w:lineRule="auto"/>
              <w:jc w:val="center"/>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6</w:t>
            </w:r>
          </w:p>
        </w:tc>
      </w:tr>
      <w:tr w:rsidR="00866B04" w:rsidRPr="00736748" w:rsidTr="00FB65CD">
        <w:trPr>
          <w:trHeight w:val="369"/>
          <w:jc w:val="center"/>
        </w:trPr>
        <w:tc>
          <w:tcPr>
            <w:tcW w:w="473" w:type="dxa"/>
          </w:tcPr>
          <w:p w:rsidR="00866B04" w:rsidRPr="00DF5170" w:rsidRDefault="000366FD" w:rsidP="00736748">
            <w:pPr>
              <w:tabs>
                <w:tab w:val="left" w:pos="8647"/>
              </w:tabs>
              <w:spacing w:after="0" w:line="240" w:lineRule="auto"/>
              <w:jc w:val="both"/>
              <w:rPr>
                <w:rFonts w:ascii="Times New Roman" w:eastAsia="Times New Roman" w:hAnsi="Times New Roman" w:cs="Times New Roman"/>
                <w:sz w:val="20"/>
                <w:szCs w:val="20"/>
                <w:lang w:val="ru-RU" w:eastAsia="ru-RU"/>
              </w:rPr>
            </w:pPr>
            <w:r w:rsidRPr="00DF5170">
              <w:rPr>
                <w:rFonts w:ascii="Times New Roman" w:eastAsia="Times New Roman" w:hAnsi="Times New Roman" w:cs="Times New Roman"/>
                <w:sz w:val="20"/>
                <w:szCs w:val="20"/>
                <w:lang w:val="ru-RU" w:eastAsia="ru-RU"/>
              </w:rPr>
              <w:t>6</w:t>
            </w:r>
          </w:p>
        </w:tc>
        <w:tc>
          <w:tcPr>
            <w:tcW w:w="6994" w:type="dxa"/>
          </w:tcPr>
          <w:p w:rsidR="00866B04" w:rsidRPr="00DF5170" w:rsidRDefault="00866B04" w:rsidP="00736748">
            <w:pPr>
              <w:keepNext/>
              <w:tabs>
                <w:tab w:val="left" w:pos="8647"/>
              </w:tabs>
              <w:spacing w:after="0" w:line="240" w:lineRule="auto"/>
              <w:jc w:val="both"/>
              <w:outlineLvl w:val="1"/>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Местоимение</w:t>
            </w:r>
          </w:p>
        </w:tc>
        <w:tc>
          <w:tcPr>
            <w:tcW w:w="1580" w:type="dxa"/>
          </w:tcPr>
          <w:p w:rsidR="00866B04" w:rsidRPr="00DF5170" w:rsidRDefault="00866B04" w:rsidP="00736748">
            <w:pPr>
              <w:tabs>
                <w:tab w:val="left" w:pos="8647"/>
              </w:tabs>
              <w:spacing w:after="0" w:line="240" w:lineRule="auto"/>
              <w:jc w:val="center"/>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2</w:t>
            </w:r>
          </w:p>
        </w:tc>
      </w:tr>
      <w:tr w:rsidR="00866B04" w:rsidRPr="00736748" w:rsidTr="00FB65CD">
        <w:trPr>
          <w:trHeight w:val="369"/>
          <w:jc w:val="center"/>
        </w:trPr>
        <w:tc>
          <w:tcPr>
            <w:tcW w:w="473" w:type="dxa"/>
          </w:tcPr>
          <w:p w:rsidR="00866B04" w:rsidRPr="00DF5170" w:rsidRDefault="000366FD" w:rsidP="00736748">
            <w:pPr>
              <w:tabs>
                <w:tab w:val="left" w:pos="8647"/>
              </w:tabs>
              <w:spacing w:after="0" w:line="240" w:lineRule="auto"/>
              <w:jc w:val="both"/>
              <w:rPr>
                <w:rFonts w:ascii="Times New Roman" w:eastAsia="Times New Roman" w:hAnsi="Times New Roman" w:cs="Times New Roman"/>
                <w:sz w:val="20"/>
                <w:szCs w:val="20"/>
                <w:lang w:val="ru-RU" w:eastAsia="ru-RU"/>
              </w:rPr>
            </w:pPr>
            <w:r w:rsidRPr="00DF5170">
              <w:rPr>
                <w:rFonts w:ascii="Times New Roman" w:eastAsia="Times New Roman" w:hAnsi="Times New Roman" w:cs="Times New Roman"/>
                <w:sz w:val="20"/>
                <w:szCs w:val="20"/>
                <w:lang w:val="ru-RU" w:eastAsia="ru-RU"/>
              </w:rPr>
              <w:t>7</w:t>
            </w:r>
          </w:p>
        </w:tc>
        <w:tc>
          <w:tcPr>
            <w:tcW w:w="6994" w:type="dxa"/>
          </w:tcPr>
          <w:p w:rsidR="00866B04" w:rsidRPr="00DF5170" w:rsidRDefault="00866B04" w:rsidP="00736748">
            <w:pPr>
              <w:keepNext/>
              <w:tabs>
                <w:tab w:val="left" w:pos="8647"/>
              </w:tabs>
              <w:spacing w:after="0" w:line="240" w:lineRule="auto"/>
              <w:jc w:val="both"/>
              <w:outlineLvl w:val="1"/>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Глагол</w:t>
            </w:r>
          </w:p>
        </w:tc>
        <w:tc>
          <w:tcPr>
            <w:tcW w:w="1580" w:type="dxa"/>
          </w:tcPr>
          <w:p w:rsidR="00866B04" w:rsidRPr="00DF5170" w:rsidRDefault="00866B04" w:rsidP="00736748">
            <w:pPr>
              <w:tabs>
                <w:tab w:val="left" w:pos="8647"/>
              </w:tabs>
              <w:spacing w:after="0" w:line="240" w:lineRule="auto"/>
              <w:jc w:val="center"/>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7</w:t>
            </w:r>
          </w:p>
        </w:tc>
      </w:tr>
      <w:tr w:rsidR="00866B04" w:rsidRPr="00736748" w:rsidTr="00FB65CD">
        <w:trPr>
          <w:trHeight w:val="369"/>
          <w:jc w:val="center"/>
        </w:trPr>
        <w:tc>
          <w:tcPr>
            <w:tcW w:w="473" w:type="dxa"/>
          </w:tcPr>
          <w:p w:rsidR="00866B04" w:rsidRPr="00DF5170" w:rsidRDefault="000366FD" w:rsidP="00736748">
            <w:pPr>
              <w:tabs>
                <w:tab w:val="left" w:pos="8647"/>
              </w:tabs>
              <w:spacing w:after="0" w:line="240" w:lineRule="auto"/>
              <w:jc w:val="both"/>
              <w:rPr>
                <w:rFonts w:ascii="Times New Roman" w:eastAsia="Times New Roman" w:hAnsi="Times New Roman" w:cs="Times New Roman"/>
                <w:sz w:val="20"/>
                <w:szCs w:val="20"/>
                <w:lang w:val="ru-RU" w:eastAsia="ru-RU"/>
              </w:rPr>
            </w:pPr>
            <w:r w:rsidRPr="00DF5170">
              <w:rPr>
                <w:rFonts w:ascii="Times New Roman" w:eastAsia="Times New Roman" w:hAnsi="Times New Roman" w:cs="Times New Roman"/>
                <w:sz w:val="20"/>
                <w:szCs w:val="20"/>
                <w:lang w:val="ru-RU" w:eastAsia="ru-RU"/>
              </w:rPr>
              <w:t>8</w:t>
            </w:r>
          </w:p>
        </w:tc>
        <w:tc>
          <w:tcPr>
            <w:tcW w:w="6994" w:type="dxa"/>
          </w:tcPr>
          <w:p w:rsidR="00866B04" w:rsidRPr="00DF5170" w:rsidRDefault="00866B04" w:rsidP="00736748">
            <w:pPr>
              <w:keepNext/>
              <w:tabs>
                <w:tab w:val="left" w:pos="8647"/>
              </w:tabs>
              <w:spacing w:after="0" w:line="240" w:lineRule="auto"/>
              <w:jc w:val="both"/>
              <w:outlineLvl w:val="1"/>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Повторение изученного в 4 классе</w:t>
            </w:r>
          </w:p>
        </w:tc>
        <w:tc>
          <w:tcPr>
            <w:tcW w:w="1580" w:type="dxa"/>
          </w:tcPr>
          <w:p w:rsidR="00866B04" w:rsidRPr="00DF5170" w:rsidRDefault="00866B04" w:rsidP="00736748">
            <w:pPr>
              <w:tabs>
                <w:tab w:val="left" w:pos="8647"/>
              </w:tabs>
              <w:spacing w:after="0" w:line="240" w:lineRule="auto"/>
              <w:jc w:val="center"/>
              <w:rPr>
                <w:rFonts w:ascii="Times New Roman" w:eastAsia="Times New Roman" w:hAnsi="Times New Roman" w:cs="Times New Roman"/>
                <w:sz w:val="20"/>
                <w:szCs w:val="20"/>
                <w:lang w:eastAsia="ru-RU"/>
              </w:rPr>
            </w:pPr>
            <w:r w:rsidRPr="00DF5170">
              <w:rPr>
                <w:rFonts w:ascii="Times New Roman" w:eastAsia="Times New Roman" w:hAnsi="Times New Roman" w:cs="Times New Roman"/>
                <w:sz w:val="20"/>
                <w:szCs w:val="20"/>
                <w:lang w:eastAsia="ru-RU"/>
              </w:rPr>
              <w:t>3</w:t>
            </w:r>
          </w:p>
        </w:tc>
      </w:tr>
      <w:tr w:rsidR="00866B04" w:rsidRPr="00736748" w:rsidTr="00FB65CD">
        <w:trPr>
          <w:trHeight w:val="255"/>
          <w:jc w:val="center"/>
        </w:trPr>
        <w:tc>
          <w:tcPr>
            <w:tcW w:w="473" w:type="dxa"/>
          </w:tcPr>
          <w:p w:rsidR="00866B04" w:rsidRPr="00736748" w:rsidRDefault="00866B04" w:rsidP="00736748">
            <w:pPr>
              <w:tabs>
                <w:tab w:val="left" w:pos="8647"/>
              </w:tabs>
              <w:spacing w:after="0" w:line="240" w:lineRule="auto"/>
              <w:jc w:val="both"/>
              <w:rPr>
                <w:rFonts w:ascii="Times New Roman" w:eastAsia="Times New Roman" w:hAnsi="Times New Roman" w:cs="Times New Roman"/>
                <w:sz w:val="24"/>
                <w:szCs w:val="24"/>
                <w:lang w:eastAsia="ru-RU"/>
              </w:rPr>
            </w:pPr>
          </w:p>
        </w:tc>
        <w:tc>
          <w:tcPr>
            <w:tcW w:w="6994" w:type="dxa"/>
          </w:tcPr>
          <w:p w:rsidR="00866B04" w:rsidRPr="00736748" w:rsidRDefault="00866B04" w:rsidP="00736748">
            <w:pPr>
              <w:keepNext/>
              <w:tabs>
                <w:tab w:val="left" w:pos="8647"/>
              </w:tabs>
              <w:spacing w:after="0" w:line="240" w:lineRule="auto"/>
              <w:outlineLvl w:val="1"/>
              <w:rPr>
                <w:rFonts w:ascii="Times New Roman" w:eastAsia="Times New Roman" w:hAnsi="Times New Roman" w:cs="Times New Roman"/>
                <w:b/>
                <w:sz w:val="24"/>
                <w:szCs w:val="24"/>
                <w:lang w:eastAsia="ru-RU"/>
              </w:rPr>
            </w:pPr>
            <w:r w:rsidRPr="00736748">
              <w:rPr>
                <w:rFonts w:ascii="Times New Roman" w:eastAsia="Times New Roman" w:hAnsi="Times New Roman" w:cs="Times New Roman"/>
                <w:b/>
                <w:sz w:val="24"/>
                <w:szCs w:val="24"/>
                <w:lang w:eastAsia="ru-RU"/>
              </w:rPr>
              <w:t>Итого</w:t>
            </w:r>
          </w:p>
        </w:tc>
        <w:tc>
          <w:tcPr>
            <w:tcW w:w="1580" w:type="dxa"/>
          </w:tcPr>
          <w:p w:rsidR="00866B04" w:rsidRPr="00736748" w:rsidRDefault="00866B04" w:rsidP="00736748">
            <w:pPr>
              <w:tabs>
                <w:tab w:val="left" w:pos="8647"/>
              </w:tabs>
              <w:spacing w:after="0" w:line="240" w:lineRule="auto"/>
              <w:jc w:val="center"/>
              <w:rPr>
                <w:rFonts w:ascii="Times New Roman" w:eastAsia="Times New Roman" w:hAnsi="Times New Roman" w:cs="Times New Roman"/>
                <w:b/>
                <w:sz w:val="24"/>
                <w:szCs w:val="24"/>
                <w:lang w:eastAsia="ru-RU"/>
              </w:rPr>
            </w:pPr>
            <w:r w:rsidRPr="00736748">
              <w:rPr>
                <w:rFonts w:ascii="Times New Roman" w:eastAsia="Times New Roman" w:hAnsi="Times New Roman" w:cs="Times New Roman"/>
                <w:b/>
                <w:sz w:val="24"/>
                <w:szCs w:val="24"/>
                <w:lang w:eastAsia="ru-RU"/>
              </w:rPr>
              <w:t>34</w:t>
            </w:r>
          </w:p>
        </w:tc>
      </w:tr>
    </w:tbl>
    <w:p w:rsidR="00866B04" w:rsidRPr="00736748" w:rsidRDefault="00866B04" w:rsidP="00736748">
      <w:pPr>
        <w:tabs>
          <w:tab w:val="left" w:pos="8647"/>
        </w:tabs>
        <w:spacing w:after="0" w:line="240" w:lineRule="auto"/>
        <w:rPr>
          <w:rFonts w:ascii="Times New Roman" w:eastAsia="Times New Roman" w:hAnsi="Times New Roman" w:cs="Times New Roman"/>
          <w:b/>
          <w:bCs/>
          <w:sz w:val="24"/>
          <w:szCs w:val="24"/>
          <w:lang w:eastAsia="ru-RU"/>
        </w:rPr>
      </w:pPr>
    </w:p>
    <w:p w:rsidR="00866B04" w:rsidRPr="00736748" w:rsidRDefault="00866B04" w:rsidP="00736748">
      <w:pPr>
        <w:tabs>
          <w:tab w:val="left" w:pos="8647"/>
        </w:tabs>
        <w:spacing w:after="0" w:line="240" w:lineRule="auto"/>
        <w:rPr>
          <w:rFonts w:ascii="Times New Roman" w:hAnsi="Times New Roman" w:cs="Times New Roman"/>
          <w:sz w:val="24"/>
          <w:szCs w:val="24"/>
        </w:rPr>
      </w:pPr>
    </w:p>
    <w:p w:rsidR="00866B04" w:rsidRPr="00736748" w:rsidRDefault="00866B04" w:rsidP="00736748">
      <w:pPr>
        <w:pStyle w:val="6"/>
        <w:tabs>
          <w:tab w:val="left" w:pos="8647"/>
        </w:tabs>
        <w:spacing w:before="0" w:line="240" w:lineRule="auto"/>
        <w:jc w:val="both"/>
        <w:rPr>
          <w:rFonts w:ascii="Times New Roman" w:eastAsia="Times New Roman" w:hAnsi="Times New Roman" w:cs="Times New Roman"/>
          <w:i w:val="0"/>
          <w:color w:val="000000" w:themeColor="text1"/>
          <w:sz w:val="24"/>
          <w:szCs w:val="24"/>
          <w:lang w:eastAsia="ru-RU"/>
        </w:rPr>
      </w:pPr>
    </w:p>
    <w:p w:rsidR="00654218" w:rsidRPr="00736748" w:rsidRDefault="00654218" w:rsidP="00736748">
      <w:pPr>
        <w:pStyle w:val="6"/>
        <w:tabs>
          <w:tab w:val="left" w:pos="8647"/>
        </w:tabs>
        <w:spacing w:before="0" w:line="240" w:lineRule="auto"/>
        <w:jc w:val="both"/>
        <w:rPr>
          <w:rFonts w:ascii="Times New Roman" w:hAnsi="Times New Roman" w:cs="Times New Roman"/>
          <w:i w:val="0"/>
          <w:color w:val="000000" w:themeColor="text1"/>
          <w:sz w:val="24"/>
          <w:szCs w:val="24"/>
        </w:rPr>
      </w:pPr>
    </w:p>
    <w:sectPr w:rsidR="00654218" w:rsidRPr="00736748" w:rsidSect="00AB7816">
      <w:footerReference w:type="default" r:id="rId8"/>
      <w:pgSz w:w="11906" w:h="16838"/>
      <w:pgMar w:top="1134"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1BE8" w:rsidRDefault="00391BE8" w:rsidP="00FA67D3">
      <w:pPr>
        <w:spacing w:after="0" w:line="240" w:lineRule="auto"/>
      </w:pPr>
      <w:r>
        <w:separator/>
      </w:r>
    </w:p>
  </w:endnote>
  <w:endnote w:type="continuationSeparator" w:id="1">
    <w:p w:rsidR="00391BE8" w:rsidRDefault="00391BE8" w:rsidP="00FA67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FuturisC">
    <w:altName w:val="Courier New"/>
    <w:panose1 w:val="00000000000000000000"/>
    <w:charset w:val="CC"/>
    <w:family w:val="decorative"/>
    <w:notTrueType/>
    <w:pitch w:val="variable"/>
    <w:sig w:usb0="00000203" w:usb1="00000000" w:usb2="00000000" w:usb3="00000000" w:csb0="00000005"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1649829"/>
      <w:docPartObj>
        <w:docPartGallery w:val="Page Numbers (Bottom of Page)"/>
        <w:docPartUnique/>
      </w:docPartObj>
    </w:sdtPr>
    <w:sdtContent>
      <w:p w:rsidR="00BE556F" w:rsidRDefault="00AA0570">
        <w:pPr>
          <w:pStyle w:val="ad"/>
          <w:jc w:val="center"/>
        </w:pPr>
        <w:r>
          <w:fldChar w:fldCharType="begin"/>
        </w:r>
        <w:r w:rsidR="00BE556F">
          <w:instrText xml:space="preserve"> PAGE   \* MERGEFORMAT </w:instrText>
        </w:r>
        <w:r>
          <w:fldChar w:fldCharType="separate"/>
        </w:r>
        <w:r w:rsidR="00B66E50">
          <w:rPr>
            <w:noProof/>
          </w:rPr>
          <w:t>39</w:t>
        </w:r>
        <w:r>
          <w:rPr>
            <w:noProof/>
          </w:rPr>
          <w:fldChar w:fldCharType="end"/>
        </w:r>
      </w:p>
    </w:sdtContent>
  </w:sdt>
  <w:p w:rsidR="00BE556F" w:rsidRDefault="00BE556F">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1BE8" w:rsidRDefault="00391BE8" w:rsidP="00FA67D3">
      <w:pPr>
        <w:spacing w:after="0" w:line="240" w:lineRule="auto"/>
      </w:pPr>
      <w:r>
        <w:separator/>
      </w:r>
    </w:p>
  </w:footnote>
  <w:footnote w:type="continuationSeparator" w:id="1">
    <w:p w:rsidR="00391BE8" w:rsidRDefault="00391BE8" w:rsidP="00FA67D3">
      <w:pPr>
        <w:spacing w:after="0" w:line="240" w:lineRule="auto"/>
      </w:pPr>
      <w:r>
        <w:continuationSeparator/>
      </w:r>
    </w:p>
  </w:footnote>
  <w:footnote w:id="2">
    <w:p w:rsidR="00BE556F" w:rsidRDefault="00BE556F" w:rsidP="009A5548">
      <w:pPr>
        <w:pStyle w:val="a4"/>
        <w:spacing w:before="0" w:after="0" w:line="240" w:lineRule="auto"/>
        <w:jc w:val="both"/>
      </w:pPr>
      <w:r>
        <w:rPr>
          <w:rStyle w:val="a5"/>
        </w:rPr>
        <w:footnoteRef/>
      </w:r>
      <w:r>
        <w:rPr>
          <w:sz w:val="22"/>
          <w:szCs w:val="22"/>
        </w:rPr>
        <w:tab/>
        <w:t xml:space="preserve"> Статья 3 часть 1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3">
    <w:p w:rsidR="00BE556F" w:rsidRPr="00097497" w:rsidRDefault="00BE556F" w:rsidP="00BF06ED">
      <w:pPr>
        <w:pStyle w:val="af0"/>
        <w:jc w:val="both"/>
        <w:rPr>
          <w:rFonts w:ascii="Times New Roman" w:hAnsi="Times New Roman" w:cs="Times New Roman"/>
          <w:sz w:val="20"/>
          <w:szCs w:val="20"/>
        </w:rPr>
      </w:pPr>
      <w:r>
        <w:rPr>
          <w:rStyle w:val="af"/>
        </w:rPr>
        <w:footnoteRef/>
      </w:r>
      <w:r>
        <w:tab/>
      </w:r>
      <w:r w:rsidRPr="00097497">
        <w:rPr>
          <w:rFonts w:ascii="Times New Roman" w:hAnsi="Times New Roman" w:cs="Times New Roman"/>
          <w:sz w:val="20"/>
          <w:szCs w:val="20"/>
        </w:rPr>
        <w:t xml:space="preserve">Федеральный государственный образовательный стандарт начального общего образования, утвержденный Приказом Минобрнауки России от 06.10.2009 N 373 </w:t>
      </w:r>
      <w:r w:rsidRPr="00097497">
        <w:rPr>
          <w:rFonts w:ascii="Times New Roman" w:eastAsia="Times New Roman" w:hAnsi="Times New Roman" w:cs="Times New Roman"/>
          <w:kern w:val="0"/>
          <w:sz w:val="20"/>
          <w:szCs w:val="20"/>
        </w:rPr>
        <w:t xml:space="preserve">(зарегистрирован Министерством юстиции Российской Федерации 22 декабря 2009 г., регистрационный № 15785) </w:t>
      </w:r>
      <w:r w:rsidRPr="00097497">
        <w:rPr>
          <w:rFonts w:ascii="Times New Roman" w:hAnsi="Times New Roman" w:cs="Times New Roman"/>
          <w:sz w:val="20"/>
          <w:szCs w:val="20"/>
        </w:rPr>
        <w:t xml:space="preserve">(ред. от 18.12.2012) (далее – </w:t>
      </w:r>
      <w:r>
        <w:rPr>
          <w:rFonts w:ascii="Times New Roman" w:hAnsi="Times New Roman" w:cs="Times New Roman"/>
          <w:sz w:val="20"/>
          <w:szCs w:val="20"/>
        </w:rPr>
        <w:br/>
      </w:r>
      <w:r w:rsidRPr="00097497">
        <w:rPr>
          <w:rFonts w:ascii="Times New Roman" w:hAnsi="Times New Roman" w:cs="Times New Roman"/>
          <w:sz w:val="20"/>
          <w:szCs w:val="20"/>
        </w:rPr>
        <w:t>ФГОС НОО).</w:t>
      </w:r>
    </w:p>
  </w:footnote>
  <w:footnote w:id="4">
    <w:p w:rsidR="00BE556F" w:rsidRPr="004547B5" w:rsidRDefault="00BE556F" w:rsidP="00BF06ED">
      <w:pPr>
        <w:pStyle w:val="ConsPlusNormal"/>
        <w:spacing w:before="120" w:after="120"/>
        <w:jc w:val="both"/>
        <w:rPr>
          <w:rFonts w:ascii="Times New Roman" w:hAnsi="Times New Roman" w:cs="Times New Roman"/>
        </w:rPr>
      </w:pPr>
      <w:r w:rsidRPr="004547B5">
        <w:rPr>
          <w:rFonts w:ascii="Times New Roman" w:hAnsi="Times New Roman" w:cs="Times New Roman"/>
          <w:sz w:val="24"/>
          <w:szCs w:val="24"/>
          <w:vertAlign w:val="superscript"/>
        </w:rPr>
        <w:footnoteRef/>
      </w:r>
      <w:r w:rsidRPr="004547B5">
        <w:rPr>
          <w:rFonts w:ascii="Times New Roman" w:hAnsi="Times New Roman" w:cs="Times New Roman"/>
          <w:sz w:val="24"/>
          <w:szCs w:val="24"/>
        </w:rPr>
        <w:tab/>
      </w:r>
      <w:r w:rsidRPr="004547B5">
        <w:rPr>
          <w:rFonts w:ascii="Times New Roman" w:hAnsi="Times New Roman" w:cs="Times New Roman"/>
        </w:rPr>
        <w:t>Пункт 16 статьи 2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5">
    <w:p w:rsidR="00BE556F" w:rsidRPr="00C123F6" w:rsidRDefault="00BE556F" w:rsidP="00BF06ED">
      <w:pPr>
        <w:pStyle w:val="af2"/>
        <w:jc w:val="both"/>
        <w:rPr>
          <w:rFonts w:ascii="Times New Roman" w:hAnsi="Times New Roman"/>
          <w:color w:val="000000" w:themeColor="text1"/>
          <w:sz w:val="14"/>
          <w:szCs w:val="18"/>
        </w:rPr>
      </w:pPr>
      <w:r w:rsidRPr="00033B40">
        <w:rPr>
          <w:rStyle w:val="af"/>
          <w:rFonts w:ascii="Times New Roman" w:hAnsi="Times New Roman"/>
          <w:sz w:val="18"/>
          <w:szCs w:val="18"/>
        </w:rPr>
        <w:footnoteRef/>
      </w:r>
      <w:r w:rsidRPr="00033B40">
        <w:rPr>
          <w:rFonts w:ascii="Times New Roman" w:eastAsia="Times New Roman" w:hAnsi="Times New Roman"/>
          <w:color w:val="000000"/>
          <w:sz w:val="18"/>
          <w:szCs w:val="18"/>
        </w:rPr>
        <w:t>Е.Л. Гончарова, О.И. Кукушкина</w:t>
      </w:r>
      <w:r w:rsidRPr="00033B40">
        <w:rPr>
          <w:rFonts w:ascii="Times New Roman" w:hAnsi="Times New Roman"/>
          <w:bCs/>
          <w:sz w:val="18"/>
          <w:szCs w:val="18"/>
        </w:rPr>
        <w:t xml:space="preserve"> «</w:t>
      </w:r>
      <w:r w:rsidRPr="00033B40">
        <w:rPr>
          <w:rFonts w:ascii="Times New Roman" w:hAnsi="Times New Roman"/>
          <w:sz w:val="18"/>
          <w:szCs w:val="18"/>
        </w:rPr>
        <w:t>Ребенок с особыми образовательными потребностями</w:t>
      </w:r>
      <w:r w:rsidRPr="00033B40">
        <w:rPr>
          <w:rFonts w:ascii="Times New Roman" w:hAnsi="Times New Roman"/>
          <w:color w:val="000000"/>
          <w:sz w:val="18"/>
          <w:szCs w:val="18"/>
        </w:rPr>
        <w:t xml:space="preserve">» </w:t>
      </w:r>
      <w:hyperlink r:id="rId1" w:history="1">
        <w:r w:rsidRPr="00C123F6">
          <w:rPr>
            <w:rStyle w:val="a6"/>
            <w:rFonts w:ascii="Times New Roman" w:hAnsi="Times New Roman"/>
            <w:color w:val="000000" w:themeColor="text1"/>
            <w:sz w:val="18"/>
          </w:rPr>
          <w:t>http://almanah.ikprao.ru/articles/almanah-5/rebenok-s-osobymi-obrazovatelnymi-potrebnostjami</w:t>
        </w:r>
      </w:hyperlink>
    </w:p>
    <w:p w:rsidR="00BE556F" w:rsidRPr="00C123F6" w:rsidRDefault="00BE556F" w:rsidP="00BF06ED">
      <w:pPr>
        <w:pStyle w:val="af0"/>
        <w:rPr>
          <w:color w:val="000000" w:themeColor="text1"/>
        </w:rPr>
      </w:pPr>
    </w:p>
  </w:footnote>
  <w:footnote w:id="6">
    <w:p w:rsidR="00BE556F" w:rsidRPr="00CA012C" w:rsidRDefault="00BE556F" w:rsidP="00C123F6">
      <w:pPr>
        <w:pStyle w:val="af0"/>
        <w:jc w:val="both"/>
        <w:rPr>
          <w:rFonts w:ascii="Times New Roman" w:hAnsi="Times New Roman" w:cs="Times New Roman"/>
        </w:rPr>
      </w:pPr>
      <w:r w:rsidRPr="00D3206F">
        <w:rPr>
          <w:rStyle w:val="af"/>
        </w:rPr>
        <w:footnoteRef/>
      </w:r>
      <w:r w:rsidRPr="00D3206F">
        <w:tab/>
      </w:r>
      <w:r w:rsidRPr="00097497">
        <w:rPr>
          <w:rFonts w:ascii="Times New Roman" w:hAnsi="Times New Roman" w:cs="Times New Roman"/>
          <w:sz w:val="20"/>
          <w:szCs w:val="20"/>
        </w:rPr>
        <w:t xml:space="preserve">Федеральный государственный образовательный стандарт начального общего образования, утвержденный Приказом Минобрнауки России от 06.10.2009 N 373 </w:t>
      </w:r>
      <w:r w:rsidRPr="00097497">
        <w:rPr>
          <w:rFonts w:ascii="Times New Roman" w:eastAsia="Times New Roman" w:hAnsi="Times New Roman" w:cs="Times New Roman"/>
          <w:kern w:val="0"/>
          <w:sz w:val="20"/>
          <w:szCs w:val="20"/>
        </w:rPr>
        <w:t xml:space="preserve">(зарегистрирован Министерством юстиции Российской Федерации 22 декабря 2009 г., регистрационный № 15785) </w:t>
      </w:r>
      <w:r w:rsidRPr="00097497">
        <w:rPr>
          <w:rFonts w:ascii="Times New Roman" w:hAnsi="Times New Roman" w:cs="Times New Roman"/>
          <w:sz w:val="20"/>
          <w:szCs w:val="20"/>
        </w:rPr>
        <w:t xml:space="preserve">(ред. от 18.12.2012) (далее – </w:t>
      </w:r>
      <w:r>
        <w:rPr>
          <w:rFonts w:ascii="Times New Roman" w:hAnsi="Times New Roman" w:cs="Times New Roman"/>
          <w:sz w:val="20"/>
          <w:szCs w:val="20"/>
        </w:rPr>
        <w:br/>
      </w:r>
      <w:r w:rsidRPr="00097497">
        <w:rPr>
          <w:rFonts w:ascii="Times New Roman" w:hAnsi="Times New Roman" w:cs="Times New Roman"/>
          <w:sz w:val="20"/>
          <w:szCs w:val="20"/>
        </w:rPr>
        <w:t>ФГОС НОО)</w:t>
      </w:r>
      <w:r>
        <w:rPr>
          <w:rFonts w:ascii="Times New Roman" w:hAnsi="Times New Roman" w:cs="Times New Roman"/>
          <w:sz w:val="20"/>
          <w:szCs w:val="20"/>
        </w:rPr>
        <w:t>.</w:t>
      </w:r>
    </w:p>
  </w:footnote>
  <w:footnote w:id="7">
    <w:p w:rsidR="00BE556F" w:rsidRDefault="00BE556F" w:rsidP="00655EBD">
      <w:pPr>
        <w:pStyle w:val="af0"/>
      </w:pPr>
      <w:r>
        <w:rPr>
          <w:rStyle w:val="af"/>
        </w:rPr>
        <w:footnoteRef/>
      </w:r>
      <w:r>
        <w:tab/>
        <w:t>Р</w:t>
      </w:r>
      <w:r w:rsidRPr="00E83012">
        <w:rPr>
          <w:rFonts w:ascii="Times New Roman" w:hAnsi="Times New Roman" w:cs="Times New Roman"/>
        </w:rPr>
        <w:t xml:space="preserve">аздел </w:t>
      </w:r>
      <w:r w:rsidRPr="00E83012">
        <w:rPr>
          <w:rFonts w:ascii="Times New Roman" w:hAnsi="Times New Roman" w:cs="Times New Roman"/>
          <w:lang w:val="en-US"/>
        </w:rPr>
        <w:t>III</w:t>
      </w:r>
      <w:r w:rsidRPr="00E83012">
        <w:rPr>
          <w:rFonts w:ascii="Times New Roman" w:hAnsi="Times New Roman" w:cs="Times New Roman"/>
        </w:rPr>
        <w:t xml:space="preserve"> ФГОС НОО</w:t>
      </w:r>
      <w:r>
        <w:rPr>
          <w:rFonts w:ascii="Times New Roman" w:hAnsi="Times New Roman" w:cs="Times New Roman"/>
        </w:rPr>
        <w:t>.</w:t>
      </w:r>
    </w:p>
  </w:footnote>
  <w:footnote w:id="8">
    <w:p w:rsidR="00BE556F" w:rsidRPr="006E654A" w:rsidRDefault="00BE556F" w:rsidP="00655EBD">
      <w:pPr>
        <w:pStyle w:val="af0"/>
        <w:rPr>
          <w:rFonts w:ascii="Times New Roman" w:hAnsi="Times New Roman" w:cs="Times New Roman"/>
          <w:color w:val="auto"/>
        </w:rPr>
      </w:pPr>
      <w:r w:rsidRPr="00E20A05">
        <w:rPr>
          <w:rFonts w:ascii="Times New Roman" w:hAnsi="Times New Roman" w:cs="Times New Roman"/>
          <w:color w:val="auto"/>
          <w:sz w:val="20"/>
          <w:szCs w:val="20"/>
        </w:rPr>
        <w:footnoteRef/>
      </w:r>
      <w:r>
        <w:rPr>
          <w:rFonts w:ascii="Times New Roman" w:hAnsi="Times New Roman" w:cs="Times New Roman"/>
          <w:color w:val="auto"/>
          <w:sz w:val="20"/>
          <w:szCs w:val="20"/>
        </w:rPr>
        <w:tab/>
      </w:r>
      <w:r w:rsidRPr="006E654A">
        <w:rPr>
          <w:rFonts w:ascii="Times New Roman" w:hAnsi="Times New Roman" w:cs="Times New Roman"/>
          <w:color w:val="auto"/>
        </w:rPr>
        <w:t>Закон РФ «Об образовании», ст. 12.6.</w:t>
      </w:r>
    </w:p>
  </w:footnote>
  <w:footnote w:id="9">
    <w:p w:rsidR="00BE556F" w:rsidRPr="00E83012" w:rsidRDefault="00BE556F" w:rsidP="00655EBD">
      <w:pPr>
        <w:pStyle w:val="af0"/>
        <w:rPr>
          <w:rFonts w:ascii="Times New Roman" w:hAnsi="Times New Roman" w:cs="Times New Roman"/>
        </w:rPr>
      </w:pPr>
      <w:r w:rsidRPr="00D3206F">
        <w:rPr>
          <w:rStyle w:val="af"/>
        </w:rPr>
        <w:footnoteRef/>
      </w:r>
      <w:r w:rsidRPr="00D3206F">
        <w:tab/>
      </w:r>
      <w:r>
        <w:t>Р</w:t>
      </w:r>
      <w:r w:rsidRPr="00E83012">
        <w:rPr>
          <w:rFonts w:ascii="Times New Roman" w:hAnsi="Times New Roman" w:cs="Times New Roman"/>
        </w:rPr>
        <w:t xml:space="preserve">аздел </w:t>
      </w:r>
      <w:r w:rsidRPr="00E83012">
        <w:rPr>
          <w:rFonts w:ascii="Times New Roman" w:hAnsi="Times New Roman" w:cs="Times New Roman"/>
          <w:lang w:val="en-US"/>
        </w:rPr>
        <w:t>III</w:t>
      </w:r>
      <w:r w:rsidRPr="00E83012">
        <w:rPr>
          <w:rFonts w:ascii="Times New Roman" w:hAnsi="Times New Roman" w:cs="Times New Roman"/>
        </w:rPr>
        <w:t xml:space="preserve"> ФГОС НОО.</w:t>
      </w:r>
    </w:p>
  </w:footnote>
  <w:footnote w:id="10">
    <w:p w:rsidR="00BE556F" w:rsidRPr="00BE6646" w:rsidRDefault="00BE556F" w:rsidP="00655EBD">
      <w:pPr>
        <w:pStyle w:val="af0"/>
        <w:jc w:val="both"/>
        <w:rPr>
          <w:rFonts w:ascii="Times New Roman" w:hAnsi="Times New Roman" w:cs="Times New Roman"/>
        </w:rPr>
      </w:pPr>
      <w:r w:rsidRPr="00BE6646">
        <w:rPr>
          <w:rStyle w:val="af"/>
          <w:rFonts w:ascii="Times New Roman" w:hAnsi="Times New Roman" w:cs="Times New Roman"/>
        </w:rPr>
        <w:footnoteRef/>
      </w:r>
      <w:r w:rsidRPr="00BE6646">
        <w:rPr>
          <w:rFonts w:ascii="Times New Roman" w:hAnsi="Times New Roman" w:cs="Times New Roman"/>
        </w:rPr>
        <w:t xml:space="preserve"> Часть 2 статьи 99 Федерального закона Российской Федерации № 273-ФЗ </w:t>
      </w:r>
      <w:r w:rsidRPr="00BE6646">
        <w:rPr>
          <w:rFonts w:ascii="Times New Roman" w:hAnsi="Times New Roman" w:cs="Times New Roman"/>
          <w:color w:val="000000"/>
        </w:rPr>
        <w:t>«Об образовании в Российской Федерации» (</w:t>
      </w:r>
      <w:r w:rsidRPr="00BE6646">
        <w:rPr>
          <w:rFonts w:ascii="Times New Roman" w:hAnsi="Times New Roman" w:cs="Times New Roman"/>
          <w:caps/>
          <w:color w:val="000000"/>
        </w:rPr>
        <w:t xml:space="preserve">в </w:t>
      </w:r>
      <w:r w:rsidRPr="00BE6646">
        <w:rPr>
          <w:rFonts w:ascii="Times New Roman" w:hAnsi="Times New Roman" w:cs="Times New Roman"/>
          <w:color w:val="000000"/>
        </w:rPr>
        <w:t>ред</w:t>
      </w:r>
      <w:r w:rsidRPr="00BE6646">
        <w:rPr>
          <w:rFonts w:ascii="Times New Roman" w:hAnsi="Times New Roman" w:cs="Times New Roman"/>
          <w:caps/>
          <w:color w:val="000000"/>
        </w:rPr>
        <w:t xml:space="preserve">. </w:t>
      </w:r>
      <w:r w:rsidRPr="00BE6646">
        <w:rPr>
          <w:rFonts w:ascii="Times New Roman" w:hAnsi="Times New Roman" w:cs="Times New Roman"/>
          <w:color w:val="000000"/>
        </w:rPr>
        <w:t>Федеральных законов от</w:t>
      </w:r>
      <w:r w:rsidRPr="00BE6646">
        <w:rPr>
          <w:rFonts w:ascii="Times New Roman" w:hAnsi="Times New Roman" w:cs="Times New Roman"/>
          <w:caps/>
          <w:color w:val="000000"/>
        </w:rPr>
        <w:t xml:space="preserve"> 07</w:t>
      </w:r>
      <w:r w:rsidRPr="00BE6646">
        <w:rPr>
          <w:rFonts w:ascii="Times New Roman" w:hAnsi="Times New Roman" w:cs="Times New Roman"/>
          <w:color w:val="000000"/>
        </w:rPr>
        <w:t>.05.2013 №99-ФЗ, от 23.07.2013 № 203-ФЗ)</w:t>
      </w:r>
      <w:r w:rsidRPr="00BE6646">
        <w:rPr>
          <w:rFonts w:ascii="Times New Roman" w:hAnsi="Times New Roman" w:cs="Times New Roman"/>
          <w:color w:val="000000"/>
          <w:sz w:val="28"/>
          <w:szCs w:val="28"/>
        </w:rPr>
        <w:t>.</w:t>
      </w:r>
    </w:p>
  </w:footnote>
  <w:footnote w:id="11">
    <w:p w:rsidR="00BE556F" w:rsidRDefault="00BE556F" w:rsidP="00655EBD">
      <w:pPr>
        <w:pStyle w:val="1"/>
        <w:keepLines/>
        <w:numPr>
          <w:ilvl w:val="0"/>
          <w:numId w:val="9"/>
        </w:numPr>
        <w:spacing w:before="0" w:after="0" w:line="240" w:lineRule="auto"/>
        <w:ind w:left="0" w:firstLine="0"/>
        <w:jc w:val="both"/>
      </w:pPr>
      <w:r w:rsidRPr="0091192C">
        <w:rPr>
          <w:rStyle w:val="af"/>
          <w:rFonts w:ascii="Times New Roman" w:hAnsi="Times New Roman"/>
          <w:color w:val="auto"/>
          <w:sz w:val="20"/>
          <w:szCs w:val="20"/>
        </w:rPr>
        <w:footnoteRef/>
      </w:r>
      <w:r w:rsidRPr="0091192C">
        <w:rPr>
          <w:rFonts w:ascii="Times New Roman" w:hAnsi="Times New Roman"/>
          <w:color w:val="auto"/>
          <w:sz w:val="20"/>
          <w:szCs w:val="20"/>
        </w:rPr>
        <w:t>П. п 10.9, 10.10 постановления Главного государственного санитарного врача РФ от 29 декабря 2010 г. N 189 г. Москва «Об утверждении СанПиН 2.4.2.2821-10 "Санитарно-эпидемиологические требования к условиям и организации обучения в общеобразовательных учреждениях"</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3"/>
    <w:multiLevelType w:val="singleLevel"/>
    <w:tmpl w:val="E20ECC88"/>
    <w:lvl w:ilvl="0">
      <w:start w:val="1"/>
      <w:numFmt w:val="bullet"/>
      <w:pStyle w:val="2"/>
      <w:lvlText w:val=""/>
      <w:lvlJc w:val="left"/>
      <w:pPr>
        <w:tabs>
          <w:tab w:val="num" w:pos="643"/>
        </w:tabs>
        <w:ind w:left="643" w:hanging="360"/>
      </w:pPr>
      <w:rPr>
        <w:rFonts w:ascii="Symbol" w:hAnsi="Symbol" w:hint="default"/>
      </w:rPr>
    </w:lvl>
  </w:abstractNum>
  <w:abstractNum w:abstractNumId="2">
    <w:nsid w:val="FFFFFF89"/>
    <w:multiLevelType w:val="singleLevel"/>
    <w:tmpl w:val="130E86A4"/>
    <w:lvl w:ilvl="0">
      <w:start w:val="1"/>
      <w:numFmt w:val="bullet"/>
      <w:pStyle w:val="a"/>
      <w:lvlText w:val=""/>
      <w:lvlJc w:val="left"/>
      <w:pPr>
        <w:tabs>
          <w:tab w:val="num" w:pos="360"/>
        </w:tabs>
        <w:ind w:left="360" w:hanging="360"/>
      </w:pPr>
      <w:rPr>
        <w:rFonts w:ascii="Symbol" w:hAnsi="Symbol" w:hint="default"/>
      </w:rPr>
    </w:lvl>
  </w:abstractNum>
  <w:abstractNum w:abstractNumId="3">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5">
    <w:nsid w:val="00000016"/>
    <w:multiLevelType w:val="singleLevel"/>
    <w:tmpl w:val="00000016"/>
    <w:name w:val="WW8Num72"/>
    <w:lvl w:ilvl="0">
      <w:start w:val="1"/>
      <w:numFmt w:val="bullet"/>
      <w:lvlText w:val=""/>
      <w:lvlJc w:val="left"/>
      <w:pPr>
        <w:tabs>
          <w:tab w:val="num" w:pos="0"/>
        </w:tabs>
        <w:ind w:left="1429" w:hanging="360"/>
      </w:pPr>
      <w:rPr>
        <w:rFonts w:ascii="Symbol" w:hAnsi="Symbol" w:hint="default"/>
      </w:rPr>
    </w:lvl>
  </w:abstractNum>
  <w:abstractNum w:abstractNumId="6">
    <w:nsid w:val="00000019"/>
    <w:multiLevelType w:val="singleLevel"/>
    <w:tmpl w:val="00000019"/>
    <w:name w:val="WW8Num76"/>
    <w:lvl w:ilvl="0">
      <w:start w:val="1"/>
      <w:numFmt w:val="bullet"/>
      <w:lvlText w:val=""/>
      <w:lvlJc w:val="left"/>
      <w:pPr>
        <w:tabs>
          <w:tab w:val="num" w:pos="0"/>
        </w:tabs>
        <w:ind w:left="1429" w:hanging="360"/>
      </w:pPr>
      <w:rPr>
        <w:rFonts w:ascii="Symbol" w:hAnsi="Symbol" w:hint="default"/>
      </w:rPr>
    </w:lvl>
  </w:abstractNum>
  <w:abstractNum w:abstractNumId="7">
    <w:nsid w:val="00000022"/>
    <w:multiLevelType w:val="multilevel"/>
    <w:tmpl w:val="0000002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nsid w:val="00000028"/>
    <w:multiLevelType w:val="multilevel"/>
    <w:tmpl w:val="235CE27A"/>
    <w:lvl w:ilvl="0">
      <w:start w:val="1"/>
      <w:numFmt w:val="decimal"/>
      <w:lvlText w:val="%1."/>
      <w:lvlJc w:val="left"/>
      <w:pPr>
        <w:tabs>
          <w:tab w:val="num" w:pos="708"/>
        </w:tabs>
        <w:ind w:left="0" w:firstLine="0"/>
      </w:pPr>
      <w:rPr>
        <w:rFonts w:ascii="Times New Roman" w:hAnsi="Times New Roman" w:hint="default"/>
        <w:caps w:val="0"/>
        <w:smallCaps w:val="0"/>
        <w:sz w:val="28"/>
        <w:szCs w:val="28"/>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9">
    <w:nsid w:val="0000003A"/>
    <w:multiLevelType w:val="hybridMultilevel"/>
    <w:tmpl w:val="0D34B6A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633"/>
    <w:multiLevelType w:val="hybridMultilevel"/>
    <w:tmpl w:val="5FFA5CCA"/>
    <w:lvl w:ilvl="0" w:tplc="3642D0FC">
      <w:start w:val="1"/>
      <w:numFmt w:val="bullet"/>
      <w:lvlText w:val="в"/>
      <w:lvlJc w:val="left"/>
    </w:lvl>
    <w:lvl w:ilvl="1" w:tplc="CA38611C">
      <w:start w:val="1"/>
      <w:numFmt w:val="bullet"/>
      <w:lvlText w:val="•"/>
      <w:lvlJc w:val="left"/>
    </w:lvl>
    <w:lvl w:ilvl="2" w:tplc="DE9469B0">
      <w:numFmt w:val="decimal"/>
      <w:lvlText w:val=""/>
      <w:lvlJc w:val="left"/>
    </w:lvl>
    <w:lvl w:ilvl="3" w:tplc="F7004230">
      <w:numFmt w:val="decimal"/>
      <w:lvlText w:val=""/>
      <w:lvlJc w:val="left"/>
    </w:lvl>
    <w:lvl w:ilvl="4" w:tplc="9CF84944">
      <w:numFmt w:val="decimal"/>
      <w:lvlText w:val=""/>
      <w:lvlJc w:val="left"/>
    </w:lvl>
    <w:lvl w:ilvl="5" w:tplc="3FA04C86">
      <w:numFmt w:val="decimal"/>
      <w:lvlText w:val=""/>
      <w:lvlJc w:val="left"/>
    </w:lvl>
    <w:lvl w:ilvl="6" w:tplc="032E5072">
      <w:numFmt w:val="decimal"/>
      <w:lvlText w:val=""/>
      <w:lvlJc w:val="left"/>
    </w:lvl>
    <w:lvl w:ilvl="7" w:tplc="A2EA6E22">
      <w:numFmt w:val="decimal"/>
      <w:lvlText w:val=""/>
      <w:lvlJc w:val="left"/>
    </w:lvl>
    <w:lvl w:ilvl="8" w:tplc="821E54A8">
      <w:numFmt w:val="decimal"/>
      <w:lvlText w:val=""/>
      <w:lvlJc w:val="left"/>
    </w:lvl>
  </w:abstractNum>
  <w:abstractNum w:abstractNumId="11">
    <w:nsid w:val="00001481"/>
    <w:multiLevelType w:val="hybridMultilevel"/>
    <w:tmpl w:val="F8825FBC"/>
    <w:lvl w:ilvl="0" w:tplc="377E3B86">
      <w:start w:val="1"/>
      <w:numFmt w:val="bullet"/>
      <w:lvlText w:val="-"/>
      <w:lvlJc w:val="left"/>
    </w:lvl>
    <w:lvl w:ilvl="1" w:tplc="DB807050">
      <w:numFmt w:val="decimal"/>
      <w:lvlText w:val=""/>
      <w:lvlJc w:val="left"/>
    </w:lvl>
    <w:lvl w:ilvl="2" w:tplc="15EC4A88">
      <w:numFmt w:val="decimal"/>
      <w:lvlText w:val=""/>
      <w:lvlJc w:val="left"/>
    </w:lvl>
    <w:lvl w:ilvl="3" w:tplc="93107BA8">
      <w:numFmt w:val="decimal"/>
      <w:lvlText w:val=""/>
      <w:lvlJc w:val="left"/>
    </w:lvl>
    <w:lvl w:ilvl="4" w:tplc="5866CF56">
      <w:numFmt w:val="decimal"/>
      <w:lvlText w:val=""/>
      <w:lvlJc w:val="left"/>
    </w:lvl>
    <w:lvl w:ilvl="5" w:tplc="C1820B2A">
      <w:numFmt w:val="decimal"/>
      <w:lvlText w:val=""/>
      <w:lvlJc w:val="left"/>
    </w:lvl>
    <w:lvl w:ilvl="6" w:tplc="B952F876">
      <w:numFmt w:val="decimal"/>
      <w:lvlText w:val=""/>
      <w:lvlJc w:val="left"/>
    </w:lvl>
    <w:lvl w:ilvl="7" w:tplc="8BBAD92A">
      <w:numFmt w:val="decimal"/>
      <w:lvlText w:val=""/>
      <w:lvlJc w:val="left"/>
    </w:lvl>
    <w:lvl w:ilvl="8" w:tplc="D988C1BE">
      <w:numFmt w:val="decimal"/>
      <w:lvlText w:val=""/>
      <w:lvlJc w:val="left"/>
    </w:lvl>
  </w:abstractNum>
  <w:abstractNum w:abstractNumId="12">
    <w:nsid w:val="00001850"/>
    <w:multiLevelType w:val="hybridMultilevel"/>
    <w:tmpl w:val="6EA8AD2E"/>
    <w:lvl w:ilvl="0" w:tplc="5B621D02">
      <w:start w:val="1"/>
      <w:numFmt w:val="bullet"/>
      <w:lvlText w:val="-"/>
      <w:lvlJc w:val="left"/>
    </w:lvl>
    <w:lvl w:ilvl="1" w:tplc="23B42CC2">
      <w:numFmt w:val="decimal"/>
      <w:lvlText w:val=""/>
      <w:lvlJc w:val="left"/>
    </w:lvl>
    <w:lvl w:ilvl="2" w:tplc="58F29C6C">
      <w:numFmt w:val="decimal"/>
      <w:lvlText w:val=""/>
      <w:lvlJc w:val="left"/>
    </w:lvl>
    <w:lvl w:ilvl="3" w:tplc="4072B994">
      <w:numFmt w:val="decimal"/>
      <w:lvlText w:val=""/>
      <w:lvlJc w:val="left"/>
    </w:lvl>
    <w:lvl w:ilvl="4" w:tplc="F4E81720">
      <w:numFmt w:val="decimal"/>
      <w:lvlText w:val=""/>
      <w:lvlJc w:val="left"/>
    </w:lvl>
    <w:lvl w:ilvl="5" w:tplc="AEE03796">
      <w:numFmt w:val="decimal"/>
      <w:lvlText w:val=""/>
      <w:lvlJc w:val="left"/>
    </w:lvl>
    <w:lvl w:ilvl="6" w:tplc="08CAAB74">
      <w:numFmt w:val="decimal"/>
      <w:lvlText w:val=""/>
      <w:lvlJc w:val="left"/>
    </w:lvl>
    <w:lvl w:ilvl="7" w:tplc="0B4CE3BE">
      <w:numFmt w:val="decimal"/>
      <w:lvlText w:val=""/>
      <w:lvlJc w:val="left"/>
    </w:lvl>
    <w:lvl w:ilvl="8" w:tplc="818425B2">
      <w:numFmt w:val="decimal"/>
      <w:lvlText w:val=""/>
      <w:lvlJc w:val="left"/>
    </w:lvl>
  </w:abstractNum>
  <w:abstractNum w:abstractNumId="13">
    <w:nsid w:val="00002B00"/>
    <w:multiLevelType w:val="hybridMultilevel"/>
    <w:tmpl w:val="663EB7E4"/>
    <w:lvl w:ilvl="0" w:tplc="1BA61CCE">
      <w:start w:val="1"/>
      <w:numFmt w:val="bullet"/>
      <w:lvlText w:val="-"/>
      <w:lvlJc w:val="left"/>
    </w:lvl>
    <w:lvl w:ilvl="1" w:tplc="8F7AAFCE">
      <w:numFmt w:val="decimal"/>
      <w:lvlText w:val=""/>
      <w:lvlJc w:val="left"/>
    </w:lvl>
    <w:lvl w:ilvl="2" w:tplc="139CC05E">
      <w:numFmt w:val="decimal"/>
      <w:lvlText w:val=""/>
      <w:lvlJc w:val="left"/>
    </w:lvl>
    <w:lvl w:ilvl="3" w:tplc="4B567018">
      <w:numFmt w:val="decimal"/>
      <w:lvlText w:val=""/>
      <w:lvlJc w:val="left"/>
    </w:lvl>
    <w:lvl w:ilvl="4" w:tplc="BB86AAAA">
      <w:numFmt w:val="decimal"/>
      <w:lvlText w:val=""/>
      <w:lvlJc w:val="left"/>
    </w:lvl>
    <w:lvl w:ilvl="5" w:tplc="BBE00660">
      <w:numFmt w:val="decimal"/>
      <w:lvlText w:val=""/>
      <w:lvlJc w:val="left"/>
    </w:lvl>
    <w:lvl w:ilvl="6" w:tplc="E2A8C8C6">
      <w:numFmt w:val="decimal"/>
      <w:lvlText w:val=""/>
      <w:lvlJc w:val="left"/>
    </w:lvl>
    <w:lvl w:ilvl="7" w:tplc="DD4075C8">
      <w:numFmt w:val="decimal"/>
      <w:lvlText w:val=""/>
      <w:lvlJc w:val="left"/>
    </w:lvl>
    <w:lvl w:ilvl="8" w:tplc="F5DEE572">
      <w:numFmt w:val="decimal"/>
      <w:lvlText w:val=""/>
      <w:lvlJc w:val="left"/>
    </w:lvl>
  </w:abstractNum>
  <w:abstractNum w:abstractNumId="14">
    <w:nsid w:val="00003492"/>
    <w:multiLevelType w:val="hybridMultilevel"/>
    <w:tmpl w:val="941C8A12"/>
    <w:lvl w:ilvl="0" w:tplc="4F6073A0">
      <w:start w:val="4"/>
      <w:numFmt w:val="decimal"/>
      <w:lvlText w:val="%1."/>
      <w:lvlJc w:val="left"/>
    </w:lvl>
    <w:lvl w:ilvl="1" w:tplc="33C43538">
      <w:numFmt w:val="decimal"/>
      <w:lvlText w:val=""/>
      <w:lvlJc w:val="left"/>
    </w:lvl>
    <w:lvl w:ilvl="2" w:tplc="FD2AFC82">
      <w:numFmt w:val="decimal"/>
      <w:lvlText w:val=""/>
      <w:lvlJc w:val="left"/>
    </w:lvl>
    <w:lvl w:ilvl="3" w:tplc="C7BE5E3E">
      <w:numFmt w:val="decimal"/>
      <w:lvlText w:val=""/>
      <w:lvlJc w:val="left"/>
    </w:lvl>
    <w:lvl w:ilvl="4" w:tplc="C5748C26">
      <w:numFmt w:val="decimal"/>
      <w:lvlText w:val=""/>
      <w:lvlJc w:val="left"/>
    </w:lvl>
    <w:lvl w:ilvl="5" w:tplc="22ACAD4C">
      <w:numFmt w:val="decimal"/>
      <w:lvlText w:val=""/>
      <w:lvlJc w:val="left"/>
    </w:lvl>
    <w:lvl w:ilvl="6" w:tplc="A97C815C">
      <w:numFmt w:val="decimal"/>
      <w:lvlText w:val=""/>
      <w:lvlJc w:val="left"/>
    </w:lvl>
    <w:lvl w:ilvl="7" w:tplc="26002996">
      <w:numFmt w:val="decimal"/>
      <w:lvlText w:val=""/>
      <w:lvlJc w:val="left"/>
    </w:lvl>
    <w:lvl w:ilvl="8" w:tplc="C81EB546">
      <w:numFmt w:val="decimal"/>
      <w:lvlText w:val=""/>
      <w:lvlJc w:val="left"/>
    </w:lvl>
  </w:abstractNum>
  <w:abstractNum w:abstractNumId="15">
    <w:nsid w:val="00006270"/>
    <w:multiLevelType w:val="hybridMultilevel"/>
    <w:tmpl w:val="4C98D598"/>
    <w:lvl w:ilvl="0" w:tplc="D06A07EA">
      <w:start w:val="2"/>
      <w:numFmt w:val="decimal"/>
      <w:lvlText w:val="%1."/>
      <w:lvlJc w:val="left"/>
    </w:lvl>
    <w:lvl w:ilvl="1" w:tplc="17CA06B2">
      <w:numFmt w:val="decimal"/>
      <w:lvlText w:val=""/>
      <w:lvlJc w:val="left"/>
    </w:lvl>
    <w:lvl w:ilvl="2" w:tplc="5D90BB28">
      <w:numFmt w:val="decimal"/>
      <w:lvlText w:val=""/>
      <w:lvlJc w:val="left"/>
    </w:lvl>
    <w:lvl w:ilvl="3" w:tplc="9B4AFE66">
      <w:numFmt w:val="decimal"/>
      <w:lvlText w:val=""/>
      <w:lvlJc w:val="left"/>
    </w:lvl>
    <w:lvl w:ilvl="4" w:tplc="1FA8C9B8">
      <w:numFmt w:val="decimal"/>
      <w:lvlText w:val=""/>
      <w:lvlJc w:val="left"/>
    </w:lvl>
    <w:lvl w:ilvl="5" w:tplc="54C69984">
      <w:numFmt w:val="decimal"/>
      <w:lvlText w:val=""/>
      <w:lvlJc w:val="left"/>
    </w:lvl>
    <w:lvl w:ilvl="6" w:tplc="D472C8EC">
      <w:numFmt w:val="decimal"/>
      <w:lvlText w:val=""/>
      <w:lvlJc w:val="left"/>
    </w:lvl>
    <w:lvl w:ilvl="7" w:tplc="BC662B52">
      <w:numFmt w:val="decimal"/>
      <w:lvlText w:val=""/>
      <w:lvlJc w:val="left"/>
    </w:lvl>
    <w:lvl w:ilvl="8" w:tplc="4C967770">
      <w:numFmt w:val="decimal"/>
      <w:lvlText w:val=""/>
      <w:lvlJc w:val="left"/>
    </w:lvl>
  </w:abstractNum>
  <w:abstractNum w:abstractNumId="16">
    <w:nsid w:val="00007282"/>
    <w:multiLevelType w:val="hybridMultilevel"/>
    <w:tmpl w:val="40E2AFB4"/>
    <w:lvl w:ilvl="0" w:tplc="1E3082B2">
      <w:start w:val="1"/>
      <w:numFmt w:val="bullet"/>
      <w:lvlText w:val="•"/>
      <w:lvlJc w:val="left"/>
    </w:lvl>
    <w:lvl w:ilvl="1" w:tplc="6C2A02C2">
      <w:numFmt w:val="decimal"/>
      <w:lvlText w:val=""/>
      <w:lvlJc w:val="left"/>
    </w:lvl>
    <w:lvl w:ilvl="2" w:tplc="0D086414">
      <w:numFmt w:val="decimal"/>
      <w:lvlText w:val=""/>
      <w:lvlJc w:val="left"/>
    </w:lvl>
    <w:lvl w:ilvl="3" w:tplc="CC161DC8">
      <w:numFmt w:val="decimal"/>
      <w:lvlText w:val=""/>
      <w:lvlJc w:val="left"/>
    </w:lvl>
    <w:lvl w:ilvl="4" w:tplc="F126E570">
      <w:numFmt w:val="decimal"/>
      <w:lvlText w:val=""/>
      <w:lvlJc w:val="left"/>
    </w:lvl>
    <w:lvl w:ilvl="5" w:tplc="A64A0B0E">
      <w:numFmt w:val="decimal"/>
      <w:lvlText w:val=""/>
      <w:lvlJc w:val="left"/>
    </w:lvl>
    <w:lvl w:ilvl="6" w:tplc="7054D80E">
      <w:numFmt w:val="decimal"/>
      <w:lvlText w:val=""/>
      <w:lvlJc w:val="left"/>
    </w:lvl>
    <w:lvl w:ilvl="7" w:tplc="2D5213AA">
      <w:numFmt w:val="decimal"/>
      <w:lvlText w:val=""/>
      <w:lvlJc w:val="left"/>
    </w:lvl>
    <w:lvl w:ilvl="8" w:tplc="BBA40ECE">
      <w:numFmt w:val="decimal"/>
      <w:lvlText w:val=""/>
      <w:lvlJc w:val="left"/>
    </w:lvl>
  </w:abstractNum>
  <w:abstractNum w:abstractNumId="17">
    <w:nsid w:val="0000765F"/>
    <w:multiLevelType w:val="hybridMultilevel"/>
    <w:tmpl w:val="AA38A054"/>
    <w:lvl w:ilvl="0" w:tplc="2342EACC">
      <w:start w:val="1"/>
      <w:numFmt w:val="bullet"/>
      <w:lvlText w:val="-"/>
      <w:lvlJc w:val="left"/>
    </w:lvl>
    <w:lvl w:ilvl="1" w:tplc="4A8E8F90">
      <w:numFmt w:val="decimal"/>
      <w:lvlText w:val=""/>
      <w:lvlJc w:val="left"/>
    </w:lvl>
    <w:lvl w:ilvl="2" w:tplc="0150C4CC">
      <w:numFmt w:val="decimal"/>
      <w:lvlText w:val=""/>
      <w:lvlJc w:val="left"/>
    </w:lvl>
    <w:lvl w:ilvl="3" w:tplc="4370B426">
      <w:numFmt w:val="decimal"/>
      <w:lvlText w:val=""/>
      <w:lvlJc w:val="left"/>
    </w:lvl>
    <w:lvl w:ilvl="4" w:tplc="BFCA42F2">
      <w:numFmt w:val="decimal"/>
      <w:lvlText w:val=""/>
      <w:lvlJc w:val="left"/>
    </w:lvl>
    <w:lvl w:ilvl="5" w:tplc="A6FA6F58">
      <w:numFmt w:val="decimal"/>
      <w:lvlText w:val=""/>
      <w:lvlJc w:val="left"/>
    </w:lvl>
    <w:lvl w:ilvl="6" w:tplc="0BA6301A">
      <w:numFmt w:val="decimal"/>
      <w:lvlText w:val=""/>
      <w:lvlJc w:val="left"/>
    </w:lvl>
    <w:lvl w:ilvl="7" w:tplc="C4720460">
      <w:numFmt w:val="decimal"/>
      <w:lvlText w:val=""/>
      <w:lvlJc w:val="left"/>
    </w:lvl>
    <w:lvl w:ilvl="8" w:tplc="2F843264">
      <w:numFmt w:val="decimal"/>
      <w:lvlText w:val=""/>
      <w:lvlJc w:val="left"/>
    </w:lvl>
  </w:abstractNum>
  <w:abstractNum w:abstractNumId="18">
    <w:nsid w:val="00007B44"/>
    <w:multiLevelType w:val="hybridMultilevel"/>
    <w:tmpl w:val="07801550"/>
    <w:lvl w:ilvl="0" w:tplc="04FCB658">
      <w:start w:val="1"/>
      <w:numFmt w:val="bullet"/>
      <w:lvlText w:val="-"/>
      <w:lvlJc w:val="left"/>
    </w:lvl>
    <w:lvl w:ilvl="1" w:tplc="F104E990">
      <w:numFmt w:val="decimal"/>
      <w:lvlText w:val=""/>
      <w:lvlJc w:val="left"/>
    </w:lvl>
    <w:lvl w:ilvl="2" w:tplc="B950B1E8">
      <w:numFmt w:val="decimal"/>
      <w:lvlText w:val=""/>
      <w:lvlJc w:val="left"/>
    </w:lvl>
    <w:lvl w:ilvl="3" w:tplc="8208F934">
      <w:numFmt w:val="decimal"/>
      <w:lvlText w:val=""/>
      <w:lvlJc w:val="left"/>
    </w:lvl>
    <w:lvl w:ilvl="4" w:tplc="FC620604">
      <w:numFmt w:val="decimal"/>
      <w:lvlText w:val=""/>
      <w:lvlJc w:val="left"/>
    </w:lvl>
    <w:lvl w:ilvl="5" w:tplc="2A0EA980">
      <w:numFmt w:val="decimal"/>
      <w:lvlText w:val=""/>
      <w:lvlJc w:val="left"/>
    </w:lvl>
    <w:lvl w:ilvl="6" w:tplc="2D125818">
      <w:numFmt w:val="decimal"/>
      <w:lvlText w:val=""/>
      <w:lvlJc w:val="left"/>
    </w:lvl>
    <w:lvl w:ilvl="7" w:tplc="F5A41B28">
      <w:numFmt w:val="decimal"/>
      <w:lvlText w:val=""/>
      <w:lvlJc w:val="left"/>
    </w:lvl>
    <w:lvl w:ilvl="8" w:tplc="2CDEC038">
      <w:numFmt w:val="decimal"/>
      <w:lvlText w:val=""/>
      <w:lvlJc w:val="left"/>
    </w:lvl>
  </w:abstractNum>
  <w:abstractNum w:abstractNumId="19">
    <w:nsid w:val="22182A9A"/>
    <w:multiLevelType w:val="multilevel"/>
    <w:tmpl w:val="00B22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A1D4EB9"/>
    <w:multiLevelType w:val="hybridMultilevel"/>
    <w:tmpl w:val="B674F9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2AD01FFD"/>
    <w:multiLevelType w:val="hybridMultilevel"/>
    <w:tmpl w:val="FE220868"/>
    <w:lvl w:ilvl="0" w:tplc="107CA9E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2">
    <w:nsid w:val="675623DC"/>
    <w:multiLevelType w:val="hybridMultilevel"/>
    <w:tmpl w:val="F47E22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CB3203F"/>
    <w:multiLevelType w:val="hybridMultilevel"/>
    <w:tmpl w:val="B7F6DC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20"/>
  </w:num>
  <w:num w:numId="3">
    <w:abstractNumId w:val="5"/>
  </w:num>
  <w:num w:numId="4">
    <w:abstractNumId w:val="6"/>
  </w:num>
  <w:num w:numId="5">
    <w:abstractNumId w:val="23"/>
  </w:num>
  <w:num w:numId="6">
    <w:abstractNumId w:val="0"/>
  </w:num>
  <w:num w:numId="7">
    <w:abstractNumId w:val="4"/>
  </w:num>
  <w:num w:numId="8">
    <w:abstractNumId w:val="7"/>
  </w:num>
  <w:num w:numId="9">
    <w:abstractNumId w:val="3"/>
  </w:num>
  <w:num w:numId="10">
    <w:abstractNumId w:val="8"/>
  </w:num>
  <w:num w:numId="11">
    <w:abstractNumId w:val="21"/>
  </w:num>
  <w:num w:numId="12">
    <w:abstractNumId w:val="2"/>
  </w:num>
  <w:num w:numId="13">
    <w:abstractNumId w:val="1"/>
  </w:num>
  <w:num w:numId="14">
    <w:abstractNumId w:val="10"/>
  </w:num>
  <w:num w:numId="15">
    <w:abstractNumId w:val="16"/>
  </w:num>
  <w:num w:numId="16">
    <w:abstractNumId w:val="15"/>
  </w:num>
  <w:num w:numId="17">
    <w:abstractNumId w:val="14"/>
  </w:num>
  <w:num w:numId="18">
    <w:abstractNumId w:val="11"/>
  </w:num>
  <w:num w:numId="19">
    <w:abstractNumId w:val="18"/>
  </w:num>
  <w:num w:numId="20">
    <w:abstractNumId w:val="17"/>
  </w:num>
  <w:num w:numId="21">
    <w:abstractNumId w:val="12"/>
  </w:num>
  <w:num w:numId="22">
    <w:abstractNumId w:val="13"/>
  </w:num>
  <w:num w:numId="23">
    <w:abstractNumId w:val="9"/>
  </w:num>
  <w:num w:numId="24">
    <w:abstractNumId w:val="22"/>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C03287"/>
    <w:rsid w:val="000366FD"/>
    <w:rsid w:val="00093D7B"/>
    <w:rsid w:val="000A393F"/>
    <w:rsid w:val="000F3AA1"/>
    <w:rsid w:val="000F67A3"/>
    <w:rsid w:val="000F7FD9"/>
    <w:rsid w:val="00113203"/>
    <w:rsid w:val="001178B8"/>
    <w:rsid w:val="001223A0"/>
    <w:rsid w:val="00140696"/>
    <w:rsid w:val="00151FDC"/>
    <w:rsid w:val="001636A7"/>
    <w:rsid w:val="00172AF8"/>
    <w:rsid w:val="00172DD1"/>
    <w:rsid w:val="001C2AEF"/>
    <w:rsid w:val="00213B38"/>
    <w:rsid w:val="00223EB8"/>
    <w:rsid w:val="002310AA"/>
    <w:rsid w:val="002923EB"/>
    <w:rsid w:val="002B2298"/>
    <w:rsid w:val="002C7978"/>
    <w:rsid w:val="00312CEC"/>
    <w:rsid w:val="00327300"/>
    <w:rsid w:val="003803A4"/>
    <w:rsid w:val="00391BE8"/>
    <w:rsid w:val="003977B9"/>
    <w:rsid w:val="003F2D92"/>
    <w:rsid w:val="00426723"/>
    <w:rsid w:val="00435D43"/>
    <w:rsid w:val="00446656"/>
    <w:rsid w:val="004500C7"/>
    <w:rsid w:val="00481FFE"/>
    <w:rsid w:val="00482822"/>
    <w:rsid w:val="00486D9A"/>
    <w:rsid w:val="004A07DF"/>
    <w:rsid w:val="004A5C1F"/>
    <w:rsid w:val="004C4054"/>
    <w:rsid w:val="00520717"/>
    <w:rsid w:val="00542BDE"/>
    <w:rsid w:val="00561102"/>
    <w:rsid w:val="005A51BD"/>
    <w:rsid w:val="005D0EEA"/>
    <w:rsid w:val="006048A0"/>
    <w:rsid w:val="00654218"/>
    <w:rsid w:val="00655EBD"/>
    <w:rsid w:val="006625CA"/>
    <w:rsid w:val="00686888"/>
    <w:rsid w:val="00693B68"/>
    <w:rsid w:val="006D5009"/>
    <w:rsid w:val="00730CAA"/>
    <w:rsid w:val="00736748"/>
    <w:rsid w:val="00760D73"/>
    <w:rsid w:val="00761C56"/>
    <w:rsid w:val="007E4BD0"/>
    <w:rsid w:val="00845FF9"/>
    <w:rsid w:val="008477AD"/>
    <w:rsid w:val="00866B04"/>
    <w:rsid w:val="0088665D"/>
    <w:rsid w:val="008A025D"/>
    <w:rsid w:val="008B1F81"/>
    <w:rsid w:val="008C2538"/>
    <w:rsid w:val="008C6380"/>
    <w:rsid w:val="00901D7D"/>
    <w:rsid w:val="009404F8"/>
    <w:rsid w:val="009728E8"/>
    <w:rsid w:val="009A5548"/>
    <w:rsid w:val="009B109C"/>
    <w:rsid w:val="00A060B8"/>
    <w:rsid w:val="00A15BF5"/>
    <w:rsid w:val="00A225CF"/>
    <w:rsid w:val="00A938E8"/>
    <w:rsid w:val="00AA0570"/>
    <w:rsid w:val="00AB7816"/>
    <w:rsid w:val="00AD10D9"/>
    <w:rsid w:val="00AD1217"/>
    <w:rsid w:val="00AD58C3"/>
    <w:rsid w:val="00AF79E1"/>
    <w:rsid w:val="00B30B26"/>
    <w:rsid w:val="00B44BB3"/>
    <w:rsid w:val="00B66E50"/>
    <w:rsid w:val="00BC05B9"/>
    <w:rsid w:val="00BC72B8"/>
    <w:rsid w:val="00BE556F"/>
    <w:rsid w:val="00BF06ED"/>
    <w:rsid w:val="00C03287"/>
    <w:rsid w:val="00C07395"/>
    <w:rsid w:val="00C123F6"/>
    <w:rsid w:val="00C16AF3"/>
    <w:rsid w:val="00C26FD5"/>
    <w:rsid w:val="00C31D5D"/>
    <w:rsid w:val="00C45563"/>
    <w:rsid w:val="00C744F8"/>
    <w:rsid w:val="00C90C47"/>
    <w:rsid w:val="00D05B70"/>
    <w:rsid w:val="00D922AE"/>
    <w:rsid w:val="00DA3323"/>
    <w:rsid w:val="00DC5AF2"/>
    <w:rsid w:val="00DF5170"/>
    <w:rsid w:val="00E43244"/>
    <w:rsid w:val="00E758AE"/>
    <w:rsid w:val="00E7673C"/>
    <w:rsid w:val="00EF5353"/>
    <w:rsid w:val="00F20F5E"/>
    <w:rsid w:val="00F25B79"/>
    <w:rsid w:val="00F35037"/>
    <w:rsid w:val="00FA67D3"/>
    <w:rsid w:val="00FB65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annotation reference" w:uiPriority="0"/>
    <w:lsdException w:name="page number" w:uiPriority="0"/>
    <w:lsdException w:name="List Bullet" w:uiPriority="0"/>
    <w:lsdException w:name="List Bullet 2" w:uiPriority="0"/>
    <w:lsdException w:name="Title" w:semiHidden="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F7FD9"/>
    <w:rPr>
      <w:lang w:val="en-US"/>
    </w:rPr>
  </w:style>
  <w:style w:type="paragraph" w:styleId="1">
    <w:name w:val="heading 1"/>
    <w:basedOn w:val="a0"/>
    <w:next w:val="a0"/>
    <w:link w:val="10"/>
    <w:uiPriority w:val="9"/>
    <w:qFormat/>
    <w:rsid w:val="00655EBD"/>
    <w:pPr>
      <w:keepNext/>
      <w:suppressAutoHyphens/>
      <w:spacing w:before="240" w:after="60"/>
      <w:outlineLvl w:val="0"/>
    </w:pPr>
    <w:rPr>
      <w:rFonts w:ascii="Cambria" w:eastAsia="Times New Roman" w:hAnsi="Cambria" w:cs="Times New Roman"/>
      <w:b/>
      <w:bCs/>
      <w:color w:val="00000A"/>
      <w:kern w:val="32"/>
      <w:sz w:val="32"/>
      <w:szCs w:val="32"/>
      <w:lang w:val="ru-RU"/>
    </w:rPr>
  </w:style>
  <w:style w:type="paragraph" w:styleId="20">
    <w:name w:val="heading 2"/>
    <w:basedOn w:val="a0"/>
    <w:next w:val="a0"/>
    <w:link w:val="22"/>
    <w:unhideWhenUsed/>
    <w:qFormat/>
    <w:rsid w:val="00435D43"/>
    <w:pPr>
      <w:keepNext/>
      <w:keepLines/>
      <w:spacing w:before="200" w:after="0"/>
      <w:outlineLvl w:val="1"/>
    </w:pPr>
    <w:rPr>
      <w:rFonts w:asciiTheme="majorHAnsi" w:eastAsiaTheme="majorEastAsia" w:hAnsiTheme="majorHAnsi" w:cstheme="majorBidi"/>
      <w:b/>
      <w:bCs/>
      <w:color w:val="4F81BD" w:themeColor="accent1"/>
      <w:sz w:val="26"/>
      <w:szCs w:val="26"/>
      <w:lang w:val="ru-RU"/>
    </w:rPr>
  </w:style>
  <w:style w:type="paragraph" w:styleId="3">
    <w:name w:val="heading 3"/>
    <w:basedOn w:val="a0"/>
    <w:next w:val="a0"/>
    <w:link w:val="30"/>
    <w:qFormat/>
    <w:rsid w:val="00435D43"/>
    <w:pPr>
      <w:keepNext/>
      <w:spacing w:before="240" w:after="60" w:line="240" w:lineRule="auto"/>
      <w:outlineLvl w:val="2"/>
    </w:pPr>
    <w:rPr>
      <w:rFonts w:ascii="Arial" w:eastAsia="Times New Roman" w:hAnsi="Arial" w:cs="Arial"/>
      <w:b/>
      <w:bCs/>
      <w:sz w:val="26"/>
      <w:szCs w:val="26"/>
      <w:lang w:val="ru-RU" w:eastAsia="ru-RU"/>
    </w:rPr>
  </w:style>
  <w:style w:type="paragraph" w:styleId="6">
    <w:name w:val="heading 6"/>
    <w:basedOn w:val="a0"/>
    <w:next w:val="a0"/>
    <w:link w:val="60"/>
    <w:unhideWhenUsed/>
    <w:qFormat/>
    <w:rsid w:val="00435D43"/>
    <w:pPr>
      <w:keepNext/>
      <w:keepLines/>
      <w:spacing w:before="200" w:after="0"/>
      <w:outlineLvl w:val="5"/>
    </w:pPr>
    <w:rPr>
      <w:rFonts w:asciiTheme="majorHAnsi" w:eastAsiaTheme="majorEastAsia" w:hAnsiTheme="majorHAnsi" w:cstheme="majorBidi"/>
      <w:i/>
      <w:iCs/>
      <w:color w:val="243F60" w:themeColor="accent1" w:themeShade="7F"/>
      <w:lang w:val="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9A554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Normal (Web)"/>
    <w:aliases w:val="Обычный (Web)"/>
    <w:basedOn w:val="a0"/>
    <w:uiPriority w:val="99"/>
    <w:qFormat/>
    <w:rsid w:val="009A5548"/>
    <w:pPr>
      <w:autoSpaceDE w:val="0"/>
      <w:autoSpaceDN w:val="0"/>
      <w:adjustRightInd w:val="0"/>
      <w:spacing w:before="130" w:after="130" w:line="360" w:lineRule="auto"/>
    </w:pPr>
    <w:rPr>
      <w:rFonts w:ascii="Times New Roman" w:eastAsia="Times New Roman" w:hAnsi="Times New Roman" w:cs="Times New Roman"/>
      <w:sz w:val="24"/>
      <w:szCs w:val="24"/>
      <w:lang w:val="ru-RU" w:eastAsia="ru-RU"/>
    </w:rPr>
  </w:style>
  <w:style w:type="character" w:customStyle="1" w:styleId="a5">
    <w:name w:val="Символ сноски"/>
    <w:rsid w:val="009A5548"/>
    <w:rPr>
      <w:vertAlign w:val="superscript"/>
    </w:rPr>
  </w:style>
  <w:style w:type="character" w:customStyle="1" w:styleId="11">
    <w:name w:val="Знак сноски1"/>
    <w:rsid w:val="009A5548"/>
    <w:rPr>
      <w:vertAlign w:val="superscript"/>
    </w:rPr>
  </w:style>
  <w:style w:type="paragraph" w:styleId="12">
    <w:name w:val="toc 1"/>
    <w:basedOn w:val="a0"/>
    <w:next w:val="a0"/>
    <w:autoRedefine/>
    <w:uiPriority w:val="39"/>
    <w:unhideWhenUsed/>
    <w:rsid w:val="001C2AEF"/>
    <w:pPr>
      <w:tabs>
        <w:tab w:val="right" w:leader="dot" w:pos="8931"/>
      </w:tabs>
      <w:suppressAutoHyphens/>
      <w:spacing w:before="240" w:after="0" w:line="240" w:lineRule="auto"/>
      <w:jc w:val="both"/>
    </w:pPr>
    <w:rPr>
      <w:rFonts w:ascii="Calibri" w:eastAsia="Arial Unicode MS" w:hAnsi="Calibri" w:cs="Calibri"/>
      <w:color w:val="00000A"/>
      <w:kern w:val="1"/>
      <w:lang w:val="ru-RU"/>
    </w:rPr>
  </w:style>
  <w:style w:type="paragraph" w:styleId="31">
    <w:name w:val="toc 3"/>
    <w:basedOn w:val="a0"/>
    <w:next w:val="a0"/>
    <w:autoRedefine/>
    <w:uiPriority w:val="39"/>
    <w:unhideWhenUsed/>
    <w:rsid w:val="00435D43"/>
    <w:pPr>
      <w:tabs>
        <w:tab w:val="right" w:leader="dot" w:pos="9356"/>
      </w:tabs>
      <w:suppressAutoHyphens/>
      <w:spacing w:before="240" w:after="0" w:line="240" w:lineRule="auto"/>
      <w:ind w:left="426"/>
      <w:jc w:val="both"/>
    </w:pPr>
    <w:rPr>
      <w:rFonts w:ascii="Calibri" w:eastAsia="Arial Unicode MS" w:hAnsi="Calibri" w:cs="Calibri"/>
      <w:color w:val="00000A"/>
      <w:kern w:val="1"/>
      <w:lang w:val="ru-RU"/>
    </w:rPr>
  </w:style>
  <w:style w:type="character" w:styleId="a6">
    <w:name w:val="Hyperlink"/>
    <w:uiPriority w:val="99"/>
    <w:unhideWhenUsed/>
    <w:rsid w:val="009A5548"/>
    <w:rPr>
      <w:color w:val="0000FF"/>
      <w:u w:val="single"/>
    </w:rPr>
  </w:style>
  <w:style w:type="paragraph" w:styleId="23">
    <w:name w:val="toc 2"/>
    <w:basedOn w:val="a0"/>
    <w:next w:val="a0"/>
    <w:autoRedefine/>
    <w:uiPriority w:val="39"/>
    <w:unhideWhenUsed/>
    <w:rsid w:val="001C2AEF"/>
    <w:pPr>
      <w:suppressAutoHyphens/>
      <w:spacing w:before="240" w:after="0" w:line="240" w:lineRule="auto"/>
      <w:jc w:val="both"/>
    </w:pPr>
    <w:rPr>
      <w:rFonts w:ascii="Calibri" w:eastAsia="Arial Unicode MS" w:hAnsi="Calibri" w:cs="Calibri"/>
      <w:color w:val="00000A"/>
      <w:kern w:val="1"/>
      <w:lang w:val="ru-RU"/>
    </w:rPr>
  </w:style>
  <w:style w:type="paragraph" w:styleId="a7">
    <w:name w:val="Body Text"/>
    <w:basedOn w:val="a0"/>
    <w:link w:val="a8"/>
    <w:uiPriority w:val="99"/>
    <w:unhideWhenUsed/>
    <w:rsid w:val="009A5548"/>
    <w:pPr>
      <w:suppressAutoHyphens/>
      <w:spacing w:after="120"/>
    </w:pPr>
    <w:rPr>
      <w:rFonts w:ascii="Calibri" w:eastAsia="Arial Unicode MS" w:hAnsi="Calibri" w:cs="Times New Roman"/>
      <w:color w:val="00000A"/>
      <w:kern w:val="1"/>
      <w:lang w:val="ru-RU"/>
    </w:rPr>
  </w:style>
  <w:style w:type="character" w:customStyle="1" w:styleId="a8">
    <w:name w:val="Основной текст Знак"/>
    <w:basedOn w:val="a1"/>
    <w:link w:val="a7"/>
    <w:uiPriority w:val="99"/>
    <w:rsid w:val="009A5548"/>
    <w:rPr>
      <w:rFonts w:ascii="Calibri" w:eastAsia="Arial Unicode MS" w:hAnsi="Calibri" w:cs="Times New Roman"/>
      <w:color w:val="00000A"/>
      <w:kern w:val="1"/>
    </w:rPr>
  </w:style>
  <w:style w:type="paragraph" w:customStyle="1" w:styleId="a9">
    <w:name w:val="А ОСН ТЕКСТ"/>
    <w:basedOn w:val="a0"/>
    <w:link w:val="aa"/>
    <w:rsid w:val="009A5548"/>
    <w:pPr>
      <w:spacing w:after="0" w:line="360" w:lineRule="auto"/>
      <w:ind w:firstLine="454"/>
      <w:jc w:val="both"/>
    </w:pPr>
    <w:rPr>
      <w:rFonts w:ascii="Times New Roman" w:eastAsia="Arial Unicode MS" w:hAnsi="Times New Roman" w:cs="Times New Roman"/>
      <w:caps/>
      <w:color w:val="000000"/>
      <w:kern w:val="1"/>
      <w:sz w:val="28"/>
      <w:szCs w:val="28"/>
      <w:lang w:val="ru-RU"/>
    </w:rPr>
  </w:style>
  <w:style w:type="character" w:customStyle="1" w:styleId="aa">
    <w:name w:val="А ОСН ТЕКСТ Знак"/>
    <w:link w:val="a9"/>
    <w:rsid w:val="009A5548"/>
    <w:rPr>
      <w:rFonts w:ascii="Times New Roman" w:eastAsia="Arial Unicode MS" w:hAnsi="Times New Roman" w:cs="Times New Roman"/>
      <w:caps/>
      <w:color w:val="000000"/>
      <w:kern w:val="1"/>
      <w:sz w:val="28"/>
      <w:szCs w:val="28"/>
    </w:rPr>
  </w:style>
  <w:style w:type="paragraph" w:customStyle="1" w:styleId="Standard">
    <w:name w:val="Standard"/>
    <w:link w:val="Standard1"/>
    <w:uiPriority w:val="99"/>
    <w:rsid w:val="009A5548"/>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9A5548"/>
    <w:rPr>
      <w:rFonts w:ascii="Arial" w:eastAsia="SimSun" w:hAnsi="Arial" w:cs="Mangal"/>
      <w:kern w:val="3"/>
      <w:sz w:val="24"/>
      <w:szCs w:val="24"/>
      <w:lang w:eastAsia="zh-CN" w:bidi="hi-IN"/>
    </w:rPr>
  </w:style>
  <w:style w:type="paragraph" w:styleId="ab">
    <w:name w:val="header"/>
    <w:basedOn w:val="a0"/>
    <w:link w:val="ac"/>
    <w:uiPriority w:val="99"/>
    <w:unhideWhenUsed/>
    <w:rsid w:val="00686888"/>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686888"/>
    <w:rPr>
      <w:lang w:val="en-US"/>
    </w:rPr>
  </w:style>
  <w:style w:type="paragraph" w:styleId="ad">
    <w:name w:val="footer"/>
    <w:basedOn w:val="a0"/>
    <w:link w:val="ae"/>
    <w:uiPriority w:val="99"/>
    <w:unhideWhenUsed/>
    <w:rsid w:val="00686888"/>
    <w:pPr>
      <w:tabs>
        <w:tab w:val="center" w:pos="4677"/>
        <w:tab w:val="right" w:pos="9355"/>
      </w:tabs>
      <w:spacing w:after="0" w:line="240" w:lineRule="auto"/>
    </w:pPr>
  </w:style>
  <w:style w:type="character" w:customStyle="1" w:styleId="ae">
    <w:name w:val="Нижний колонтитул Знак"/>
    <w:basedOn w:val="a1"/>
    <w:link w:val="ad"/>
    <w:uiPriority w:val="99"/>
    <w:rsid w:val="00686888"/>
    <w:rPr>
      <w:lang w:val="en-US"/>
    </w:rPr>
  </w:style>
  <w:style w:type="character" w:styleId="af">
    <w:name w:val="footnote reference"/>
    <w:uiPriority w:val="99"/>
    <w:rsid w:val="00BF06ED"/>
    <w:rPr>
      <w:vertAlign w:val="superscript"/>
    </w:rPr>
  </w:style>
  <w:style w:type="paragraph" w:customStyle="1" w:styleId="14TexstOSNOVA1012">
    <w:name w:val="14TexstOSNOVA_10/12"/>
    <w:basedOn w:val="a0"/>
    <w:uiPriority w:val="99"/>
    <w:rsid w:val="00BF06ED"/>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val="ru-RU" w:eastAsia="ru-RU"/>
    </w:rPr>
  </w:style>
  <w:style w:type="paragraph" w:styleId="af0">
    <w:name w:val="footnote text"/>
    <w:aliases w:val="Основной текст с отступом1,Основной текст с отступом11,Body Text Indent,Знак1,Body Text Indent1"/>
    <w:basedOn w:val="a0"/>
    <w:link w:val="af1"/>
    <w:rsid w:val="00BF06ED"/>
    <w:pPr>
      <w:spacing w:after="0" w:line="240" w:lineRule="auto"/>
    </w:pPr>
    <w:rPr>
      <w:rFonts w:ascii="Calibri" w:eastAsia="Arial Unicode MS" w:hAnsi="Calibri" w:cs="Calibri"/>
      <w:color w:val="00000A"/>
      <w:kern w:val="1"/>
      <w:sz w:val="24"/>
      <w:szCs w:val="24"/>
      <w:lang w:val="ru-RU" w:eastAsia="ru-RU"/>
    </w:rPr>
  </w:style>
  <w:style w:type="character" w:customStyle="1" w:styleId="af1">
    <w:name w:val="Текст сноски Знак"/>
    <w:aliases w:val="Основной текст с отступом1 Знак,Основной текст с отступом11 Знак,Body Text Indent Знак,Знак1 Знак,Body Text Indent1 Знак"/>
    <w:basedOn w:val="a1"/>
    <w:link w:val="af0"/>
    <w:rsid w:val="00BF06ED"/>
    <w:rPr>
      <w:rFonts w:ascii="Calibri" w:eastAsia="Arial Unicode MS" w:hAnsi="Calibri" w:cs="Calibri"/>
      <w:color w:val="00000A"/>
      <w:kern w:val="1"/>
      <w:sz w:val="24"/>
      <w:szCs w:val="24"/>
      <w:lang w:eastAsia="ru-RU"/>
    </w:rPr>
  </w:style>
  <w:style w:type="paragraph" w:customStyle="1" w:styleId="p4">
    <w:name w:val="p4"/>
    <w:basedOn w:val="a0"/>
    <w:rsid w:val="00BF06ED"/>
    <w:pPr>
      <w:spacing w:before="100" w:beforeAutospacing="1" w:after="100" w:afterAutospacing="1" w:line="240" w:lineRule="auto"/>
    </w:pPr>
    <w:rPr>
      <w:rFonts w:ascii="Times New Roman" w:eastAsia="Calibri" w:hAnsi="Times New Roman" w:cs="Times New Roman"/>
      <w:sz w:val="24"/>
      <w:szCs w:val="24"/>
      <w:lang w:val="ru-RU" w:eastAsia="ru-RU"/>
    </w:rPr>
  </w:style>
  <w:style w:type="character" w:customStyle="1" w:styleId="s1">
    <w:name w:val="s1"/>
    <w:rsid w:val="00BF06ED"/>
  </w:style>
  <w:style w:type="paragraph" w:customStyle="1" w:styleId="09PodZAG">
    <w:name w:val="09PodZAG_п/ж"/>
    <w:basedOn w:val="a0"/>
    <w:uiPriority w:val="99"/>
    <w:rsid w:val="00BF06ED"/>
    <w:pPr>
      <w:autoSpaceDE w:val="0"/>
      <w:autoSpaceDN w:val="0"/>
      <w:adjustRightInd w:val="0"/>
      <w:spacing w:after="113" w:line="240" w:lineRule="atLeast"/>
      <w:jc w:val="center"/>
      <w:textAlignment w:val="center"/>
    </w:pPr>
    <w:rPr>
      <w:rFonts w:ascii="FuturisC" w:eastAsia="Times New Roman" w:hAnsi="FuturisC" w:cs="FuturisC"/>
      <w:b/>
      <w:bCs/>
      <w:caps/>
      <w:color w:val="000000"/>
      <w:lang w:val="ru-RU" w:eastAsia="ru-RU"/>
    </w:rPr>
  </w:style>
  <w:style w:type="paragraph" w:styleId="af2">
    <w:name w:val="No Spacing"/>
    <w:aliases w:val="основа,Без интервала1"/>
    <w:uiPriority w:val="1"/>
    <w:qFormat/>
    <w:rsid w:val="00BF06ED"/>
    <w:pPr>
      <w:spacing w:after="0" w:line="240" w:lineRule="auto"/>
    </w:pPr>
    <w:rPr>
      <w:rFonts w:ascii="Calibri" w:eastAsia="Calibri" w:hAnsi="Calibri" w:cs="Times New Roman"/>
    </w:rPr>
  </w:style>
  <w:style w:type="paragraph" w:styleId="af3">
    <w:name w:val="Body Text Indent"/>
    <w:basedOn w:val="a0"/>
    <w:link w:val="af4"/>
    <w:uiPriority w:val="99"/>
    <w:semiHidden/>
    <w:unhideWhenUsed/>
    <w:rsid w:val="00655EBD"/>
    <w:pPr>
      <w:spacing w:after="120"/>
      <w:ind w:left="283"/>
    </w:pPr>
  </w:style>
  <w:style w:type="character" w:customStyle="1" w:styleId="af4">
    <w:name w:val="Основной текст с отступом Знак"/>
    <w:basedOn w:val="a1"/>
    <w:link w:val="af3"/>
    <w:uiPriority w:val="99"/>
    <w:semiHidden/>
    <w:rsid w:val="00655EBD"/>
    <w:rPr>
      <w:lang w:val="en-US"/>
    </w:rPr>
  </w:style>
  <w:style w:type="paragraph" w:customStyle="1" w:styleId="af5">
    <w:name w:val="Основной"/>
    <w:basedOn w:val="a0"/>
    <w:link w:val="af6"/>
    <w:rsid w:val="00655EBD"/>
    <w:pPr>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sz w:val="21"/>
      <w:szCs w:val="21"/>
      <w:lang w:val="ru-RU"/>
    </w:rPr>
  </w:style>
  <w:style w:type="paragraph" w:styleId="af7">
    <w:name w:val="List Paragraph"/>
    <w:basedOn w:val="a0"/>
    <w:link w:val="af8"/>
    <w:uiPriority w:val="34"/>
    <w:qFormat/>
    <w:rsid w:val="00655EBD"/>
    <w:pPr>
      <w:spacing w:after="0" w:line="360" w:lineRule="auto"/>
      <w:ind w:left="720"/>
      <w:contextualSpacing/>
    </w:pPr>
    <w:rPr>
      <w:rFonts w:ascii="Times New Roman" w:eastAsia="Times New Roman" w:hAnsi="Times New Roman" w:cs="Times New Roman"/>
      <w:caps/>
      <w:sz w:val="24"/>
      <w:szCs w:val="24"/>
      <w:lang w:val="ru-RU" w:eastAsia="ru-RU"/>
    </w:rPr>
  </w:style>
  <w:style w:type="character" w:styleId="af9">
    <w:name w:val="annotation reference"/>
    <w:semiHidden/>
    <w:unhideWhenUsed/>
    <w:rsid w:val="00655EBD"/>
    <w:rPr>
      <w:sz w:val="16"/>
      <w:szCs w:val="16"/>
    </w:rPr>
  </w:style>
  <w:style w:type="paragraph" w:customStyle="1" w:styleId="21">
    <w:name w:val="Средняя сетка 21"/>
    <w:basedOn w:val="a0"/>
    <w:uiPriority w:val="1"/>
    <w:qFormat/>
    <w:rsid w:val="00655EBD"/>
    <w:pPr>
      <w:numPr>
        <w:numId w:val="6"/>
      </w:numPr>
      <w:spacing w:after="0" w:line="360" w:lineRule="auto"/>
      <w:contextualSpacing/>
      <w:jc w:val="both"/>
      <w:outlineLvl w:val="1"/>
    </w:pPr>
    <w:rPr>
      <w:rFonts w:ascii="Times New Roman" w:eastAsia="Times New Roman" w:hAnsi="Times New Roman" w:cs="Times New Roman"/>
      <w:sz w:val="28"/>
      <w:szCs w:val="24"/>
      <w:lang w:val="ru-RU" w:eastAsia="ru-RU"/>
    </w:rPr>
  </w:style>
  <w:style w:type="character" w:customStyle="1" w:styleId="af6">
    <w:name w:val="Основной Знак"/>
    <w:link w:val="af5"/>
    <w:rsid w:val="00655EBD"/>
    <w:rPr>
      <w:rFonts w:ascii="NewtonCSanPin" w:eastAsia="Times New Roman" w:hAnsi="NewtonCSanPin" w:cs="Times New Roman"/>
      <w:color w:val="000000"/>
      <w:sz w:val="21"/>
      <w:szCs w:val="21"/>
    </w:rPr>
  </w:style>
  <w:style w:type="character" w:customStyle="1" w:styleId="10">
    <w:name w:val="Заголовок 1 Знак"/>
    <w:basedOn w:val="a1"/>
    <w:link w:val="1"/>
    <w:uiPriority w:val="9"/>
    <w:rsid w:val="00655EBD"/>
    <w:rPr>
      <w:rFonts w:ascii="Cambria" w:eastAsia="Times New Roman" w:hAnsi="Cambria" w:cs="Times New Roman"/>
      <w:b/>
      <w:bCs/>
      <w:color w:val="00000A"/>
      <w:kern w:val="32"/>
      <w:sz w:val="32"/>
      <w:szCs w:val="32"/>
    </w:rPr>
  </w:style>
  <w:style w:type="paragraph" w:customStyle="1" w:styleId="western">
    <w:name w:val="western"/>
    <w:basedOn w:val="a0"/>
    <w:rsid w:val="00655EBD"/>
    <w:pPr>
      <w:spacing w:before="100" w:beforeAutospacing="1" w:after="0" w:line="240" w:lineRule="auto"/>
    </w:pPr>
    <w:rPr>
      <w:rFonts w:ascii="Times New Roman" w:eastAsia="Times New Roman" w:hAnsi="Times New Roman" w:cs="Times New Roman"/>
      <w:color w:val="000000"/>
      <w:sz w:val="24"/>
      <w:szCs w:val="24"/>
      <w:lang w:val="ru-RU" w:eastAsia="ru-RU"/>
    </w:rPr>
  </w:style>
  <w:style w:type="paragraph" w:customStyle="1" w:styleId="18TexstSPISOK1">
    <w:name w:val="18TexstSPISOK_1"/>
    <w:aliases w:val="1"/>
    <w:basedOn w:val="a0"/>
    <w:rsid w:val="00655EBD"/>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lang w:val="ru-RU" w:eastAsia="ru-RU"/>
    </w:rPr>
  </w:style>
  <w:style w:type="paragraph" w:customStyle="1" w:styleId="Default">
    <w:name w:val="Default"/>
    <w:rsid w:val="00655EB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4">
    <w:name w:val="Абзац списка2"/>
    <w:basedOn w:val="a0"/>
    <w:rsid w:val="00655EBD"/>
    <w:pPr>
      <w:suppressAutoHyphens/>
      <w:spacing w:after="0" w:line="360" w:lineRule="auto"/>
      <w:ind w:left="720"/>
    </w:pPr>
    <w:rPr>
      <w:rFonts w:ascii="Times New Roman" w:eastAsia="Times New Roman" w:hAnsi="Times New Roman" w:cs="Times New Roman"/>
      <w:kern w:val="1"/>
      <w:sz w:val="24"/>
      <w:szCs w:val="24"/>
      <w:lang w:val="ru-RU" w:eastAsia="ar-SA"/>
    </w:rPr>
  </w:style>
  <w:style w:type="table" w:styleId="afa">
    <w:name w:val="Table Grid"/>
    <w:basedOn w:val="a2"/>
    <w:uiPriority w:val="59"/>
    <w:rsid w:val="00F25B7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2">
    <w:name w:val="Заголовок 2 Знак"/>
    <w:basedOn w:val="a1"/>
    <w:link w:val="20"/>
    <w:rsid w:val="00435D43"/>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rsid w:val="00435D43"/>
    <w:rPr>
      <w:rFonts w:ascii="Arial" w:eastAsia="Times New Roman" w:hAnsi="Arial" w:cs="Arial"/>
      <w:b/>
      <w:bCs/>
      <w:sz w:val="26"/>
      <w:szCs w:val="26"/>
      <w:lang w:eastAsia="ru-RU"/>
    </w:rPr>
  </w:style>
  <w:style w:type="character" w:customStyle="1" w:styleId="60">
    <w:name w:val="Заголовок 6 Знак"/>
    <w:basedOn w:val="a1"/>
    <w:link w:val="6"/>
    <w:rsid w:val="00435D43"/>
    <w:rPr>
      <w:rFonts w:asciiTheme="majorHAnsi" w:eastAsiaTheme="majorEastAsia" w:hAnsiTheme="majorHAnsi" w:cstheme="majorBidi"/>
      <w:i/>
      <w:iCs/>
      <w:color w:val="243F60" w:themeColor="accent1" w:themeShade="7F"/>
    </w:rPr>
  </w:style>
  <w:style w:type="paragraph" w:customStyle="1" w:styleId="c13">
    <w:name w:val="c13"/>
    <w:basedOn w:val="a0"/>
    <w:rsid w:val="00435D4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0">
    <w:name w:val="c0"/>
    <w:basedOn w:val="a1"/>
    <w:rsid w:val="00435D43"/>
  </w:style>
  <w:style w:type="paragraph" w:customStyle="1" w:styleId="c5">
    <w:name w:val="c5"/>
    <w:basedOn w:val="a0"/>
    <w:rsid w:val="00435D4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9">
    <w:name w:val="c9"/>
    <w:basedOn w:val="a1"/>
    <w:rsid w:val="00435D43"/>
  </w:style>
  <w:style w:type="character" w:customStyle="1" w:styleId="c8">
    <w:name w:val="c8"/>
    <w:basedOn w:val="a1"/>
    <w:rsid w:val="00435D43"/>
  </w:style>
  <w:style w:type="character" w:customStyle="1" w:styleId="c7">
    <w:name w:val="c7"/>
    <w:basedOn w:val="a1"/>
    <w:rsid w:val="00435D43"/>
  </w:style>
  <w:style w:type="paragraph" w:customStyle="1" w:styleId="c17">
    <w:name w:val="c17"/>
    <w:basedOn w:val="a0"/>
    <w:rsid w:val="00435D4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1">
    <w:name w:val="c1"/>
    <w:basedOn w:val="a0"/>
    <w:rsid w:val="00435D4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16">
    <w:name w:val="c16"/>
    <w:basedOn w:val="a0"/>
    <w:rsid w:val="00435D4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34">
    <w:name w:val="c34"/>
    <w:basedOn w:val="a0"/>
    <w:rsid w:val="00435D4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24">
    <w:name w:val="c24"/>
    <w:basedOn w:val="a1"/>
    <w:rsid w:val="00435D43"/>
  </w:style>
  <w:style w:type="character" w:customStyle="1" w:styleId="c59">
    <w:name w:val="c59"/>
    <w:basedOn w:val="a1"/>
    <w:rsid w:val="00435D43"/>
  </w:style>
  <w:style w:type="character" w:customStyle="1" w:styleId="c2">
    <w:name w:val="c2"/>
    <w:basedOn w:val="a1"/>
    <w:rsid w:val="00435D43"/>
  </w:style>
  <w:style w:type="character" w:customStyle="1" w:styleId="c41">
    <w:name w:val="c41"/>
    <w:basedOn w:val="a1"/>
    <w:rsid w:val="00435D43"/>
  </w:style>
  <w:style w:type="character" w:customStyle="1" w:styleId="c22">
    <w:name w:val="c22"/>
    <w:basedOn w:val="a1"/>
    <w:rsid w:val="00435D43"/>
  </w:style>
  <w:style w:type="character" w:customStyle="1" w:styleId="c11">
    <w:name w:val="c11"/>
    <w:basedOn w:val="a1"/>
    <w:rsid w:val="00435D43"/>
  </w:style>
  <w:style w:type="character" w:customStyle="1" w:styleId="c4">
    <w:name w:val="c4"/>
    <w:basedOn w:val="a1"/>
    <w:rsid w:val="00435D43"/>
  </w:style>
  <w:style w:type="character" w:customStyle="1" w:styleId="c51">
    <w:name w:val="c51"/>
    <w:basedOn w:val="a1"/>
    <w:rsid w:val="00435D43"/>
  </w:style>
  <w:style w:type="character" w:customStyle="1" w:styleId="apple-converted-space">
    <w:name w:val="apple-converted-space"/>
    <w:basedOn w:val="a1"/>
    <w:rsid w:val="00435D43"/>
  </w:style>
  <w:style w:type="character" w:customStyle="1" w:styleId="af8">
    <w:name w:val="Абзац списка Знак"/>
    <w:link w:val="af7"/>
    <w:uiPriority w:val="34"/>
    <w:locked/>
    <w:rsid w:val="00435D43"/>
    <w:rPr>
      <w:rFonts w:ascii="Times New Roman" w:eastAsia="Times New Roman" w:hAnsi="Times New Roman" w:cs="Times New Roman"/>
      <w:caps/>
      <w:sz w:val="24"/>
      <w:szCs w:val="24"/>
      <w:lang w:eastAsia="ru-RU"/>
    </w:rPr>
  </w:style>
  <w:style w:type="paragraph" w:customStyle="1" w:styleId="afb">
    <w:name w:val="Îáû÷íûé"/>
    <w:rsid w:val="00435D43"/>
    <w:pPr>
      <w:widowControl w:val="0"/>
      <w:spacing w:after="0" w:line="240" w:lineRule="auto"/>
    </w:pPr>
    <w:rPr>
      <w:rFonts w:ascii="Times New Roman" w:eastAsia="Times New Roman" w:hAnsi="Times New Roman" w:cs="Times New Roman"/>
      <w:sz w:val="28"/>
      <w:szCs w:val="20"/>
      <w:lang w:eastAsia="ru-RU"/>
    </w:rPr>
  </w:style>
  <w:style w:type="character" w:styleId="afc">
    <w:name w:val="Strong"/>
    <w:basedOn w:val="a1"/>
    <w:uiPriority w:val="22"/>
    <w:qFormat/>
    <w:rsid w:val="00435D43"/>
    <w:rPr>
      <w:b/>
      <w:bCs/>
    </w:rPr>
  </w:style>
  <w:style w:type="paragraph" w:customStyle="1" w:styleId="13">
    <w:name w:val="Абзац списка1"/>
    <w:basedOn w:val="a0"/>
    <w:rsid w:val="00435D43"/>
    <w:pPr>
      <w:ind w:left="720"/>
      <w:contextualSpacing/>
    </w:pPr>
    <w:rPr>
      <w:rFonts w:ascii="Calibri" w:eastAsia="Times New Roman" w:hAnsi="Calibri" w:cs="Times New Roman"/>
      <w:lang w:val="ru-RU" w:eastAsia="ru-RU"/>
    </w:rPr>
  </w:style>
  <w:style w:type="paragraph" w:customStyle="1" w:styleId="25">
    <w:name w:val="Без интервала2"/>
    <w:rsid w:val="00435D43"/>
    <w:pPr>
      <w:spacing w:after="0" w:line="240" w:lineRule="auto"/>
    </w:pPr>
    <w:rPr>
      <w:rFonts w:ascii="Calibri" w:eastAsia="Times New Roman" w:hAnsi="Calibri" w:cs="Calibri"/>
    </w:rPr>
  </w:style>
  <w:style w:type="character" w:customStyle="1" w:styleId="32">
    <w:name w:val="Основной текст + Полужирный3"/>
    <w:aliases w:val="Курсив7"/>
    <w:rsid w:val="00435D43"/>
    <w:rPr>
      <w:rFonts w:ascii="Times New Roman" w:hAnsi="Times New Roman" w:cs="Times New Roman"/>
      <w:b/>
      <w:bCs/>
      <w:i/>
      <w:iCs/>
      <w:spacing w:val="0"/>
      <w:sz w:val="22"/>
      <w:szCs w:val="22"/>
      <w:lang w:bidi="ar-SA"/>
    </w:rPr>
  </w:style>
  <w:style w:type="paragraph" w:styleId="afd">
    <w:name w:val="Subtitle"/>
    <w:basedOn w:val="a0"/>
    <w:next w:val="a0"/>
    <w:link w:val="afe"/>
    <w:qFormat/>
    <w:rsid w:val="00435D43"/>
    <w:pPr>
      <w:spacing w:after="0" w:line="360" w:lineRule="auto"/>
      <w:outlineLvl w:val="1"/>
    </w:pPr>
    <w:rPr>
      <w:rFonts w:ascii="Times New Roman" w:eastAsia="MS Gothic" w:hAnsi="Times New Roman" w:cs="Times New Roman"/>
      <w:b/>
      <w:sz w:val="28"/>
      <w:szCs w:val="24"/>
      <w:lang w:val="ru-RU" w:eastAsia="ru-RU"/>
    </w:rPr>
  </w:style>
  <w:style w:type="character" w:customStyle="1" w:styleId="afe">
    <w:name w:val="Подзаголовок Знак"/>
    <w:basedOn w:val="a1"/>
    <w:link w:val="afd"/>
    <w:rsid w:val="00435D43"/>
    <w:rPr>
      <w:rFonts w:ascii="Times New Roman" w:eastAsia="MS Gothic" w:hAnsi="Times New Roman" w:cs="Times New Roman"/>
      <w:b/>
      <w:sz w:val="28"/>
      <w:szCs w:val="24"/>
      <w:lang w:eastAsia="ru-RU"/>
    </w:rPr>
  </w:style>
  <w:style w:type="paragraph" w:customStyle="1" w:styleId="Zag1">
    <w:name w:val="Zag_1"/>
    <w:basedOn w:val="a0"/>
    <w:uiPriority w:val="99"/>
    <w:rsid w:val="00435D43"/>
    <w:pPr>
      <w:widowControl w:val="0"/>
      <w:autoSpaceDE w:val="0"/>
      <w:autoSpaceDN w:val="0"/>
      <w:adjustRightInd w:val="0"/>
      <w:spacing w:after="337" w:line="302" w:lineRule="exact"/>
      <w:ind w:firstLine="709"/>
      <w:jc w:val="center"/>
    </w:pPr>
    <w:rPr>
      <w:rFonts w:ascii="Times New Roman" w:eastAsia="Times New Roman" w:hAnsi="Times New Roman" w:cs="Times New Roman"/>
      <w:b/>
      <w:bCs/>
      <w:color w:val="000000"/>
      <w:sz w:val="28"/>
      <w:szCs w:val="24"/>
      <w:lang w:eastAsia="ru-RU"/>
    </w:rPr>
  </w:style>
  <w:style w:type="paragraph" w:customStyle="1" w:styleId="aff">
    <w:name w:val="Буллит"/>
    <w:basedOn w:val="af5"/>
    <w:link w:val="aff0"/>
    <w:rsid w:val="00435D43"/>
    <w:pPr>
      <w:ind w:firstLine="244"/>
    </w:pPr>
    <w:rPr>
      <w:lang w:eastAsia="ru-RU"/>
    </w:rPr>
  </w:style>
  <w:style w:type="character" w:customStyle="1" w:styleId="aff0">
    <w:name w:val="Буллит Знак"/>
    <w:basedOn w:val="af6"/>
    <w:link w:val="aff"/>
    <w:rsid w:val="00435D43"/>
    <w:rPr>
      <w:rFonts w:ascii="NewtonCSanPin" w:eastAsia="Times New Roman" w:hAnsi="NewtonCSanPin" w:cs="Times New Roman"/>
      <w:color w:val="000000"/>
      <w:sz w:val="21"/>
      <w:szCs w:val="21"/>
      <w:lang w:eastAsia="ru-RU"/>
    </w:rPr>
  </w:style>
  <w:style w:type="character" w:customStyle="1" w:styleId="c0c6">
    <w:name w:val="c0 c6"/>
    <w:basedOn w:val="a1"/>
    <w:rsid w:val="00435D43"/>
  </w:style>
  <w:style w:type="paragraph" w:customStyle="1" w:styleId="c3">
    <w:name w:val="c3"/>
    <w:basedOn w:val="a0"/>
    <w:rsid w:val="00435D4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64c75">
    <w:name w:val="c64 c75"/>
    <w:basedOn w:val="a0"/>
    <w:rsid w:val="00435D4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0c44">
    <w:name w:val="c0 c44"/>
    <w:basedOn w:val="a1"/>
    <w:rsid w:val="00435D43"/>
  </w:style>
  <w:style w:type="paragraph" w:customStyle="1" w:styleId="aff1">
    <w:name w:val="О_Т"/>
    <w:basedOn w:val="a0"/>
    <w:link w:val="aff2"/>
    <w:rsid w:val="00435D43"/>
    <w:pPr>
      <w:spacing w:after="0" w:line="288" w:lineRule="auto"/>
      <w:ind w:firstLine="539"/>
      <w:jc w:val="both"/>
    </w:pPr>
    <w:rPr>
      <w:rFonts w:ascii="Arial" w:eastAsia="Times New Roman" w:hAnsi="Arial" w:cs="Times New Roman"/>
      <w:sz w:val="28"/>
      <w:szCs w:val="28"/>
      <w:lang w:val="ru-RU" w:eastAsia="ru-RU"/>
    </w:rPr>
  </w:style>
  <w:style w:type="character" w:customStyle="1" w:styleId="aff2">
    <w:name w:val="О_Т Знак"/>
    <w:link w:val="aff1"/>
    <w:rsid w:val="00435D43"/>
    <w:rPr>
      <w:rFonts w:ascii="Arial" w:eastAsia="Times New Roman" w:hAnsi="Arial" w:cs="Times New Roman"/>
      <w:sz w:val="28"/>
      <w:szCs w:val="28"/>
      <w:lang w:eastAsia="ru-RU"/>
    </w:rPr>
  </w:style>
  <w:style w:type="paragraph" w:customStyle="1" w:styleId="1-21">
    <w:name w:val="Средняя сетка 1 - Акцент 21"/>
    <w:basedOn w:val="a0"/>
    <w:link w:val="1-2"/>
    <w:uiPriority w:val="34"/>
    <w:qFormat/>
    <w:rsid w:val="00435D43"/>
    <w:pPr>
      <w:spacing w:after="0" w:line="240" w:lineRule="auto"/>
      <w:ind w:left="720"/>
      <w:contextualSpacing/>
    </w:pPr>
    <w:rPr>
      <w:rFonts w:ascii="Calibri" w:eastAsia="Calibri" w:hAnsi="Calibri" w:cs="Times New Roman"/>
      <w:sz w:val="24"/>
      <w:szCs w:val="24"/>
      <w:lang w:val="ru-RU" w:eastAsia="ru-RU"/>
    </w:rPr>
  </w:style>
  <w:style w:type="character" w:customStyle="1" w:styleId="1-2">
    <w:name w:val="Средняя сетка 1 - Акцент 2 Знак"/>
    <w:link w:val="1-21"/>
    <w:uiPriority w:val="34"/>
    <w:locked/>
    <w:rsid w:val="00435D43"/>
    <w:rPr>
      <w:rFonts w:ascii="Calibri" w:eastAsia="Calibri" w:hAnsi="Calibri" w:cs="Times New Roman"/>
      <w:sz w:val="24"/>
      <w:szCs w:val="24"/>
      <w:lang w:eastAsia="ru-RU"/>
    </w:rPr>
  </w:style>
  <w:style w:type="paragraph" w:customStyle="1" w:styleId="style33">
    <w:name w:val="style33"/>
    <w:basedOn w:val="a0"/>
    <w:rsid w:val="00435D4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54">
    <w:name w:val="c54"/>
    <w:basedOn w:val="a0"/>
    <w:rsid w:val="00435D4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50">
    <w:name w:val="c50"/>
    <w:basedOn w:val="a0"/>
    <w:rsid w:val="00435D4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14">
    <w:name w:val="c14"/>
    <w:basedOn w:val="a0"/>
    <w:rsid w:val="00435D4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43">
    <w:name w:val="c43"/>
    <w:basedOn w:val="a0"/>
    <w:rsid w:val="00435D4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6">
    <w:name w:val="c6"/>
    <w:basedOn w:val="a0"/>
    <w:rsid w:val="00435D4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28">
    <w:name w:val="c28"/>
    <w:basedOn w:val="a1"/>
    <w:rsid w:val="00435D43"/>
  </w:style>
  <w:style w:type="paragraph" w:customStyle="1" w:styleId="c67">
    <w:name w:val="c67"/>
    <w:basedOn w:val="a0"/>
    <w:rsid w:val="00435D4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8c10">
    <w:name w:val="c8 c10"/>
    <w:basedOn w:val="a0"/>
    <w:rsid w:val="00435D4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0c1">
    <w:name w:val="c0 c1"/>
    <w:basedOn w:val="a1"/>
    <w:rsid w:val="00435D43"/>
  </w:style>
  <w:style w:type="paragraph" w:customStyle="1" w:styleId="c10c64c67">
    <w:name w:val="c10 c64 c67"/>
    <w:basedOn w:val="a0"/>
    <w:rsid w:val="00435D4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21">
    <w:name w:val="c21"/>
    <w:basedOn w:val="a0"/>
    <w:rsid w:val="00435D4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64">
    <w:name w:val="c64"/>
    <w:basedOn w:val="a0"/>
    <w:rsid w:val="00435D4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zag11">
    <w:name w:val="zag11"/>
    <w:basedOn w:val="a1"/>
    <w:rsid w:val="00435D43"/>
  </w:style>
  <w:style w:type="character" w:customStyle="1" w:styleId="c65c6">
    <w:name w:val="c65 c6"/>
    <w:basedOn w:val="a1"/>
    <w:rsid w:val="00435D43"/>
  </w:style>
  <w:style w:type="character" w:customStyle="1" w:styleId="Zag110">
    <w:name w:val="Zag_11"/>
    <w:rsid w:val="00435D43"/>
    <w:rPr>
      <w:color w:val="000000"/>
      <w:w w:val="100"/>
    </w:rPr>
  </w:style>
  <w:style w:type="paragraph" w:styleId="aff3">
    <w:name w:val="Body Text First Indent"/>
    <w:basedOn w:val="a7"/>
    <w:link w:val="aff4"/>
    <w:uiPriority w:val="99"/>
    <w:semiHidden/>
    <w:unhideWhenUsed/>
    <w:rsid w:val="00435D43"/>
    <w:pPr>
      <w:suppressAutoHyphens w:val="0"/>
      <w:spacing w:after="200"/>
      <w:ind w:firstLine="360"/>
    </w:pPr>
    <w:rPr>
      <w:rFonts w:asciiTheme="minorHAnsi" w:eastAsiaTheme="minorEastAsia" w:hAnsiTheme="minorHAnsi" w:cstheme="minorBidi"/>
      <w:color w:val="auto"/>
      <w:kern w:val="0"/>
      <w:lang w:eastAsia="ru-RU"/>
    </w:rPr>
  </w:style>
  <w:style w:type="character" w:customStyle="1" w:styleId="aff4">
    <w:name w:val="Красная строка Знак"/>
    <w:basedOn w:val="a8"/>
    <w:link w:val="aff3"/>
    <w:uiPriority w:val="99"/>
    <w:semiHidden/>
    <w:rsid w:val="00435D43"/>
    <w:rPr>
      <w:rFonts w:ascii="Calibri" w:eastAsiaTheme="minorEastAsia" w:hAnsi="Calibri" w:cs="Times New Roman"/>
      <w:color w:val="00000A"/>
      <w:kern w:val="1"/>
      <w:lang w:eastAsia="ru-RU"/>
    </w:rPr>
  </w:style>
  <w:style w:type="paragraph" w:styleId="26">
    <w:name w:val="Body Text First Indent 2"/>
    <w:basedOn w:val="af3"/>
    <w:link w:val="27"/>
    <w:uiPriority w:val="99"/>
    <w:semiHidden/>
    <w:unhideWhenUsed/>
    <w:rsid w:val="00435D43"/>
    <w:pPr>
      <w:spacing w:after="200"/>
      <w:ind w:left="360" w:firstLine="360"/>
    </w:pPr>
    <w:rPr>
      <w:rFonts w:eastAsiaTheme="minorEastAsia"/>
      <w:lang w:val="ru-RU" w:eastAsia="ru-RU"/>
    </w:rPr>
  </w:style>
  <w:style w:type="character" w:customStyle="1" w:styleId="27">
    <w:name w:val="Красная строка 2 Знак"/>
    <w:basedOn w:val="af4"/>
    <w:link w:val="26"/>
    <w:uiPriority w:val="99"/>
    <w:semiHidden/>
    <w:rsid w:val="00435D43"/>
    <w:rPr>
      <w:rFonts w:eastAsiaTheme="minorEastAsia"/>
      <w:lang w:val="en-US" w:eastAsia="ru-RU"/>
    </w:rPr>
  </w:style>
  <w:style w:type="character" w:styleId="aff5">
    <w:name w:val="Emphasis"/>
    <w:basedOn w:val="a1"/>
    <w:qFormat/>
    <w:rsid w:val="00435D43"/>
    <w:rPr>
      <w:i/>
      <w:iCs/>
    </w:rPr>
  </w:style>
  <w:style w:type="paragraph" w:customStyle="1" w:styleId="14">
    <w:name w:val="Номер 1"/>
    <w:basedOn w:val="1"/>
    <w:qFormat/>
    <w:rsid w:val="00435D43"/>
    <w:pPr>
      <w:autoSpaceDE w:val="0"/>
      <w:autoSpaceDN w:val="0"/>
      <w:adjustRightInd w:val="0"/>
      <w:spacing w:before="360" w:after="240" w:line="360" w:lineRule="auto"/>
      <w:jc w:val="center"/>
    </w:pPr>
    <w:rPr>
      <w:rFonts w:ascii="Times New Roman" w:hAnsi="Times New Roman"/>
      <w:bCs w:val="0"/>
      <w:color w:val="auto"/>
      <w:kern w:val="0"/>
      <w:sz w:val="28"/>
      <w:szCs w:val="20"/>
      <w:lang w:eastAsia="ru-RU"/>
    </w:rPr>
  </w:style>
  <w:style w:type="paragraph" w:customStyle="1" w:styleId="210">
    <w:name w:val="Основной текст 21"/>
    <w:basedOn w:val="a0"/>
    <w:rsid w:val="00435D43"/>
    <w:pPr>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sz w:val="28"/>
      <w:szCs w:val="20"/>
      <w:lang w:val="ru-RU" w:eastAsia="de-DE"/>
    </w:rPr>
  </w:style>
  <w:style w:type="paragraph" w:styleId="a">
    <w:name w:val="List Bullet"/>
    <w:basedOn w:val="a0"/>
    <w:rsid w:val="00435D43"/>
    <w:pPr>
      <w:numPr>
        <w:numId w:val="12"/>
      </w:numPr>
      <w:spacing w:after="0" w:line="240" w:lineRule="auto"/>
    </w:pPr>
    <w:rPr>
      <w:rFonts w:ascii="Times New Roman" w:eastAsia="Times New Roman" w:hAnsi="Times New Roman" w:cs="Times New Roman"/>
      <w:sz w:val="24"/>
      <w:szCs w:val="24"/>
      <w:lang w:val="ru-RU" w:eastAsia="ru-RU"/>
    </w:rPr>
  </w:style>
  <w:style w:type="paragraph" w:styleId="2">
    <w:name w:val="List Bullet 2"/>
    <w:basedOn w:val="a0"/>
    <w:rsid w:val="00435D43"/>
    <w:pPr>
      <w:numPr>
        <w:numId w:val="13"/>
      </w:numPr>
      <w:spacing w:after="0" w:line="240" w:lineRule="auto"/>
    </w:pPr>
    <w:rPr>
      <w:rFonts w:ascii="Times New Roman" w:eastAsia="Times New Roman" w:hAnsi="Times New Roman" w:cs="Times New Roman"/>
      <w:sz w:val="24"/>
      <w:szCs w:val="24"/>
      <w:lang w:val="ru-RU" w:eastAsia="ru-RU"/>
    </w:rPr>
  </w:style>
  <w:style w:type="paragraph" w:styleId="aff6">
    <w:name w:val="Title"/>
    <w:basedOn w:val="a0"/>
    <w:next w:val="a0"/>
    <w:link w:val="aff7"/>
    <w:uiPriority w:val="99"/>
    <w:qFormat/>
    <w:rsid w:val="00435D43"/>
    <w:pPr>
      <w:spacing w:before="240" w:after="60" w:line="240" w:lineRule="auto"/>
      <w:jc w:val="center"/>
      <w:outlineLvl w:val="0"/>
    </w:pPr>
    <w:rPr>
      <w:rFonts w:ascii="Cambria" w:eastAsia="Calibri" w:hAnsi="Cambria" w:cs="Times New Roman"/>
      <w:b/>
      <w:bCs/>
      <w:kern w:val="28"/>
      <w:sz w:val="32"/>
      <w:szCs w:val="32"/>
      <w:lang w:val="ru-RU" w:eastAsia="ru-RU"/>
    </w:rPr>
  </w:style>
  <w:style w:type="character" w:customStyle="1" w:styleId="aff7">
    <w:name w:val="Название Знак"/>
    <w:basedOn w:val="a1"/>
    <w:link w:val="aff6"/>
    <w:uiPriority w:val="99"/>
    <w:rsid w:val="00435D43"/>
    <w:rPr>
      <w:rFonts w:ascii="Cambria" w:eastAsia="Calibri" w:hAnsi="Cambria" w:cs="Times New Roman"/>
      <w:b/>
      <w:bCs/>
      <w:kern w:val="28"/>
      <w:sz w:val="32"/>
      <w:szCs w:val="32"/>
      <w:lang w:eastAsia="ru-RU"/>
    </w:rPr>
  </w:style>
  <w:style w:type="paragraph" w:customStyle="1" w:styleId="Style1">
    <w:name w:val="Style1"/>
    <w:basedOn w:val="a0"/>
    <w:rsid w:val="00435D43"/>
    <w:pPr>
      <w:widowControl w:val="0"/>
      <w:autoSpaceDE w:val="0"/>
      <w:spacing w:after="0" w:line="240" w:lineRule="auto"/>
    </w:pPr>
    <w:rPr>
      <w:rFonts w:ascii="Times New Roman" w:eastAsia="Times New Roman" w:hAnsi="Times New Roman" w:cs="Times New Roman"/>
      <w:kern w:val="1"/>
      <w:sz w:val="24"/>
      <w:szCs w:val="24"/>
      <w:lang w:val="ru-RU" w:eastAsia="ar-SA"/>
    </w:rPr>
  </w:style>
  <w:style w:type="paragraph" w:styleId="aff8">
    <w:name w:val="Balloon Text"/>
    <w:basedOn w:val="a0"/>
    <w:link w:val="aff9"/>
    <w:uiPriority w:val="99"/>
    <w:semiHidden/>
    <w:unhideWhenUsed/>
    <w:rsid w:val="00435D43"/>
    <w:pPr>
      <w:spacing w:after="0" w:line="240" w:lineRule="auto"/>
    </w:pPr>
    <w:rPr>
      <w:rFonts w:ascii="Tahoma" w:hAnsi="Tahoma" w:cs="Tahoma"/>
      <w:sz w:val="16"/>
      <w:szCs w:val="16"/>
      <w:lang w:val="ru-RU"/>
    </w:rPr>
  </w:style>
  <w:style w:type="character" w:customStyle="1" w:styleId="aff9">
    <w:name w:val="Текст выноски Знак"/>
    <w:basedOn w:val="a1"/>
    <w:link w:val="aff8"/>
    <w:uiPriority w:val="99"/>
    <w:semiHidden/>
    <w:rsid w:val="00435D43"/>
    <w:rPr>
      <w:rFonts w:ascii="Tahoma" w:hAnsi="Tahoma" w:cs="Tahoma"/>
      <w:sz w:val="16"/>
      <w:szCs w:val="16"/>
    </w:rPr>
  </w:style>
  <w:style w:type="character" w:styleId="affa">
    <w:name w:val="page number"/>
    <w:basedOn w:val="a1"/>
    <w:rsid w:val="00435D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F7FD9"/>
    <w:rPr>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0932879">
      <w:bodyDiv w:val="1"/>
      <w:marLeft w:val="0"/>
      <w:marRight w:val="0"/>
      <w:marTop w:val="0"/>
      <w:marBottom w:val="0"/>
      <w:divBdr>
        <w:top w:val="none" w:sz="0" w:space="0" w:color="auto"/>
        <w:left w:val="none" w:sz="0" w:space="0" w:color="auto"/>
        <w:bottom w:val="none" w:sz="0" w:space="0" w:color="auto"/>
        <w:right w:val="none" w:sz="0" w:space="0" w:color="auto"/>
      </w:divBdr>
      <w:divsChild>
        <w:div w:id="513155676">
          <w:marLeft w:val="0"/>
          <w:marRight w:val="0"/>
          <w:marTop w:val="0"/>
          <w:marBottom w:val="0"/>
          <w:divBdr>
            <w:top w:val="none" w:sz="0" w:space="0" w:color="auto"/>
            <w:left w:val="none" w:sz="0" w:space="0" w:color="auto"/>
            <w:bottom w:val="none" w:sz="0" w:space="0" w:color="auto"/>
            <w:right w:val="none" w:sz="0" w:space="0" w:color="auto"/>
          </w:divBdr>
        </w:div>
        <w:div w:id="578829494">
          <w:marLeft w:val="0"/>
          <w:marRight w:val="0"/>
          <w:marTop w:val="0"/>
          <w:marBottom w:val="0"/>
          <w:divBdr>
            <w:top w:val="none" w:sz="0" w:space="0" w:color="auto"/>
            <w:left w:val="none" w:sz="0" w:space="0" w:color="auto"/>
            <w:bottom w:val="none" w:sz="0" w:space="0" w:color="auto"/>
            <w:right w:val="none" w:sz="0" w:space="0" w:color="auto"/>
          </w:divBdr>
        </w:div>
      </w:divsChild>
    </w:div>
    <w:div w:id="750347798">
      <w:bodyDiv w:val="1"/>
      <w:marLeft w:val="0"/>
      <w:marRight w:val="0"/>
      <w:marTop w:val="0"/>
      <w:marBottom w:val="0"/>
      <w:divBdr>
        <w:top w:val="none" w:sz="0" w:space="0" w:color="auto"/>
        <w:left w:val="none" w:sz="0" w:space="0" w:color="auto"/>
        <w:bottom w:val="none" w:sz="0" w:space="0" w:color="auto"/>
        <w:right w:val="none" w:sz="0" w:space="0" w:color="auto"/>
      </w:divBdr>
      <w:divsChild>
        <w:div w:id="686758885">
          <w:marLeft w:val="0"/>
          <w:marRight w:val="0"/>
          <w:marTop w:val="0"/>
          <w:marBottom w:val="0"/>
          <w:divBdr>
            <w:top w:val="none" w:sz="0" w:space="0" w:color="auto"/>
            <w:left w:val="none" w:sz="0" w:space="0" w:color="auto"/>
            <w:bottom w:val="none" w:sz="0" w:space="0" w:color="auto"/>
            <w:right w:val="none" w:sz="0" w:space="0" w:color="auto"/>
          </w:divBdr>
        </w:div>
      </w:divsChild>
    </w:div>
    <w:div w:id="946352054">
      <w:bodyDiv w:val="1"/>
      <w:marLeft w:val="0"/>
      <w:marRight w:val="0"/>
      <w:marTop w:val="0"/>
      <w:marBottom w:val="0"/>
      <w:divBdr>
        <w:top w:val="none" w:sz="0" w:space="0" w:color="auto"/>
        <w:left w:val="none" w:sz="0" w:space="0" w:color="auto"/>
        <w:bottom w:val="none" w:sz="0" w:space="0" w:color="auto"/>
        <w:right w:val="none" w:sz="0" w:space="0" w:color="auto"/>
      </w:divBdr>
      <w:divsChild>
        <w:div w:id="1725521144">
          <w:marLeft w:val="0"/>
          <w:marRight w:val="0"/>
          <w:marTop w:val="0"/>
          <w:marBottom w:val="0"/>
          <w:divBdr>
            <w:top w:val="none" w:sz="0" w:space="0" w:color="auto"/>
            <w:left w:val="none" w:sz="0" w:space="0" w:color="auto"/>
            <w:bottom w:val="none" w:sz="0" w:space="0" w:color="auto"/>
            <w:right w:val="none" w:sz="0" w:space="0" w:color="auto"/>
          </w:divBdr>
        </w:div>
      </w:divsChild>
    </w:div>
    <w:div w:id="1150564095">
      <w:bodyDiv w:val="1"/>
      <w:marLeft w:val="0"/>
      <w:marRight w:val="0"/>
      <w:marTop w:val="0"/>
      <w:marBottom w:val="0"/>
      <w:divBdr>
        <w:top w:val="none" w:sz="0" w:space="0" w:color="auto"/>
        <w:left w:val="none" w:sz="0" w:space="0" w:color="auto"/>
        <w:bottom w:val="none" w:sz="0" w:space="0" w:color="auto"/>
        <w:right w:val="none" w:sz="0" w:space="0" w:color="auto"/>
      </w:divBdr>
      <w:divsChild>
        <w:div w:id="19671941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almanah.ikprao.ru/articles/almanah-5/rebenok-s-osobymi-obrazovatelnymi-potrebnostjam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CD9F6B-FC8D-419F-B01F-131525374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57</Pages>
  <Words>22898</Words>
  <Characters>130525</Characters>
  <Application>Microsoft Office Word</Application>
  <DocSecurity>0</DocSecurity>
  <Lines>1087</Lines>
  <Paragraphs>306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ульянова</cp:lastModifiedBy>
  <cp:revision>2</cp:revision>
  <dcterms:created xsi:type="dcterms:W3CDTF">2023-09-15T06:47:00Z</dcterms:created>
  <dcterms:modified xsi:type="dcterms:W3CDTF">2023-09-15T06:47:00Z</dcterms:modified>
</cp:coreProperties>
</file>